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3FE39">
      <w:pPr>
        <w:spacing w:before="0" w:after="0" w:line="408" w:lineRule="auto"/>
        <w:ind w:left="120"/>
        <w:jc w:val="center"/>
      </w:pPr>
      <w:bookmarkStart w:id="0" w:name="block-2904371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1A1A095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b9bd104d-6082-47bd-8132-2766a2040a6c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 w14:paraId="2DD71E1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34df4a62-8dcd-4a78-a0bb-c2323fe584ec"/>
      <w:r>
        <w:rPr>
          <w:rFonts w:ascii="Times New Roman" w:hAnsi="Times New Roman"/>
          <w:b/>
          <w:i w:val="0"/>
          <w:color w:val="000000"/>
          <w:sz w:val="28"/>
        </w:rPr>
        <w:t>Администрация Пограничного муниципального округа</w:t>
      </w:r>
      <w:bookmarkEnd w:id="2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38ED732E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"Барано-Оренбургская СОШ ПМР"</w:t>
      </w:r>
    </w:p>
    <w:p w14:paraId="348C959B">
      <w:pPr>
        <w:spacing w:before="0" w:after="0"/>
        <w:ind w:left="120"/>
        <w:jc w:val="left"/>
      </w:pPr>
    </w:p>
    <w:p w14:paraId="2CE58773">
      <w:pPr>
        <w:spacing w:before="0" w:after="0"/>
        <w:ind w:left="120"/>
        <w:jc w:val="left"/>
      </w:pPr>
    </w:p>
    <w:p w14:paraId="75A02562">
      <w:pPr>
        <w:spacing w:before="0" w:after="0"/>
        <w:ind w:left="120"/>
        <w:jc w:val="left"/>
      </w:pPr>
    </w:p>
    <w:p w14:paraId="7A1BF780"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133-а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133-а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33-а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BFDFC35">
      <w:pPr>
        <w:spacing w:before="0" w:after="0"/>
        <w:ind w:left="120"/>
        <w:jc w:val="left"/>
      </w:pPr>
    </w:p>
    <w:p w14:paraId="4BD6C884"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 w14:paraId="1116554B">
      <w:pPr>
        <w:spacing w:before="0" w:after="0"/>
        <w:ind w:left="120"/>
        <w:jc w:val="left"/>
      </w:pPr>
    </w:p>
    <w:p w14:paraId="1DC81164">
      <w:pPr>
        <w:spacing w:before="0" w:after="0"/>
        <w:ind w:left="120"/>
        <w:jc w:val="left"/>
      </w:pPr>
    </w:p>
    <w:p w14:paraId="673ED64C">
      <w:pPr>
        <w:spacing w:before="0" w:after="0"/>
        <w:ind w:left="120"/>
        <w:jc w:val="left"/>
      </w:pPr>
    </w:p>
    <w:p w14:paraId="71D4494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523A3539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414411)</w:t>
      </w:r>
    </w:p>
    <w:p w14:paraId="5B01D922">
      <w:pPr>
        <w:spacing w:before="0" w:after="0"/>
        <w:ind w:left="120"/>
        <w:jc w:val="center"/>
      </w:pPr>
    </w:p>
    <w:p w14:paraId="37CBFBA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«Изобразительное искусство»</w:t>
      </w:r>
    </w:p>
    <w:p w14:paraId="0BEE4F93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1-4 классов </w:t>
      </w:r>
    </w:p>
    <w:p w14:paraId="7FD026A1">
      <w:pPr>
        <w:spacing w:before="0" w:after="0"/>
        <w:ind w:left="120"/>
        <w:jc w:val="center"/>
      </w:pPr>
    </w:p>
    <w:p w14:paraId="7DF3EBF9">
      <w:pPr>
        <w:spacing w:before="0" w:after="0"/>
        <w:ind w:left="120"/>
        <w:jc w:val="center"/>
      </w:pPr>
    </w:p>
    <w:p w14:paraId="1CBF8D5C">
      <w:pPr>
        <w:spacing w:before="0" w:after="0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3" w:name="6129fc25-1484-4cce-a161-840ff826026d"/>
    </w:p>
    <w:p w14:paraId="7848AF1E">
      <w:pPr>
        <w:spacing w:before="0" w:after="0"/>
        <w:ind w:firstLine="2241" w:firstLineChars="800"/>
        <w:jc w:val="both"/>
        <w:sectPr>
          <w:pgSz w:w="11906" w:h="16383"/>
          <w:cols w:space="720" w:num="1"/>
        </w:sectPr>
      </w:pPr>
      <w:r>
        <w:rPr>
          <w:rFonts w:ascii="Times New Roman" w:hAnsi="Times New Roman"/>
          <w:b/>
          <w:i w:val="0"/>
          <w:color w:val="000000"/>
          <w:sz w:val="28"/>
        </w:rPr>
        <w:t>с.Барано-Оренбургское</w:t>
      </w:r>
      <w:bookmarkEnd w:id="3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, </w:t>
      </w:r>
      <w:bookmarkStart w:id="43" w:name="_GoBack"/>
      <w:bookmarkEnd w:id="43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i w:val="0"/>
          <w:color w:val="000000"/>
          <w:sz w:val="28"/>
        </w:rPr>
        <w:t>202</w:t>
      </w:r>
      <w:bookmarkEnd w:id="4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5" w:name="block-2904371"/>
    </w:p>
    <w:bookmarkEnd w:id="0"/>
    <w:bookmarkEnd w:id="5"/>
    <w:p w14:paraId="16A9CCDA">
      <w:pPr>
        <w:spacing w:before="0" w:after="0" w:line="264" w:lineRule="auto"/>
        <w:jc w:val="both"/>
      </w:pPr>
      <w:bookmarkStart w:id="6" w:name="block-2904368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673ABA4F">
      <w:pPr>
        <w:spacing w:before="0" w:after="0" w:line="264" w:lineRule="auto"/>
        <w:ind w:left="120"/>
        <w:jc w:val="both"/>
      </w:pPr>
    </w:p>
    <w:p w14:paraId="1669D6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31DCD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A3CBA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D6E9E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1AD21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DD5D2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ED6DF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2CCF5F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195094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bookmarkStart w:id="7" w:name="2de083b3-1f31-409f-b177-a515047f5be6"/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0"/>
          <w:i w:val="0"/>
          <w:color w:val="000000"/>
          <w:sz w:val="28"/>
        </w:rPr>
        <w:t>‌‌</w:t>
      </w:r>
    </w:p>
    <w:p w14:paraId="71808578">
      <w:pPr>
        <w:spacing w:before="0" w:after="0" w:line="264" w:lineRule="auto"/>
        <w:ind w:left="120"/>
        <w:jc w:val="both"/>
      </w:pPr>
    </w:p>
    <w:p w14:paraId="5BD175C2">
      <w:pPr>
        <w:sectPr>
          <w:pgSz w:w="11906" w:h="16383"/>
          <w:cols w:space="720" w:num="1"/>
        </w:sectPr>
      </w:pPr>
      <w:bookmarkStart w:id="8" w:name="block-2904368"/>
    </w:p>
    <w:bookmarkEnd w:id="6"/>
    <w:bookmarkEnd w:id="8"/>
    <w:p w14:paraId="61FA46B4">
      <w:pPr>
        <w:spacing w:before="0" w:after="0" w:line="264" w:lineRule="auto"/>
        <w:ind w:left="120"/>
        <w:jc w:val="both"/>
      </w:pPr>
      <w:bookmarkStart w:id="9" w:name="block-2904372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61B94DBB">
      <w:pPr>
        <w:spacing w:before="0" w:after="0" w:line="264" w:lineRule="auto"/>
        <w:ind w:left="120"/>
        <w:jc w:val="both"/>
      </w:pPr>
    </w:p>
    <w:p w14:paraId="29B76D2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 КЛАСС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17FF857">
      <w:pPr>
        <w:spacing w:before="0" w:after="0" w:line="264" w:lineRule="auto"/>
        <w:ind w:left="120"/>
        <w:jc w:val="both"/>
      </w:pPr>
    </w:p>
    <w:p w14:paraId="44EC8F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00891E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1CC84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0DF75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Рисование с натуры: разные листья и их форма.</w:t>
      </w:r>
    </w:p>
    <w:p w14:paraId="0A042A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B4F3E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84EDF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731EA3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F1E9A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103B7C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14:paraId="26CB6D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D6B4F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06FE6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Техника монотипии. Представления о симметрии. Развитие воображения.</w:t>
      </w:r>
    </w:p>
    <w:p w14:paraId="076D07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13687A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7BECC1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1F2F9B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5D92BD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5D263F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Объёмная аппликация из бумаги и картона.</w:t>
      </w:r>
    </w:p>
    <w:p w14:paraId="0C45D9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26323E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4AE8DE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5FEF16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3790F5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BC21D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4034F0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Оригами – создание игрушки для новогодней ёлки. Приёмы складывания бумаги.</w:t>
      </w:r>
    </w:p>
    <w:p w14:paraId="06B704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3F13A3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F260F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06B553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0D615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545DAD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51E23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599329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FB5FE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87367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D9A4A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751EC9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6C9F10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434638EF">
      <w:pPr>
        <w:spacing w:before="0" w:after="0"/>
        <w:ind w:left="120"/>
        <w:jc w:val="left"/>
      </w:pPr>
      <w:bookmarkStart w:id="10" w:name="_Toc137210402"/>
      <w:bookmarkEnd w:id="10"/>
    </w:p>
    <w:p w14:paraId="17D204A3">
      <w:pPr>
        <w:spacing w:before="0" w:after="0"/>
        <w:ind w:left="120"/>
        <w:jc w:val="left"/>
      </w:pPr>
    </w:p>
    <w:p w14:paraId="5D32BEA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4FE27CFF">
      <w:pPr>
        <w:spacing w:before="0" w:after="0"/>
        <w:ind w:left="120"/>
        <w:jc w:val="left"/>
      </w:pPr>
    </w:p>
    <w:p w14:paraId="41EFB4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1F38CF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982DD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02FA30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76B8D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50109B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1E4AB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2158DE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289A9E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763845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Акварель и её свойства. Акварельные кисти. Приёмы работы акварелью.</w:t>
      </w:r>
    </w:p>
    <w:p w14:paraId="2F9654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тёплый и холодный – цветовой контраст.</w:t>
      </w:r>
    </w:p>
    <w:p w14:paraId="721203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2B96E7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14:paraId="54A928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410E3B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2E8A71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6C0761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422A72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5E6F00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5039F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4BF586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44E0B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A21F0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C88A8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6B6A8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7E26DE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07703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311C9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искусства».</w:t>
      </w:r>
    </w:p>
    <w:p w14:paraId="60804D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12651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027B3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E3393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D4F82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CF15A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графики».</w:t>
      </w:r>
    </w:p>
    <w:p w14:paraId="44E981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 w14:paraId="554DCD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7D8AC7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775D1D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14:paraId="162BF4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5F293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​</w:t>
      </w:r>
    </w:p>
    <w:p w14:paraId="09776B55">
      <w:pPr>
        <w:spacing w:before="0" w:after="0"/>
        <w:ind w:left="120"/>
        <w:jc w:val="left"/>
      </w:pPr>
      <w:bookmarkStart w:id="11" w:name="_Toc137210403"/>
      <w:bookmarkEnd w:id="11"/>
    </w:p>
    <w:p w14:paraId="519D744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37AA51E9">
      <w:pPr>
        <w:spacing w:before="0" w:after="0"/>
        <w:ind w:left="120"/>
        <w:jc w:val="left"/>
      </w:pPr>
    </w:p>
    <w:p w14:paraId="3F210C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395F4A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A5EB8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2710D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3D20ED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F5227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Транспорт в городе. Рисунки реальных или фантастических машин.</w:t>
      </w:r>
    </w:p>
    <w:p w14:paraId="13E096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1AEB10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C8F28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37475C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11953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12CB9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3797B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35A9D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380CD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53C2B6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8E9A9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2CAF04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149180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15123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29A329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7E6EB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DBCEA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3EE85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0DD343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62F35E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0D0BD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A3E6F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581A39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79328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97C77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67513D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4918FC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33CAF8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CD9D6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905F0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744260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21DC7E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E9208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5D0C8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 w14:paraId="0F6288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764EE0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03D312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14:paraId="331EE8C4">
      <w:pPr>
        <w:spacing w:before="0" w:after="0"/>
        <w:ind w:left="120"/>
        <w:jc w:val="left"/>
      </w:pPr>
      <w:bookmarkStart w:id="12" w:name="_Toc137210404"/>
      <w:bookmarkEnd w:id="12"/>
    </w:p>
    <w:p w14:paraId="63A4E8E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61FF00A3">
      <w:pPr>
        <w:spacing w:before="0" w:after="0"/>
        <w:ind w:left="120"/>
        <w:jc w:val="left"/>
      </w:pPr>
    </w:p>
    <w:p w14:paraId="2C48F6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4785C6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66B5F6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3DB12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14:paraId="7EC7E1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59902C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3ACC8A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52A2D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E4447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55101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7D5E1D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72532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7E3E1D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C72BE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3C12A1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F330F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C3816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Женский и мужской костюмы в традициях разных народов.</w:t>
      </w:r>
    </w:p>
    <w:p w14:paraId="5C59B7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Своеобразие одежды разных эпох и культур.</w:t>
      </w:r>
    </w:p>
    <w:p w14:paraId="1A1341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05223C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3344D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64534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90DD6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8F20D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7329B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20AEAD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713F6C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4105CD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F8B43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3C180D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ADFBA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29AE9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75326E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82D19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7CB21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39B5C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B0528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32F21B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4BB9FD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Виртуальные тематические путешествия по художественным музеям мира.</w:t>
      </w:r>
    </w:p>
    <w:p w14:paraId="26BA71EB">
      <w:pPr>
        <w:sectPr>
          <w:pgSz w:w="11906" w:h="16383"/>
          <w:cols w:space="720" w:num="1"/>
        </w:sectPr>
      </w:pPr>
      <w:bookmarkStart w:id="13" w:name="block-2904372"/>
    </w:p>
    <w:bookmarkEnd w:id="9"/>
    <w:bookmarkEnd w:id="13"/>
    <w:p w14:paraId="092B66D6">
      <w:pPr>
        <w:spacing w:before="0" w:after="0" w:line="264" w:lineRule="auto"/>
        <w:ind w:left="120"/>
        <w:jc w:val="both"/>
      </w:pPr>
      <w:bookmarkStart w:id="14" w:name="block-2904369"/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E3CEA61">
      <w:pPr>
        <w:spacing w:before="0" w:after="0" w:line="264" w:lineRule="auto"/>
        <w:ind w:left="120"/>
        <w:jc w:val="both"/>
      </w:pPr>
    </w:p>
    <w:p w14:paraId="69114C7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</w:p>
    <w:p w14:paraId="1E7CF5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92B98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</w:p>
    <w:p w14:paraId="10994E7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и ценностное отношение к своей Родине – России; </w:t>
      </w:r>
    </w:p>
    <w:p w14:paraId="568D469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B96195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духовно-нравственное развитие обучающихся;</w:t>
      </w:r>
    </w:p>
    <w:p w14:paraId="7B5FBF2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D6AAAA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0F3E8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0988E4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67BD3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420BD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4D11D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CDA23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75EE2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5" w:name="_Toc124264881"/>
      <w:bookmarkEnd w:id="15"/>
    </w:p>
    <w:p w14:paraId="6E1CE09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3DF4FC1">
      <w:pPr>
        <w:spacing w:before="0" w:after="0"/>
        <w:ind w:left="120"/>
        <w:jc w:val="left"/>
      </w:pPr>
    </w:p>
    <w:p w14:paraId="0BCC00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32E94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D0460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Пространственные представления и сенсорные способности:</w:t>
      </w:r>
    </w:p>
    <w:p w14:paraId="0099FF65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форму предмета, конструкции;</w:t>
      </w:r>
    </w:p>
    <w:p w14:paraId="12639A65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21399543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0229E9F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26697C8B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части и целое в видимом образе, предмете, конструкции;</w:t>
      </w:r>
    </w:p>
    <w:p w14:paraId="41B367FB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2A9E7DA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обобщать форму составной конструкции;</w:t>
      </w:r>
    </w:p>
    <w:p w14:paraId="6B14C2A9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202B66E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14:paraId="4EBA86D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7394C15E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5B15B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BC1DC7E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F350290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9EB5673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DFA4988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4B20CF46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7AC1D20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14248CB3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372413D4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8FFBE5D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68160B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9402A43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электронные образовательные ресурсы;</w:t>
      </w:r>
    </w:p>
    <w:p w14:paraId="7BD0E4FB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работать с электронными учебниками и учебными пособиями;</w:t>
      </w:r>
    </w:p>
    <w:p w14:paraId="18C7DC5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8B5922F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8FEC4BD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93E3BF8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23065BA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1095E2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5CC69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E5B44CF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7DFC802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FB24493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206E36DC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316F215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3F6BBCE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818FFAC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44BCE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95A14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5E4C26B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748F810B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3BED4E9B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4BCE404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531ECEE">
      <w:pPr>
        <w:spacing w:before="0" w:after="0"/>
        <w:ind w:left="120"/>
        <w:jc w:val="left"/>
      </w:pPr>
      <w:bookmarkStart w:id="16" w:name="_Toc124264882"/>
      <w:bookmarkEnd w:id="16"/>
    </w:p>
    <w:p w14:paraId="7E8E6EFB">
      <w:pPr>
        <w:spacing w:before="0" w:after="0"/>
        <w:ind w:left="120"/>
        <w:jc w:val="left"/>
      </w:pPr>
    </w:p>
    <w:p w14:paraId="1DEBBCD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384DDA8C">
      <w:pPr>
        <w:spacing w:before="0" w:after="0"/>
        <w:ind w:left="120"/>
        <w:jc w:val="left"/>
      </w:pPr>
    </w:p>
    <w:p w14:paraId="53A2D5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F52DA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45D513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C9889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308061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535645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рисунка простого (плоского) предмета с натуры.</w:t>
      </w:r>
    </w:p>
    <w:p w14:paraId="0AC8C9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67BE24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132198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6966E2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0A35D3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C0CF7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65003F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работы красками «гуашь» в условиях урока.</w:t>
      </w:r>
    </w:p>
    <w:p w14:paraId="776AF5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8EE3F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8BA9A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4C493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14:paraId="53DF35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35E3CB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FCAAB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36C2A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6873A2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12CF56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08E3F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23B15B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0278D4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4B54F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знания о значении и назначении украшений в жизни людей.</w:t>
      </w:r>
    </w:p>
    <w:p w14:paraId="18C7A5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2FF63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14:paraId="35726F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«Архитектура».</w:t>
      </w:r>
    </w:p>
    <w:p w14:paraId="0D1EBF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517987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14:paraId="766AAA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DC74D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2FA06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191F9A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8B256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01DF7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6ACE5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14:paraId="77C299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1F2151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685DA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56F8DD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14:paraId="289821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7" w:name="_TOC_250003"/>
      <w:bookmarkEnd w:id="17"/>
    </w:p>
    <w:p w14:paraId="790218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0"/>
          <w:color w:val="000000"/>
          <w:sz w:val="28"/>
        </w:rPr>
        <w:t>2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7BD20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6A4F51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1E934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46D051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2576C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7355B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B3CFD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6056DA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1BFD8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14:paraId="674A10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14:paraId="216181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A856E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19C7DF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DD31A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6F2914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983A7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59718F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33EE6B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14:paraId="20605E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31C9A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3670A0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EB665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77D283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F6FF1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FB20A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A06B8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B8E5F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731ABA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22CDD2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14:paraId="73E6F0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9CB51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3CFE9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033379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537122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B90B7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624B30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4A60F3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D8543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35226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1AD01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DAA3B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172DA5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1F2D9E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040276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646DC1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65CE0B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8" w:name="_TOC_250002"/>
      <w:bookmarkEnd w:id="18"/>
    </w:p>
    <w:p w14:paraId="6498E0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7642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«Графика».</w:t>
      </w:r>
    </w:p>
    <w:p w14:paraId="351730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DAF22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D9444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B14EF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21CC6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9B3DE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3D82A4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рисования портрета (лица) человека.</w:t>
      </w:r>
    </w:p>
    <w:p w14:paraId="0B867A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0C8764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5DBB5B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3AF71E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03DCF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28AE2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4FCCB2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пейзаж, передавая в нём активное состояние природы.</w:t>
      </w:r>
    </w:p>
    <w:p w14:paraId="05FA77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Приобрести представление о деятельности художника в театре.</w:t>
      </w:r>
    </w:p>
    <w:p w14:paraId="562E54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13BA16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работой художников по оформлению праздников.</w:t>
      </w:r>
    </w:p>
    <w:p w14:paraId="39E7B2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402825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177CF5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0C4A92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4CAD0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067062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лепки эскиза парковой скульптуры.</w:t>
      </w:r>
    </w:p>
    <w:p w14:paraId="1AEF9A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361FE4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1B85F0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2563E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04BCA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31EFF0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129B33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6B5C83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4493B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BCEE2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E78BA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14:paraId="6452B4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89850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7D93EF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16FD9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02B35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18781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3C60D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060461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26055B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B3A31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B7337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222C8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726FDE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9926A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95349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94413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9A678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4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89FBF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797675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2341E9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5F87E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зарисовки памятников отечественной и мировой архитектуры.</w:t>
      </w:r>
    </w:p>
    <w:p w14:paraId="707927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6BE36F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995C2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6A3107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002CF2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двойной портрет (например, портрет матери и ребёнка).</w:t>
      </w:r>
    </w:p>
    <w:p w14:paraId="5FACA3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композиции на тему «Древнерусский город».</w:t>
      </w:r>
    </w:p>
    <w:p w14:paraId="50679B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18F32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3196AB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465BF2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444EBD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E13E1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4E597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35642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9CA55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17EAB1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C51BD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16F73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6B8974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570FA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29985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6D7182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75191F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E27A0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14:paraId="7405C4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1C71A6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CFBFB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DF7D3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7A410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C62C3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56C7D0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31D04C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7D5A5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C1A57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F27A6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848EF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D565B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14:paraId="03EF65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07ED6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A7F3836">
      <w:pPr>
        <w:sectPr>
          <w:pgSz w:w="11906" w:h="16383"/>
          <w:cols w:space="720" w:num="1"/>
        </w:sectPr>
      </w:pPr>
      <w:bookmarkStart w:id="19" w:name="block-2904369"/>
    </w:p>
    <w:bookmarkEnd w:id="14"/>
    <w:bookmarkEnd w:id="19"/>
    <w:p w14:paraId="4290499F">
      <w:pPr>
        <w:spacing w:before="0" w:after="0"/>
        <w:ind w:left="120"/>
        <w:jc w:val="left"/>
      </w:pPr>
      <w:bookmarkStart w:id="20" w:name="block-2904370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16248B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4094"/>
        <w:gridCol w:w="1533"/>
        <w:gridCol w:w="1638"/>
        <w:gridCol w:w="1710"/>
        <w:gridCol w:w="2757"/>
      </w:tblGrid>
      <w:tr w14:paraId="7A0955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054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C09EFBC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4DD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2B34F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140A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C35A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080730">
            <w:pPr>
              <w:spacing w:before="0" w:after="0"/>
              <w:ind w:left="135"/>
              <w:jc w:val="left"/>
            </w:pPr>
          </w:p>
        </w:tc>
      </w:tr>
      <w:tr w14:paraId="21DF7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A2F01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724F92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E5B4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E8869E4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8B9F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D0F6EB6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AC97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4FB281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9B14D1">
            <w:pPr>
              <w:jc w:val="left"/>
            </w:pPr>
          </w:p>
        </w:tc>
      </w:tr>
      <w:tr w14:paraId="4291F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8D97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9873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0B48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F9C2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355A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B7C41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6261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7584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51CC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BDB7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B80F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9A8C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00740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281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6FF9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09CD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CD75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409D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4786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E7469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3F8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A41F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8D0C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CA47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050B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8803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9ED4D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14FB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3309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564C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C581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9693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28648E">
            <w:pPr>
              <w:jc w:val="left"/>
            </w:pPr>
          </w:p>
        </w:tc>
      </w:tr>
    </w:tbl>
    <w:p w14:paraId="42A54E50">
      <w:pPr>
        <w:sectPr>
          <w:pgSz w:w="16383" w:h="11906" w:orient="landscape"/>
          <w:cols w:space="720" w:num="1"/>
        </w:sectPr>
      </w:pPr>
    </w:p>
    <w:p w14:paraId="5D0CBE2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4072"/>
        <w:gridCol w:w="1537"/>
        <w:gridCol w:w="1644"/>
        <w:gridCol w:w="1716"/>
        <w:gridCol w:w="2760"/>
      </w:tblGrid>
      <w:tr w14:paraId="3FFDB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E1E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7BAB773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8D3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964A0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262A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43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94C598">
            <w:pPr>
              <w:spacing w:before="0" w:after="0"/>
              <w:ind w:left="135"/>
              <w:jc w:val="left"/>
            </w:pPr>
          </w:p>
        </w:tc>
      </w:tr>
      <w:tr w14:paraId="33A121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DE382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B4EB34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E57C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59DE841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7FC2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172C3AB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5135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2A2615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20E47F">
            <w:pPr>
              <w:jc w:val="left"/>
            </w:pPr>
          </w:p>
        </w:tc>
      </w:tr>
      <w:tr w14:paraId="25EFB3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61E6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290D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BEA4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7692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C419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C9E9A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A506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5C5E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01E8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ABC4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1C78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A0D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25B53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E291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C084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1BB4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B480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0C47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CC2F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8879B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3BF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8090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4A50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1F52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1BEB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DC05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8364E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E2AE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E6D1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5DA1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9578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4CBF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5F3E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B74EA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0C52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80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A40D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36D1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F7B9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079294">
            <w:pPr>
              <w:jc w:val="left"/>
            </w:pPr>
          </w:p>
        </w:tc>
      </w:tr>
    </w:tbl>
    <w:p w14:paraId="48CE818D">
      <w:pPr>
        <w:sectPr>
          <w:pgSz w:w="16383" w:h="11906" w:orient="landscape"/>
          <w:cols w:space="720" w:num="1"/>
        </w:sectPr>
      </w:pPr>
    </w:p>
    <w:p w14:paraId="0BADAB6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025"/>
        <w:gridCol w:w="1526"/>
        <w:gridCol w:w="1631"/>
        <w:gridCol w:w="1702"/>
        <w:gridCol w:w="2851"/>
      </w:tblGrid>
      <w:tr w14:paraId="37CEDA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FB02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76BAA72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9C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50138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7C90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16C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E99C84">
            <w:pPr>
              <w:spacing w:before="0" w:after="0"/>
              <w:ind w:left="135"/>
              <w:jc w:val="left"/>
            </w:pPr>
          </w:p>
        </w:tc>
      </w:tr>
      <w:tr w14:paraId="5BBF46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C6B7A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4034F8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B542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844FE93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2C3F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24EC16E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3C01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AFA2DA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2A34A6">
            <w:pPr>
              <w:jc w:val="left"/>
            </w:pPr>
          </w:p>
        </w:tc>
      </w:tr>
      <w:tr w14:paraId="0F3345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6896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3B2C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AEF4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46C2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C958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D7A3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FF2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592E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515B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6BD1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05AA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5C2C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712C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F92C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823C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4C28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5EAD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854D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203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F364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AE53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EA1D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1B73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1889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CA0D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0BDB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EED1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1366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7185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037B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7BE8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CA80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304B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EB9B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7F12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766C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ADCE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0B6C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3E65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E5620C">
            <w:pPr>
              <w:jc w:val="left"/>
            </w:pPr>
          </w:p>
        </w:tc>
      </w:tr>
    </w:tbl>
    <w:p w14:paraId="12CCF5CC">
      <w:pPr>
        <w:sectPr>
          <w:pgSz w:w="16383" w:h="11906" w:orient="landscape"/>
          <w:cols w:space="720" w:num="1"/>
        </w:sectPr>
      </w:pPr>
    </w:p>
    <w:p w14:paraId="2A1CDAB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029"/>
        <w:gridCol w:w="1526"/>
        <w:gridCol w:w="1630"/>
        <w:gridCol w:w="1701"/>
        <w:gridCol w:w="2849"/>
      </w:tblGrid>
      <w:tr w14:paraId="19B2CE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86E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A29B2BF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1431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982E1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C944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605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54E915">
            <w:pPr>
              <w:spacing w:before="0" w:after="0"/>
              <w:ind w:left="135"/>
              <w:jc w:val="left"/>
            </w:pPr>
          </w:p>
        </w:tc>
      </w:tr>
      <w:tr w14:paraId="4AE31A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AB433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51F4B3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134C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84B6531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C2BA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A1CCD2D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10C5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EC1CC2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B43F579">
            <w:pPr>
              <w:jc w:val="left"/>
            </w:pPr>
          </w:p>
        </w:tc>
      </w:tr>
      <w:tr w14:paraId="11B164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9301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EBC8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A1F8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CCC3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926E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878A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7048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6FCE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AE95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D28D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9770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A463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1D9B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4106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D71B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C61F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3ECC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4973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65D0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10CD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6C7B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2A97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6470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A6C5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29AC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43A8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229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85FF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DCA2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7845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F708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5026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2F35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531F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9C9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889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C15D7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BFBF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25B0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BAA1D7">
            <w:pPr>
              <w:jc w:val="left"/>
            </w:pPr>
          </w:p>
        </w:tc>
      </w:tr>
    </w:tbl>
    <w:p w14:paraId="7196C345">
      <w:pPr>
        <w:sectPr>
          <w:pgSz w:w="16383" w:h="11906" w:orient="landscape"/>
          <w:cols w:space="720" w:num="1"/>
        </w:sectPr>
      </w:pPr>
    </w:p>
    <w:p w14:paraId="5444AF79">
      <w:pPr>
        <w:sectPr>
          <w:pgSz w:w="16383" w:h="11906" w:orient="landscape"/>
          <w:cols w:space="720" w:num="1"/>
        </w:sectPr>
      </w:pPr>
      <w:bookmarkStart w:id="21" w:name="block-2904370"/>
    </w:p>
    <w:bookmarkEnd w:id="20"/>
    <w:bookmarkEnd w:id="21"/>
    <w:p w14:paraId="586AA4A5">
      <w:pPr>
        <w:spacing w:before="0" w:after="0"/>
        <w:ind w:left="120"/>
        <w:jc w:val="left"/>
      </w:pPr>
      <w:bookmarkStart w:id="22" w:name="block-2904373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624D264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3942"/>
        <w:gridCol w:w="1129"/>
        <w:gridCol w:w="1283"/>
        <w:gridCol w:w="1362"/>
        <w:gridCol w:w="968"/>
        <w:gridCol w:w="3200"/>
      </w:tblGrid>
      <w:tr w14:paraId="2799FB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73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FA08F04"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6DF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EA04E2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D31C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EE5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8865142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191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AA2A42">
            <w:pPr>
              <w:spacing w:before="0" w:after="0"/>
              <w:ind w:left="135"/>
              <w:jc w:val="left"/>
            </w:pPr>
          </w:p>
        </w:tc>
      </w:tr>
      <w:tr w14:paraId="0A098D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9F090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BD55B46"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6E1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248EFB9"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2A1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5BBFB5B">
            <w:pPr>
              <w:spacing w:before="0" w:after="0"/>
              <w:ind w:left="135"/>
              <w:jc w:val="left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1A8F3C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401691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11657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C04CDC">
            <w:pPr>
              <w:jc w:val="left"/>
            </w:pPr>
          </w:p>
        </w:tc>
      </w:tr>
      <w:tr w14:paraId="1566F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B486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0EDF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577F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E4F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4C1D29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8881C6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CA3002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6060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AE38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D7FA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A599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1AF9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405C9E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F450E8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DA9456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3A3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5F79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78BC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1200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8892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407740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82FF69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1F9D73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33FF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0922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C187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EB42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053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1356C6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98163F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085EE0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3E17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69A4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0D5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1513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67BA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4C43AA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B1CF95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772729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72A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680A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9C9E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FB75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087F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2082D6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CB596B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7006FC0">
            <w:pPr>
              <w:numPr>
                <w:ilvl w:val="0"/>
                <w:numId w:val="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5FD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03DC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79E8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A737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2178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45DAE3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948640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8DB81DE">
            <w:pPr>
              <w:numPr>
                <w:ilvl w:val="0"/>
                <w:numId w:val="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4336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39F1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6728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FC4A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7735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51B43F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4E7C26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799196C">
            <w:pPr>
              <w:numPr>
                <w:ilvl w:val="0"/>
                <w:numId w:val="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A919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7B35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8FB2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EE6C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FE28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2F0017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359433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45B26C0">
            <w:pPr>
              <w:spacing w:before="0" w:after="0"/>
              <w:ind w:left="135"/>
              <w:jc w:val="left"/>
            </w:pPr>
          </w:p>
        </w:tc>
      </w:tr>
      <w:tr w14:paraId="5DF923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7D37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BDAD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1FEA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6960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3A803A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F7B776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451159A">
            <w:pPr>
              <w:spacing w:before="0" w:after="0"/>
              <w:ind w:left="135"/>
              <w:jc w:val="left"/>
            </w:pPr>
          </w:p>
        </w:tc>
      </w:tr>
      <w:tr w14:paraId="5713FC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9857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A1FE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7739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DB1F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4C09FD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505CED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976D0FC">
            <w:pPr>
              <w:spacing w:before="0" w:after="0"/>
              <w:ind w:left="135"/>
              <w:jc w:val="left"/>
            </w:pPr>
          </w:p>
        </w:tc>
      </w:tr>
      <w:tr w14:paraId="3A5603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1B53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CF19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E255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097C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76A844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39F50A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7882522">
            <w:pPr>
              <w:spacing w:before="0" w:after="0"/>
              <w:ind w:left="135"/>
              <w:jc w:val="left"/>
            </w:pPr>
          </w:p>
        </w:tc>
      </w:tr>
      <w:tr w14:paraId="7E0515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211E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AE8C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87DD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5B9A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1DA10A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11E03B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0FD08FC">
            <w:pPr>
              <w:spacing w:before="0" w:after="0"/>
              <w:ind w:left="135"/>
              <w:jc w:val="left"/>
            </w:pPr>
          </w:p>
        </w:tc>
      </w:tr>
      <w:tr w14:paraId="68A479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A566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8B65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F876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4141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5BDA17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915B33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9CB69FE">
            <w:pPr>
              <w:spacing w:before="0" w:after="0"/>
              <w:ind w:left="135"/>
              <w:jc w:val="left"/>
            </w:pPr>
          </w:p>
        </w:tc>
      </w:tr>
      <w:tr w14:paraId="386845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0DB2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AA1E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73B4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FFCF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379012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CA0C97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B6B1E20">
            <w:pPr>
              <w:spacing w:before="0" w:after="0"/>
              <w:ind w:left="135"/>
              <w:jc w:val="left"/>
            </w:pPr>
          </w:p>
        </w:tc>
      </w:tr>
      <w:tr w14:paraId="0BF30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E9E3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9DCF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28C7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72A0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56B7ED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E7A1A1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78D87E2">
            <w:pPr>
              <w:spacing w:before="0" w:after="0"/>
              <w:ind w:left="135"/>
              <w:jc w:val="left"/>
            </w:pPr>
          </w:p>
        </w:tc>
      </w:tr>
      <w:tr w14:paraId="18FA5E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57EE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E6D8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0B2D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EA7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01501A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6113E5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F807BEC">
            <w:pPr>
              <w:spacing w:before="0" w:after="0"/>
              <w:ind w:left="135"/>
              <w:jc w:val="left"/>
            </w:pPr>
          </w:p>
        </w:tc>
      </w:tr>
      <w:tr w14:paraId="617680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F5B7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B574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5AC2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9476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39F786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7B04C7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0A80A54">
            <w:pPr>
              <w:spacing w:before="0" w:after="0"/>
              <w:ind w:left="135"/>
              <w:jc w:val="left"/>
            </w:pPr>
          </w:p>
        </w:tc>
      </w:tr>
      <w:tr w14:paraId="05D2F1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4A83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D731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CB1C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EDF9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2ED93A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0A3BCD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A2C2E06">
            <w:pPr>
              <w:spacing w:before="0" w:after="0"/>
              <w:ind w:left="135"/>
              <w:jc w:val="left"/>
            </w:pPr>
          </w:p>
        </w:tc>
      </w:tr>
      <w:tr w14:paraId="435DB5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4AE1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F637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BF0C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0897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572AA1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09626D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5967A09">
            <w:pPr>
              <w:spacing w:before="0" w:after="0"/>
              <w:ind w:left="135"/>
              <w:jc w:val="left"/>
            </w:pPr>
          </w:p>
        </w:tc>
      </w:tr>
      <w:tr w14:paraId="4FCAEB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65B8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A1A9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E0EB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27B4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34A3DE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D58F3F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806DD7F">
            <w:pPr>
              <w:spacing w:before="0" w:after="0"/>
              <w:ind w:left="135"/>
              <w:jc w:val="left"/>
            </w:pPr>
          </w:p>
        </w:tc>
      </w:tr>
      <w:tr w14:paraId="241323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1DCB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9B54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FE9F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AC19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500D1A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B3DF89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192E40A">
            <w:pPr>
              <w:spacing w:before="0" w:after="0"/>
              <w:ind w:left="135"/>
              <w:jc w:val="left"/>
            </w:pPr>
          </w:p>
        </w:tc>
      </w:tr>
      <w:tr w14:paraId="634B16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34CE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1D40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4CBD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129A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427F10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4B6084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835E3F8">
            <w:pPr>
              <w:spacing w:before="0" w:after="0"/>
              <w:ind w:left="135"/>
              <w:jc w:val="left"/>
            </w:pPr>
          </w:p>
        </w:tc>
      </w:tr>
      <w:tr w14:paraId="0C622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DA3F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7432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240B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F055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2C54D7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9A9119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C72CA1D">
            <w:pPr>
              <w:spacing w:before="0" w:after="0"/>
              <w:ind w:left="135"/>
              <w:jc w:val="left"/>
            </w:pPr>
          </w:p>
        </w:tc>
      </w:tr>
      <w:tr w14:paraId="6413E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187E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B334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4C74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F4D4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2736D9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10F034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3A6EF82">
            <w:pPr>
              <w:spacing w:before="0" w:after="0"/>
              <w:ind w:left="135"/>
              <w:jc w:val="left"/>
            </w:pPr>
          </w:p>
        </w:tc>
      </w:tr>
      <w:tr w14:paraId="36250F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F9D8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1CC7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5A59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0828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195CDF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C195BA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D246706">
            <w:pPr>
              <w:spacing w:before="0" w:after="0"/>
              <w:ind w:left="135"/>
              <w:jc w:val="left"/>
            </w:pPr>
          </w:p>
        </w:tc>
      </w:tr>
      <w:tr w14:paraId="5F63F9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CB75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7A76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47D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DF2B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5B7ED7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D689F6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A5E2792">
            <w:pPr>
              <w:spacing w:before="0" w:after="0"/>
              <w:ind w:left="135"/>
              <w:jc w:val="left"/>
            </w:pPr>
          </w:p>
        </w:tc>
      </w:tr>
      <w:tr w14:paraId="7F2EB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A5C9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5AFE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C0D1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CA33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12098B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CC78DC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4F2CA20">
            <w:pPr>
              <w:spacing w:before="0" w:after="0"/>
              <w:ind w:left="135"/>
              <w:jc w:val="left"/>
            </w:pPr>
          </w:p>
        </w:tc>
      </w:tr>
      <w:tr w14:paraId="3D351C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46ED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9C73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4462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4E27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66FD19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28089C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B9F030C">
            <w:pPr>
              <w:spacing w:before="0" w:after="0"/>
              <w:ind w:left="135"/>
              <w:jc w:val="left"/>
            </w:pPr>
          </w:p>
        </w:tc>
      </w:tr>
      <w:tr w14:paraId="6ED4F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C6D4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2596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9E43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8435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60B73A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143B67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5D70D97">
            <w:pPr>
              <w:spacing w:before="0" w:after="0"/>
              <w:ind w:left="135"/>
              <w:jc w:val="left"/>
            </w:pPr>
          </w:p>
        </w:tc>
      </w:tr>
      <w:tr w14:paraId="69C9C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D09B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18B7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A7B1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E3BF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521102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D3C48D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1272726">
            <w:pPr>
              <w:spacing w:before="0" w:after="0"/>
              <w:ind w:left="135"/>
              <w:jc w:val="left"/>
            </w:pPr>
          </w:p>
        </w:tc>
      </w:tr>
      <w:tr w14:paraId="4090D9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9112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88E1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937D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CB69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102749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6A223C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BD87595">
            <w:pPr>
              <w:spacing w:before="0" w:after="0"/>
              <w:ind w:left="135"/>
              <w:jc w:val="left"/>
            </w:pPr>
          </w:p>
        </w:tc>
      </w:tr>
      <w:tr w14:paraId="347D96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A1B5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6924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06D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C6A1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678480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F3C289">
            <w:pPr>
              <w:spacing w:before="0" w:after="0"/>
              <w:ind w:left="135"/>
              <w:jc w:val="left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29F7DE4">
            <w:pPr>
              <w:spacing w:before="0" w:after="0"/>
              <w:ind w:left="135"/>
              <w:jc w:val="left"/>
            </w:pPr>
          </w:p>
        </w:tc>
      </w:tr>
      <w:tr w14:paraId="6E8A1D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5FB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1C742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DC88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14:paraId="0EC4CB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71EA2">
            <w:pPr>
              <w:jc w:val="left"/>
            </w:pPr>
          </w:p>
        </w:tc>
      </w:tr>
    </w:tbl>
    <w:p w14:paraId="219C69C2">
      <w:pPr>
        <w:sectPr>
          <w:pgSz w:w="16383" w:h="11906" w:orient="landscape"/>
          <w:cols w:space="720" w:num="1"/>
        </w:sectPr>
      </w:pPr>
    </w:p>
    <w:p w14:paraId="1FE0378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3885"/>
        <w:gridCol w:w="1186"/>
        <w:gridCol w:w="1303"/>
        <w:gridCol w:w="1373"/>
        <w:gridCol w:w="984"/>
        <w:gridCol w:w="3200"/>
      </w:tblGrid>
      <w:tr w14:paraId="082C23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348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02E3409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2E92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88120A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C610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5AA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80F1113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41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75604C">
            <w:pPr>
              <w:spacing w:before="0" w:after="0"/>
              <w:ind w:left="135"/>
              <w:jc w:val="left"/>
            </w:pPr>
          </w:p>
        </w:tc>
      </w:tr>
      <w:tr w14:paraId="682ED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030AA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B8F5B8">
            <w:pPr>
              <w:jc w:val="left"/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C064E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D5DA9BA"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EFD64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ACC1252"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00EF5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D31F7F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92F54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797047">
            <w:pPr>
              <w:jc w:val="left"/>
            </w:pPr>
          </w:p>
        </w:tc>
      </w:tr>
      <w:tr w14:paraId="5693FA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9469C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5B6B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375C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96178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94449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9045DE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D93E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учебник</w:t>
            </w:r>
          </w:p>
        </w:tc>
      </w:tr>
      <w:tr w14:paraId="1D4B6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7D6B4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B356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9D38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C7EA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E974D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3A1911D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32EC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репродукции картин</w:t>
            </w:r>
          </w:p>
        </w:tc>
      </w:tr>
      <w:tr w14:paraId="4C597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266E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8B5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F61A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6AC8E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C9020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58ACF36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49B1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94FC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AC036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951B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A3F54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D6EF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E276C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3354814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5CBE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презентация 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A79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42422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63E9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80FB8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4D7B8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BF90F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96B2311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4511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26DD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E7B71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A257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C6D9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7F36C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DBE6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F295107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57C9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7179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00DD7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3358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77C7B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92F5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A42AC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B34921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175F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23D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4653C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CE2E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69E91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77527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A82D3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3D027AA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4478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8DD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B9D8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D9C6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2C50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7EB38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7573B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EFC71C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47D4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4989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CEF90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2484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8CE6B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B79E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CF915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D44FEBF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38B4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5961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80727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BA7B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367E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52BFF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FF762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2C7C3DB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6A62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B231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6D7BA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9BB8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2784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D1CC3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C9F17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0D58A66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A38B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2814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4266C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9FC7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F185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8ADF1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53DB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FCEEF8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FA7C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316C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6CA51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740E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D246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2F45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904C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2DE9928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D923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C250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500F3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D38D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C2B92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A75F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03B5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26090CE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5336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EEDC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A63B5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D83C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F9E21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954A6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1AF98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3ECAAB6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CB4F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C1C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C9A5F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E71A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52DD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8CDC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4A95A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F519343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BB77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C0A4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F308B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F5B3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48D7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F70E0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E3C70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6D023C2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2723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FD75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173B1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8E1A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A317A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F28DA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46A1B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461248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F4D4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787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F1B40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F0EB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756AA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B770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48937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260BA2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AF27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CBB1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F4349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1EE0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46F9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1E16A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4B1DE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75DD4FB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BC73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96F6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3039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F401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D4A0A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8BF1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32519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27E689F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9E7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9745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5934D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DBCB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855F4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693B7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5145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36C93AC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A20C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FF87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C1BA2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2BD5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AD033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F0782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60859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305D9F6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95B4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6C57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394AE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AB12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DFBF6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149AB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E5DDA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F2FD280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B208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BC18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752D8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9D8A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FC087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FB73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629A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66D7843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304C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6FD9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353B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E29F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A1F46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54554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86628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3780B6B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595B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466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D8D54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56CC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8DC08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78F80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586D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56CD679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E7E1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FCDB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88B16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ACAC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F738D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2A4A8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8C7A2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8EE5F67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E14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592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D631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FCF5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9908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F685D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29C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AFA1B0D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3B90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A90D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33DD2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D782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9A12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66DD4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6ECF0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6D8165A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EF92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6BA7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A7E8B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B06E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C6A86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CD48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9E50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5836FFD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56F8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A0C3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C57E8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42D6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A67F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D05CA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F2E1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E0DBE08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D90B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2394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1B13F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63AC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4A23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2B5B1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EED1C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2F46B3C"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E713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"http://www.razvitierebenka.com"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http://www.razvitierebenka.com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A6EC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F49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BA4C2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8B213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E5CE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AC4A7">
            <w:pPr>
              <w:jc w:val="left"/>
            </w:pPr>
          </w:p>
        </w:tc>
      </w:tr>
    </w:tbl>
    <w:p w14:paraId="2E6FB1A2">
      <w:pPr>
        <w:sectPr>
          <w:pgSz w:w="16383" w:h="11906" w:orient="landscape"/>
          <w:cols w:space="720" w:num="1"/>
        </w:sectPr>
      </w:pPr>
    </w:p>
    <w:p w14:paraId="0AED647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4485"/>
        <w:gridCol w:w="1105"/>
        <w:gridCol w:w="1306"/>
        <w:gridCol w:w="1397"/>
        <w:gridCol w:w="983"/>
        <w:gridCol w:w="2871"/>
      </w:tblGrid>
      <w:tr w14:paraId="08BF6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F6DB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6073825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145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8E6C8D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602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E5E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A307B2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293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98D090">
            <w:pPr>
              <w:spacing w:before="0" w:after="0"/>
              <w:ind w:left="135"/>
              <w:jc w:val="left"/>
            </w:pPr>
          </w:p>
        </w:tc>
      </w:tr>
      <w:tr w14:paraId="08BA51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06C14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EFD44E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035F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A9835AB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1FEA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8C886C8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81A8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EF69BA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C2534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770ECB">
            <w:pPr>
              <w:jc w:val="left"/>
            </w:pPr>
          </w:p>
        </w:tc>
      </w:tr>
      <w:tr w14:paraId="5AA583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00D4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DE26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A626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00B1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FAE8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E271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A45B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"https://m.edsoo.ru/8a1496ae"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https://m.edsoo.ru/8a1496ae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0875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8426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C608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C86B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D972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E3BF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5EEAC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6FFB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"https://m.edsoo.ru/8a14a932"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https://m.edsoo.ru/8a14a932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E6C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1B53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115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79DC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065B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B612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56F75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261C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"https://m.edsoo.ru/8a14af2c"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A91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2977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73FC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8130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603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7D7C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8D57B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92F5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"https://m.edsoo.ru/8a14b166"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https://m.edsoo.ru/8a14b166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4C36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135C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D1AB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00A4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8713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0716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B0C66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4CAF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"https://m.edsoo.ru/8a14cd18"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https://m.edsoo.ru/8a14cd18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C3D8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3E28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9B5F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1361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0D68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16D5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12A9E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042D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491D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265E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62D0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DFE6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BEA3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0BC7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0DAA6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DCB4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"https://m.edsoo.ru/8a1494d8"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https://m.edsoo.ru/8a1494d8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"https://m.edsoo.ru/8a14c0e8"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https://m.edsoo.ru/8a14c0e8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0DE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8732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E6A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6173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23D3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66EA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20485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725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2DB2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BB42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FE51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BE5E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0A2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A272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4A551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9F5E6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D315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0C39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092B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DCA3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B9E4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B54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B4900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AB64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FF38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6384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77BC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2A80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F135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2DE5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66B0E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D945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"https://m.edsoo.ru/8a14b490"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https://m.edsoo.ru/8a14b490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739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EFA7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FD83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442F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DA64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B27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C164C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6A36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"https://m.edsoo.ru/8a14b6e8"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https://m.edsoo.ru/8a14b6e8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DAF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44B6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C959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347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5E3C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AF6B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B4E45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4F17C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DA7E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16B5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CA0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C8BE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B429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B92E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8D364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9D2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A9A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5E41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6796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3510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5E8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E956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11D9A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CDDC7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89F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1435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95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568E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E09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A7CE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C551D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753F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"https://m.edsoo.ru/8a14ba1c"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https://m.edsoo.ru/8a14ba1c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9B66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B434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3708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13BA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DF13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B0B2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38318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6C72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"https://m.edsoo.ru/8a14bd46"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https://m.edsoo.ru/8a14bd46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F126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8256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D92D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F550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0EF8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CCA8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62BE9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2F31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3D2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F0A2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F5B8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2826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3F71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D304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3952C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F61C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"https://m.edsoo.ru/8a14a45a"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https://m.edsoo.ru/8a14a45a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FB7F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4D11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030D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2545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9316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4CB4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21C50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609D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"https://m.edsoo.ru/8a14a7f2"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https://m.edsoo.ru/8a14a7f2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6B07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DB74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9EAE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2D30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3623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B5DA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B3CEA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01A3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"https://m.edsoo.ru/8a14996a"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https://m.edsoo.ru/8a14996a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6AF3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4409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5A5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4020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C947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6A34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9E279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EDDE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"https://m.edsoo.ru/8a14982a"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01BF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4355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FD75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42D9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76AC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70EC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F0895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018C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https://m.edsoo.ru/8a14a626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3C9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40E2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77A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81BF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0297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069E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276EA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8EA1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0F5F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8D53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ED7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0FA5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C9B1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5525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A8524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0DF05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E05F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E463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5015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F6E9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E91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49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FC71A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7B65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"https://m.edsoo.ru/8a14c71e"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https://m.edsoo.ru/8a14c71e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420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3163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8AD5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7CA3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D22C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9178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93CF3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360E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"https://m.edsoo.ru/8a14d0d8"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https://m.edsoo.ru/8a14d0d8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"https://m.edsoo.ru/8a14ca48"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https://m.edsoo.ru/8a14ca48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3F1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AAAB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673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9FF1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F1D3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639E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E16FB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EBD8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"https://m.edsoo.ru/8a14c890"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https://m.edsoo.ru/8a14c890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4B39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F44F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DE6E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2F4A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E5E0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E0FA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15F3A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E5C0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0D14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05DC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A5A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2BC3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8F69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CA9D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6DCEA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7E5C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A46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744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8BFF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9DA5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2C00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5836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A1967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EB2C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"https://m.edsoo.ru/8a149abe"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https://m.edsoo.ru/8a149abe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F8EF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4482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7078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642F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1433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3C2D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DAEB6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6C567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0C52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F3A6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1CE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E323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E063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6C01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23001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43AC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2659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E9FE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33DB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41AB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0705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9DAD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7DDC9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A1B95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5F58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324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3C421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BDD0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4B2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88ADC8">
            <w:pPr>
              <w:jc w:val="left"/>
            </w:pPr>
          </w:p>
        </w:tc>
      </w:tr>
    </w:tbl>
    <w:p w14:paraId="5ED504DC">
      <w:pPr>
        <w:sectPr>
          <w:pgSz w:w="16383" w:h="11906" w:orient="landscape"/>
          <w:cols w:space="720" w:num="1"/>
        </w:sectPr>
      </w:pPr>
    </w:p>
    <w:p w14:paraId="4DE2CAD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4058"/>
        <w:gridCol w:w="1213"/>
        <w:gridCol w:w="1348"/>
        <w:gridCol w:w="1423"/>
        <w:gridCol w:w="1018"/>
        <w:gridCol w:w="2871"/>
      </w:tblGrid>
      <w:tr w14:paraId="14735F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A47A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50F54B4"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253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CDE834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7A8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98E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EA42F55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B02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FC0BE8">
            <w:pPr>
              <w:spacing w:before="0" w:after="0"/>
              <w:ind w:left="135"/>
              <w:jc w:val="left"/>
            </w:pPr>
          </w:p>
        </w:tc>
      </w:tr>
      <w:tr w14:paraId="12F0B4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24420B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7A34A4">
            <w:pPr>
              <w:jc w:val="left"/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D06F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7C321AF"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C797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5BF4660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314D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97C851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CC967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0CC7C1">
            <w:pPr>
              <w:jc w:val="left"/>
            </w:pPr>
          </w:p>
        </w:tc>
      </w:tr>
      <w:tr w14:paraId="7E9682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108B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F966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32ABB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79CB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A06E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807A38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C8757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"https://m.edsoo.ru/8a14fe78"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https://m.edsoo.ru/8a14fe78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9825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DD6DA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FBF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BF907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5FC0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D7A4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8B9E34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A758A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"https://m.edsoo.ru/8a14d4ca"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"https://m.edsoo.ru/8a14dd4e"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"https://m.edsoo.ru/8a150e90"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5EF0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6533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B844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CBE4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8E15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5867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D4D848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B723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"https://m.edsoo.ru/8a14f630"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https://m.edsoo.ru/8a14f630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DF60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6812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E2B7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9E77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65B5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698D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A54131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635CE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"https://m.edsoo.ru/8a151070"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https://m.edsoo.ru/8a151070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67DA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337D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4E7C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0E4E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6A2B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1E6A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7B5B6E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1FEA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"https://m.edsoo.ru/8a14eafa"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7BB6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19CA8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EA58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1E257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2D35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48FB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3CB341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ED399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8918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B8FD0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193C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9228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3440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B2C8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40CB06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E9A68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"https://m.edsoo.ru/8a14ec6c"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27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7674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5E5C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E04F4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0219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355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3CE75F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54F07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D71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2647D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7FCC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0013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F2CA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338D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61A395E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77D49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132B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01F03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B8AE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8C0E6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A86F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4E30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E5C5AA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F2359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5908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43C3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72ED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62D49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FF69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29E4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9B8C42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CF13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"https://m.edsoo.ru/8a14f838"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https://m.edsoo.ru/8a14f838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73CF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CE80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F091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56C3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29F6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41D3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0FA94FB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CBD1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"https://m.edsoo.ru/8a14db64"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https://m.edsoo.ru/8a14db64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8D0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E724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DA01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18B36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F972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7632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4A3370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78DFF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"https://m.edsoo.ru/8a14d7b8"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https://m.edsoo.ru/8a14d7b8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DF8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1862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C463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8150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229A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53AA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83215B4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487696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89A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8EED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E719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8D67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DB24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1A94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AF028E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17A845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C067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8C44D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E95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91491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AB6A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A99C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1B3DA0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149A9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B0A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5A3A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90E9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71B3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A1D9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2BDF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D687F8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A2DC9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D0AD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7B53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B8B7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0298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D2DC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E2D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4C4A5A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F6C8B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"https://m.edsoo.ru/8a14ec6c"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"https://m.edsoo.ru/8a14e938"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D247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B1A8C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B1AC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BFA37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CD70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7087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BB6CEB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84F834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3B49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C447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9D3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2FAC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0923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F513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ABCAB46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CF1E71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3D98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A0CB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D5A1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D3143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B93B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04D5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8DF1CFB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FB87D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"https://m.edsoo.ru/8a14f036"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https://m.edsoo.ru/8a14f036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3696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0A809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3AD0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4292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71F7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416A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E3AC33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28C8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"https://m.edsoo.ru/8a14f270"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https://m.edsoo.ru/8a14f270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C3BB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2215E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D2D5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07042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475A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1B11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13D865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3BBE74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F828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AECD2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2B9F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05B37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42F1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E092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1E7E6E8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6D38A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68F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85E7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53E8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5CBC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7ABE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8652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E3F3C0A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35BE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"https://m.edsoo.ru/8a151584"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https://m.edsoo.ru/8a151584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CFD7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B3998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775F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1FD3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7A3C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0ACF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37A73D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4C8F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"https://m.edsoo.ru/8a15074c"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https://m.edsoo.ru/8a15074c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BD3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D2E7B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4AD4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9B6DA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3CE5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DAB5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CB42BB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4981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"https://m.edsoo.ru/8a15088c"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https://m.edsoo.ru/8a15088c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"https://m.edsoo.ru/8a14faa4"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https://m.edsoo.ru/8a14faa4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"https://m.edsoo.ru/8a150a80"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https://m.edsoo.ru/8a150a80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A02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AC7E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6D4C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96E5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8B26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870D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DC0E46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0E983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"https://m.edsoo.ru/8a151a7a"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https://m.edsoo.ru/8a151a7a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"https://m.edsoo.ru/8a151318"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https://m.edsoo.ru/8a151318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4C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2FC2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9D2F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2928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60FE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2F16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0168A3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E0F6A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"https://m.edsoo.ru/8a15006c"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https://m.edsoo.ru/8a15006c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9B41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89C09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6DC9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BF35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F1E4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9777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547602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7A542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E792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AFFA5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9142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C0BA0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CFEC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DC6E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CD41B24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273509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CB6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E9A5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0A20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8494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8966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A830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131AF81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6761A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"https://m.edsoo.ru/8a150cb0"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https://m.edsoo.ru/8a150cb0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"https://m.edsoo.ru/8a14e4c4"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https://m.edsoo.ru/8a14e4c4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353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C26C0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9392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ACC1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3C77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8BE5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410DB5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F981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"https://m.edsoo.ru/8a14e6b8"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https://m.edsoo.ru/8a14e6b8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9E96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4DA5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395E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D6CE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3016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0A17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33CFAF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054FB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EB4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721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78EA01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1291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0775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E03787">
            <w:pPr>
              <w:jc w:val="left"/>
            </w:pPr>
          </w:p>
        </w:tc>
      </w:tr>
    </w:tbl>
    <w:p w14:paraId="15262ADF">
      <w:pPr>
        <w:sectPr>
          <w:pgSz w:w="16383" w:h="11906" w:orient="landscape"/>
          <w:cols w:space="720" w:num="1"/>
        </w:sectPr>
      </w:pPr>
    </w:p>
    <w:p w14:paraId="04090692">
      <w:pPr>
        <w:sectPr>
          <w:pgSz w:w="16383" w:h="11906" w:orient="landscape"/>
          <w:cols w:space="720" w:num="1"/>
        </w:sectPr>
      </w:pPr>
      <w:bookmarkStart w:id="23" w:name="block-2904373"/>
    </w:p>
    <w:bookmarkEnd w:id="22"/>
    <w:bookmarkEnd w:id="23"/>
    <w:p w14:paraId="12594FE5">
      <w:pPr>
        <w:spacing w:before="0" w:after="0"/>
        <w:ind w:left="120"/>
        <w:jc w:val="left"/>
      </w:pPr>
      <w:bookmarkStart w:id="24" w:name="block-2904374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3D60870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73B5181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25" w:name="db50a40d-f8ae-4e5d-8e70-919f427dc0ce"/>
      <w:r>
        <w:rPr>
          <w:rFonts w:ascii="Times New Roman" w:hAnsi="Times New Roman"/>
          <w:b w:val="0"/>
          <w:i w:val="0"/>
          <w:color w:val="000000"/>
          <w:sz w:val="28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25"/>
      <w:r>
        <w:rPr>
          <w:sz w:val="28"/>
        </w:rPr>
        <w:br w:type="textWrapping"/>
      </w:r>
      <w:bookmarkStart w:id="26" w:name="db50a40d-f8ae-4e5d-8e70-919f427dc0ce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bookmarkEnd w:id="26"/>
      <w:r>
        <w:rPr>
          <w:sz w:val="28"/>
        </w:rPr>
        <w:br w:type="textWrapping"/>
      </w:r>
      <w:bookmarkStart w:id="27" w:name="db50a40d-f8ae-4e5d-8e70-919f427dc0ce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27"/>
      <w:r>
        <w:rPr>
          <w:sz w:val="28"/>
        </w:rPr>
        <w:br w:type="textWrapping"/>
      </w:r>
      <w:bookmarkStart w:id="28" w:name="db50a40d-f8ae-4e5d-8e70-919f427dc0ce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28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 w14:paraId="32720B8F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29" w:name="6dd35848-e36b-4acb-b5c4-2cdb1dad2998"/>
      <w:r>
        <w:rPr>
          <w:rFonts w:ascii="Times New Roman" w:hAnsi="Times New Roman"/>
          <w:b w:val="0"/>
          <w:i w:val="0"/>
          <w:color w:val="000000"/>
          <w:sz w:val="28"/>
        </w:rPr>
        <w:t xml:space="preserve">Изобразительное искусство. 1 класс/Неменская Л.А.; под редакцией Неменского Б.М., Акционерное общество «Издательство «Просвещение»; </w:t>
      </w:r>
      <w:bookmarkEnd w:id="29"/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 w14:paraId="06890D19"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1D4D5E1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68B4B01B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30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>1. Неменский Б. М., Неменская Л. А., Горяева Н. А., Питерских А. С. Изобразительное искусство.</w:t>
      </w:r>
      <w:bookmarkEnd w:id="30"/>
      <w:r>
        <w:rPr>
          <w:sz w:val="28"/>
        </w:rPr>
        <w:br w:type="textWrapping"/>
      </w:r>
      <w:bookmarkStart w:id="31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Рабочие программы. Предметная линия учебников 1-4 классы: пособие для учителей общеобразовательных учреждений. – М.: Просвящение, 2019 </w:t>
      </w:r>
      <w:bookmarkEnd w:id="31"/>
      <w:r>
        <w:rPr>
          <w:sz w:val="28"/>
        </w:rPr>
        <w:br w:type="textWrapping"/>
      </w:r>
      <w:bookmarkStart w:id="32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 xml:space="preserve"> 2. Неменский Б. М., Неменская Л. А., Коротеева Е. И. Изобразительное искусство: 1-4 кл.: методическое пособие. – 3-е изд. – М.: Просвещение</w:t>
      </w:r>
      <w:bookmarkEnd w:id="32"/>
      <w:r>
        <w:rPr>
          <w:sz w:val="28"/>
        </w:rPr>
        <w:br w:type="textWrapping"/>
      </w:r>
      <w:bookmarkStart w:id="33" w:name="27f88a84-cde6-45cc-9a12-309dd9b67dab"/>
      <w:bookmarkEnd w:id="33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 w14:paraId="774D0BCB">
      <w:pPr>
        <w:spacing w:before="0" w:after="0"/>
        <w:ind w:left="120"/>
        <w:jc w:val="left"/>
      </w:pPr>
    </w:p>
    <w:p w14:paraId="180318B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5EC4284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​‌</w:t>
      </w:r>
      <w:bookmarkStart w:id="34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>- Виртуальный музей живописи, скульптуры, архитектуры. Энциклопедия мифологии. Библиотека.</w:t>
      </w:r>
      <w:bookmarkEnd w:id="34"/>
      <w:r>
        <w:rPr>
          <w:sz w:val="28"/>
        </w:rPr>
        <w:br w:type="textWrapping"/>
      </w:r>
      <w:bookmarkStart w:id="35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(http://smallbay.ru/) -</w:t>
      </w:r>
      <w:bookmarkEnd w:id="35"/>
      <w:r>
        <w:rPr>
          <w:sz w:val="28"/>
        </w:rPr>
        <w:br w:type="textWrapping"/>
      </w:r>
      <w:bookmarkStart w:id="36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-"Государственный Русский музей" Санкт-Петербург История. Выставки. Коллекции. Реставрация.</w:t>
      </w:r>
      <w:bookmarkEnd w:id="36"/>
      <w:r>
        <w:rPr>
          <w:sz w:val="28"/>
        </w:rPr>
        <w:br w:type="textWrapping"/>
      </w:r>
      <w:bookmarkStart w:id="37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(http://www.rusmuseum.ru/) - - -И</w:t>
      </w:r>
      <w:bookmarkEnd w:id="37"/>
      <w:r>
        <w:rPr>
          <w:sz w:val="28"/>
        </w:rPr>
        <w:br w:type="textWrapping"/>
      </w:r>
      <w:bookmarkStart w:id="38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- Интернет-галерея живописи – картины, живопись, репродукции. (http://gallerix.ru/) Лучшие музеи Европы и мира(http://www.kontorakuka.ru) </w:t>
      </w:r>
      <w:bookmarkEnd w:id="38"/>
      <w:r>
        <w:rPr>
          <w:sz w:val="28"/>
        </w:rPr>
        <w:br w:type="textWrapping"/>
      </w:r>
      <w:bookmarkStart w:id="39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Презентации поэтапной росписи. Фрагменты народной музыки. Видеоролики о народной игрушке (http://www.1-kvazar.ru/) </w:t>
      </w:r>
      <w:bookmarkEnd w:id="39"/>
      <w:r>
        <w:rPr>
          <w:sz w:val="28"/>
        </w:rPr>
        <w:br w:type="textWrapping"/>
      </w:r>
      <w:bookmarkStart w:id="40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Сайт музеев России и 100 музеев мира (http://museum.ru</w:t>
      </w:r>
      <w:bookmarkEnd w:id="40"/>
      <w:r>
        <w:rPr>
          <w:sz w:val="28"/>
        </w:rPr>
        <w:br w:type="textWrapping"/>
      </w:r>
      <w:bookmarkStart w:id="41" w:name="e2d6e2bf-4893-4145-be02-d49817b4b26f"/>
      <w:bookmarkEnd w:id="41"/>
      <w:r>
        <w:rPr>
          <w:rFonts w:ascii="Times New Roman" w:hAnsi="Times New Roman"/>
          <w:b w:val="0"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398D52E7">
      <w:pPr>
        <w:sectPr>
          <w:pgSz w:w="11906" w:h="16383"/>
          <w:cols w:space="720" w:num="1"/>
        </w:sectPr>
      </w:pPr>
      <w:bookmarkStart w:id="42" w:name="block-2904374"/>
    </w:p>
    <w:bookmarkEnd w:id="24"/>
    <w:bookmarkEnd w:id="42"/>
    <w:p w14:paraId="4D476E80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2B7A41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67</Pages>
  <TotalTime>3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2024-08-26T05:18:12Z</dcterms:created>
  <dc:creator>1</dc:creator>
  <cp:lastModifiedBy>Раиса</cp:lastModifiedBy>
  <dcterms:modified xsi:type="dcterms:W3CDTF">2024-08-26T05:21:49Z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EDA8FC8D68EE4B9B98C6B00221EB434D_12</vt:lpwstr>
  </property>
</Properties>
</file>