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E66B1">
      <w:pPr>
        <w:spacing w:before="0" w:after="0" w:line="408" w:lineRule="auto"/>
        <w:ind w:left="120"/>
        <w:jc w:val="center"/>
      </w:pPr>
      <w:bookmarkStart w:id="0" w:name="block-5658901"/>
      <w:r>
        <w:rPr>
          <w:rFonts w:ascii="Times New Roman" w:hAnsi="Times New Roman"/>
          <w:b/>
          <w:i w:val="0"/>
          <w:color w:val="000000"/>
          <w:sz w:val="28"/>
        </w:rPr>
        <w:t>МИНИСТЕРСТВО ПРОСВЕЩЕНИЯ РОССИЙСКОЙ ФЕДЕРАЦИИ</w:t>
      </w:r>
    </w:p>
    <w:p w14:paraId="015F4D2C">
      <w:pPr>
        <w:spacing w:before="0" w:after="0" w:line="408" w:lineRule="auto"/>
        <w:ind w:left="120"/>
        <w:jc w:val="center"/>
      </w:pPr>
      <w:r>
        <w:rPr>
          <w:rFonts w:ascii="Times New Roman" w:hAnsi="Times New Roman"/>
          <w:b/>
          <w:i w:val="0"/>
          <w:color w:val="000000"/>
          <w:sz w:val="28"/>
        </w:rPr>
        <w:t>‌</w:t>
      </w:r>
      <w:bookmarkStart w:id="1" w:name="f82fad9e-4303-40e0-b615-d8bb07699b65"/>
      <w:r>
        <w:rPr>
          <w:rFonts w:ascii="Times New Roman" w:hAnsi="Times New Roman"/>
          <w:b/>
          <w:i w:val="0"/>
          <w:color w:val="000000"/>
          <w:sz w:val="28"/>
        </w:rPr>
        <w:t>Министерство Образования Приморского края</w:t>
      </w:r>
      <w:bookmarkEnd w:id="1"/>
      <w:r>
        <w:rPr>
          <w:rFonts w:ascii="Times New Roman" w:hAnsi="Times New Roman"/>
          <w:b/>
          <w:i w:val="0"/>
          <w:color w:val="000000"/>
          <w:sz w:val="28"/>
        </w:rPr>
        <w:t xml:space="preserve">‌‌ </w:t>
      </w:r>
    </w:p>
    <w:p w14:paraId="1172E675">
      <w:pPr>
        <w:spacing w:before="0" w:after="0" w:line="408" w:lineRule="auto"/>
        <w:ind w:left="120"/>
        <w:jc w:val="center"/>
      </w:pPr>
      <w:r>
        <w:rPr>
          <w:rFonts w:ascii="Times New Roman" w:hAnsi="Times New Roman"/>
          <w:b/>
          <w:i w:val="0"/>
          <w:color w:val="000000"/>
          <w:sz w:val="28"/>
        </w:rPr>
        <w:t>‌</w:t>
      </w:r>
      <w:bookmarkStart w:id="2" w:name="f11d21d1-8bec-4df3-85d2-f4d0bca3e7ae"/>
      <w:r>
        <w:rPr>
          <w:rFonts w:ascii="Times New Roman" w:hAnsi="Times New Roman"/>
          <w:b/>
          <w:i w:val="0"/>
          <w:color w:val="000000"/>
          <w:sz w:val="28"/>
        </w:rPr>
        <w:t>Администрация Пограничного муниципального округа</w:t>
      </w:r>
      <w:bookmarkEnd w:id="2"/>
      <w:r>
        <w:rPr>
          <w:rFonts w:ascii="Times New Roman" w:hAnsi="Times New Roman"/>
          <w:b/>
          <w:i w:val="0"/>
          <w:color w:val="000000"/>
          <w:sz w:val="28"/>
        </w:rPr>
        <w:t>‌</w:t>
      </w:r>
      <w:r>
        <w:rPr>
          <w:rFonts w:ascii="Times New Roman" w:hAnsi="Times New Roman"/>
          <w:b w:val="0"/>
          <w:i w:val="0"/>
          <w:color w:val="000000"/>
          <w:sz w:val="28"/>
        </w:rPr>
        <w:t>​</w:t>
      </w:r>
    </w:p>
    <w:p w14:paraId="49E18DB4">
      <w:pPr>
        <w:spacing w:before="0" w:after="0" w:line="408" w:lineRule="auto"/>
        <w:ind w:left="120"/>
        <w:jc w:val="center"/>
      </w:pPr>
      <w:r>
        <w:rPr>
          <w:rFonts w:ascii="Times New Roman" w:hAnsi="Times New Roman"/>
          <w:b/>
          <w:i w:val="0"/>
          <w:color w:val="000000"/>
          <w:sz w:val="28"/>
        </w:rPr>
        <w:t>МБОУ "Барано-Оренбургская СОШ ПМР"</w:t>
      </w:r>
    </w:p>
    <w:p w14:paraId="5631455E">
      <w:pPr>
        <w:spacing w:before="0" w:after="0"/>
        <w:ind w:left="120"/>
        <w:jc w:val="left"/>
      </w:pPr>
    </w:p>
    <w:p w14:paraId="6356F659">
      <w:pPr>
        <w:spacing w:before="0" w:after="0"/>
        <w:ind w:left="120"/>
        <w:jc w:val="left"/>
      </w:pPr>
    </w:p>
    <w:p w14:paraId="6D332D1B">
      <w:pPr>
        <w:spacing w:before="0" w:after="0"/>
        <w:ind w:left="120"/>
        <w:jc w:val="left"/>
      </w:pPr>
    </w:p>
    <w:p w14:paraId="1EC7013A">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методическое объединение учителей начальных классов</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w:t>
            </w:r>
            <w:r>
              <w:rPr>
                <w:rFonts w:hint="default" w:ascii="Times New Roman" w:hAnsi="Times New Roman" w:eastAsia="Times New Roman"/>
                <w:color w:val="000000"/>
                <w:sz w:val="24"/>
                <w:szCs w:val="24"/>
                <w:lang w:val="ru-RU"/>
              </w:rPr>
              <w:t xml:space="preserve">133-а </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августа</w:t>
            </w:r>
            <w:r>
              <w:rPr>
                <w:rFonts w:ascii="Times New Roman" w:hAnsi="Times New Roman" w:eastAsia="Times New Roman"/>
                <w:color w:val="000000"/>
                <w:sz w:val="24"/>
                <w:szCs w:val="24"/>
              </w:rPr>
              <w:t xml:space="preserve">   </w:t>
            </w:r>
            <w:r>
              <w:rPr>
                <w:rFonts w:hint="default" w:ascii="Times New Roman" w:hAnsi="Times New Roman" w:eastAsia="Times New Roman"/>
                <w:color w:val="000000"/>
                <w:sz w:val="24"/>
                <w:szCs w:val="24"/>
                <w:lang w:val="ru-RU"/>
              </w:rPr>
              <w:t>20</w:t>
            </w:r>
            <w:r>
              <w:rPr>
                <w:rFonts w:ascii="Times New Roman" w:hAnsi="Times New Roman" w:eastAsia="Times New Roman"/>
                <w:color w:val="000000"/>
                <w:sz w:val="24"/>
                <w:szCs w:val="24"/>
                <w:lang w:val="ru-RU"/>
              </w:rPr>
              <w:t>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№1</w:t>
            </w:r>
            <w:r>
              <w:rPr>
                <w:rFonts w:hint="default" w:ascii="Times New Roman" w:hAnsi="Times New Roman" w:eastAsia="Times New Roman"/>
                <w:color w:val="000000"/>
                <w:sz w:val="24"/>
                <w:szCs w:val="24"/>
                <w:lang w:val="ru-RU"/>
              </w:rPr>
              <w:t>33-а</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xml:space="preserve">» августа   </w:t>
            </w:r>
            <w:r>
              <w:rPr>
                <w:rFonts w:hint="default" w:ascii="Times New Roman" w:hAnsi="Times New Roman" w:eastAsia="Times New Roman"/>
                <w:color w:val="000000"/>
                <w:sz w:val="24"/>
                <w:szCs w:val="24"/>
                <w:lang w:val="ru-RU"/>
              </w:rPr>
              <w:t>20</w:t>
            </w:r>
            <w:r>
              <w:rPr>
                <w:rFonts w:ascii="Times New Roman" w:hAnsi="Times New Roman" w:eastAsia="Times New Roman"/>
                <w:color w:val="000000"/>
                <w:sz w:val="24"/>
                <w:szCs w:val="24"/>
                <w:lang w:val="ru-RU"/>
              </w:rPr>
              <w:t>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 1</w:t>
            </w:r>
            <w:r>
              <w:rPr>
                <w:rFonts w:hint="default" w:ascii="Times New Roman" w:hAnsi="Times New Roman" w:eastAsia="Times New Roman"/>
                <w:color w:val="000000"/>
                <w:sz w:val="24"/>
                <w:szCs w:val="24"/>
                <w:lang w:val="ru-RU"/>
              </w:rPr>
              <w:t>33-а</w:t>
            </w:r>
            <w:r>
              <w:rPr>
                <w:rFonts w:ascii="Times New Roman" w:hAnsi="Times New Roman" w:eastAsia="Times New Roman"/>
                <w:color w:val="000000"/>
                <w:sz w:val="24"/>
                <w:szCs w:val="24"/>
                <w:lang w:val="ru-RU"/>
              </w:rPr>
              <w:t xml:space="preserve"> от «2</w:t>
            </w:r>
            <w:r>
              <w:rPr>
                <w:rFonts w:hint="default" w:ascii="Times New Roman" w:hAnsi="Times New Roman" w:eastAsia="Times New Roman"/>
                <w:color w:val="000000"/>
                <w:sz w:val="24"/>
                <w:szCs w:val="24"/>
                <w:lang w:val="ru-RU"/>
              </w:rPr>
              <w:t>6</w:t>
            </w:r>
            <w:r>
              <w:rPr>
                <w:rFonts w:ascii="Times New Roman" w:hAnsi="Times New Roman" w:eastAsia="Times New Roman"/>
                <w:color w:val="000000"/>
                <w:sz w:val="24"/>
                <w:szCs w:val="24"/>
                <w:lang w:val="ru-RU"/>
              </w:rPr>
              <w:t xml:space="preserve">» августа   </w:t>
            </w:r>
            <w:r>
              <w:rPr>
                <w:rFonts w:hint="default" w:ascii="Times New Roman" w:hAnsi="Times New Roman" w:eastAsia="Times New Roman"/>
                <w:color w:val="000000"/>
                <w:sz w:val="24"/>
                <w:szCs w:val="24"/>
                <w:lang w:val="ru-RU"/>
              </w:rPr>
              <w:t>20</w:t>
            </w:r>
            <w:r>
              <w:rPr>
                <w:rFonts w:ascii="Times New Roman" w:hAnsi="Times New Roman" w:eastAsia="Times New Roman"/>
                <w:color w:val="000000"/>
                <w:sz w:val="24"/>
                <w:szCs w:val="24"/>
                <w:lang w:val="ru-RU"/>
              </w:rPr>
              <w:t>2</w:t>
            </w:r>
            <w:r>
              <w:rPr>
                <w:rFonts w:hint="default" w:ascii="Times New Roman" w:hAnsi="Times New Roman" w:eastAsia="Times New Roman"/>
                <w:color w:val="000000"/>
                <w:sz w:val="24"/>
                <w:szCs w:val="24"/>
                <w:lang w:val="ru-RU"/>
              </w:rPr>
              <w:t>4</w:t>
            </w:r>
            <w:r>
              <w:rPr>
                <w:rFonts w:ascii="Times New Roman" w:hAnsi="Times New Roman" w:eastAsia="Times New Roman"/>
                <w:color w:val="000000"/>
                <w:sz w:val="24"/>
                <w:szCs w:val="24"/>
                <w:lang w:val="ru-RU"/>
              </w:rPr>
              <w:t xml:space="preserve">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66CD4A98">
      <w:pPr>
        <w:spacing w:before="0" w:after="0"/>
        <w:ind w:left="120"/>
        <w:jc w:val="left"/>
      </w:pPr>
    </w:p>
    <w:p w14:paraId="5ABD17D0">
      <w:pPr>
        <w:spacing w:before="0" w:after="0"/>
        <w:ind w:left="120"/>
        <w:jc w:val="left"/>
      </w:pPr>
      <w:r>
        <w:rPr>
          <w:rFonts w:ascii="Times New Roman" w:hAnsi="Times New Roman"/>
          <w:b w:val="0"/>
          <w:i w:val="0"/>
          <w:color w:val="000000"/>
          <w:sz w:val="28"/>
        </w:rPr>
        <w:t>‌</w:t>
      </w:r>
    </w:p>
    <w:p w14:paraId="391BFD32">
      <w:pPr>
        <w:spacing w:before="0" w:after="0"/>
        <w:ind w:left="120"/>
        <w:jc w:val="left"/>
      </w:pPr>
    </w:p>
    <w:p w14:paraId="229F3EF1">
      <w:pPr>
        <w:spacing w:before="0" w:after="0"/>
        <w:ind w:left="120"/>
        <w:jc w:val="left"/>
      </w:pPr>
    </w:p>
    <w:p w14:paraId="56FBF399">
      <w:pPr>
        <w:spacing w:before="0" w:after="0"/>
        <w:ind w:left="120"/>
        <w:jc w:val="left"/>
      </w:pPr>
    </w:p>
    <w:p w14:paraId="02E3C708">
      <w:pPr>
        <w:spacing w:before="0" w:after="0" w:line="408" w:lineRule="auto"/>
        <w:ind w:left="120"/>
        <w:jc w:val="center"/>
      </w:pPr>
      <w:r>
        <w:rPr>
          <w:rFonts w:ascii="Times New Roman" w:hAnsi="Times New Roman"/>
          <w:b/>
          <w:i w:val="0"/>
          <w:color w:val="000000"/>
          <w:sz w:val="28"/>
        </w:rPr>
        <w:t>РАБОЧАЯ ПРОГРАММА</w:t>
      </w:r>
    </w:p>
    <w:p w14:paraId="69BAD961">
      <w:pPr>
        <w:spacing w:before="0" w:after="0" w:line="408" w:lineRule="auto"/>
        <w:ind w:left="120"/>
        <w:jc w:val="center"/>
      </w:pPr>
      <w:r>
        <w:rPr>
          <w:rFonts w:ascii="Times New Roman" w:hAnsi="Times New Roman"/>
          <w:b w:val="0"/>
          <w:i w:val="0"/>
          <w:color w:val="000000"/>
          <w:sz w:val="28"/>
        </w:rPr>
        <w:t>(ID 796169)</w:t>
      </w:r>
    </w:p>
    <w:p w14:paraId="503876C1">
      <w:pPr>
        <w:spacing w:before="0" w:after="0"/>
        <w:ind w:left="120"/>
        <w:jc w:val="center"/>
      </w:pPr>
    </w:p>
    <w:p w14:paraId="7DEA3834">
      <w:pPr>
        <w:spacing w:before="0" w:after="0" w:line="408" w:lineRule="auto"/>
        <w:ind w:left="120"/>
        <w:jc w:val="center"/>
      </w:pPr>
      <w:r>
        <w:rPr>
          <w:rFonts w:ascii="Times New Roman" w:hAnsi="Times New Roman"/>
          <w:b/>
          <w:i w:val="0"/>
          <w:color w:val="000000"/>
          <w:sz w:val="28"/>
        </w:rPr>
        <w:t>учебного предмета «Литературное чтение»</w:t>
      </w:r>
    </w:p>
    <w:p w14:paraId="2E63986A">
      <w:pPr>
        <w:spacing w:before="0" w:after="0" w:line="408" w:lineRule="auto"/>
        <w:ind w:left="120"/>
        <w:jc w:val="center"/>
      </w:pPr>
      <w:r>
        <w:rPr>
          <w:rFonts w:ascii="Times New Roman" w:hAnsi="Times New Roman"/>
          <w:b w:val="0"/>
          <w:i w:val="0"/>
          <w:color w:val="000000"/>
          <w:sz w:val="28"/>
        </w:rPr>
        <w:t xml:space="preserve">для обучающихся 1-4 классов </w:t>
      </w:r>
    </w:p>
    <w:p w14:paraId="1370AD2C">
      <w:pPr>
        <w:spacing w:before="0" w:after="0"/>
        <w:ind w:left="120"/>
        <w:jc w:val="center"/>
      </w:pPr>
    </w:p>
    <w:p w14:paraId="1402DA3A">
      <w:pPr>
        <w:spacing w:before="0" w:after="0"/>
        <w:ind w:left="120"/>
        <w:jc w:val="center"/>
      </w:pPr>
    </w:p>
    <w:p w14:paraId="3328B5C4">
      <w:pPr>
        <w:spacing w:before="0" w:after="0"/>
        <w:ind w:left="120"/>
        <w:jc w:val="center"/>
      </w:pPr>
    </w:p>
    <w:p w14:paraId="5F47A514">
      <w:pPr>
        <w:spacing w:before="0" w:after="0"/>
        <w:ind w:firstLine="1400" w:firstLineChars="500"/>
        <w:jc w:val="both"/>
      </w:pPr>
      <w:r>
        <w:rPr>
          <w:rFonts w:ascii="Times New Roman" w:hAnsi="Times New Roman"/>
          <w:b w:val="0"/>
          <w:i w:val="0"/>
          <w:color w:val="000000"/>
          <w:sz w:val="28"/>
        </w:rPr>
        <w:t>​</w:t>
      </w:r>
      <w:bookmarkStart w:id="3" w:name="8f40cabc-1e83-4907-ad8f-f4ef8375b8cd"/>
      <w:r>
        <w:rPr>
          <w:rFonts w:ascii="Times New Roman" w:hAnsi="Times New Roman"/>
          <w:b/>
          <w:i w:val="0"/>
          <w:color w:val="000000"/>
          <w:sz w:val="28"/>
        </w:rPr>
        <w:t>с.Барано- Оренбургское</w:t>
      </w:r>
      <w:bookmarkEnd w:id="3"/>
      <w:r>
        <w:rPr>
          <w:rFonts w:ascii="Times New Roman" w:hAnsi="Times New Roman"/>
          <w:b/>
          <w:i w:val="0"/>
          <w:color w:val="000000"/>
          <w:sz w:val="28"/>
        </w:rPr>
        <w:t xml:space="preserve">‌ </w:t>
      </w:r>
      <w:bookmarkStart w:id="4" w:name="30574bb6-69b4-4b7b-a313-5bac59a2fd6c"/>
      <w:r>
        <w:rPr>
          <w:rFonts w:ascii="Times New Roman" w:hAnsi="Times New Roman"/>
          <w:b/>
          <w:i w:val="0"/>
          <w:color w:val="000000"/>
          <w:sz w:val="28"/>
        </w:rPr>
        <w:t>202</w:t>
      </w:r>
      <w:bookmarkEnd w:id="4"/>
      <w:r>
        <w:rPr>
          <w:rFonts w:hint="default" w:ascii="Times New Roman" w:hAnsi="Times New Roman"/>
          <w:b/>
          <w:i w:val="0"/>
          <w:color w:val="000000"/>
          <w:sz w:val="28"/>
          <w:lang w:val="ru-RU"/>
        </w:rPr>
        <w:t>4</w:t>
      </w:r>
      <w:r>
        <w:rPr>
          <w:rFonts w:ascii="Times New Roman" w:hAnsi="Times New Roman"/>
          <w:b/>
          <w:i w:val="0"/>
          <w:color w:val="000000"/>
          <w:sz w:val="28"/>
        </w:rPr>
        <w:t>‌</w:t>
      </w:r>
      <w:r>
        <w:rPr>
          <w:rFonts w:ascii="Times New Roman" w:hAnsi="Times New Roman"/>
          <w:b w:val="0"/>
          <w:i w:val="0"/>
          <w:color w:val="000000"/>
          <w:sz w:val="28"/>
        </w:rPr>
        <w:t>​</w:t>
      </w:r>
    </w:p>
    <w:p w14:paraId="4A9BBDF8">
      <w:pPr>
        <w:sectPr>
          <w:pgSz w:w="11906" w:h="16383"/>
          <w:cols w:space="720" w:num="1"/>
        </w:sectPr>
      </w:pPr>
      <w:bookmarkStart w:id="5" w:name="block-5658901"/>
      <w:bookmarkStart w:id="123" w:name="_GoBack"/>
      <w:bookmarkEnd w:id="123"/>
    </w:p>
    <w:bookmarkEnd w:id="0"/>
    <w:bookmarkEnd w:id="5"/>
    <w:p w14:paraId="2573D618">
      <w:pPr>
        <w:spacing w:before="0" w:after="0" w:line="264" w:lineRule="auto"/>
        <w:jc w:val="left"/>
      </w:pPr>
      <w:bookmarkStart w:id="6" w:name="block-5658902"/>
      <w:r>
        <w:rPr>
          <w:rFonts w:ascii="Times New Roman" w:hAnsi="Times New Roman"/>
          <w:b/>
          <w:i w:val="0"/>
          <w:color w:val="000000"/>
          <w:sz w:val="28"/>
        </w:rPr>
        <w:t>ПОЯСНИТЕЛЬНАЯ ЗАПИСКА</w:t>
      </w:r>
    </w:p>
    <w:p w14:paraId="1B011431">
      <w:pPr>
        <w:spacing w:before="0" w:after="0" w:line="264" w:lineRule="auto"/>
        <w:ind w:left="120"/>
        <w:jc w:val="left"/>
      </w:pPr>
    </w:p>
    <w:p w14:paraId="05CA54B8">
      <w:pPr>
        <w:spacing w:before="0" w:after="0" w:line="264" w:lineRule="auto"/>
        <w:ind w:firstLine="600"/>
        <w:jc w:val="both"/>
      </w:pPr>
      <w:r>
        <w:rPr>
          <w:rFonts w:ascii="Times New Roman" w:hAnsi="Times New Roman"/>
          <w:b w:val="0"/>
          <w:i w:val="0"/>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1BDDB8E">
      <w:pPr>
        <w:spacing w:before="0" w:after="0" w:line="264" w:lineRule="auto"/>
        <w:ind w:firstLine="600"/>
        <w:jc w:val="both"/>
      </w:pPr>
      <w:r>
        <w:rPr>
          <w:rFonts w:ascii="Times New Roman" w:hAnsi="Times New Roman"/>
          <w:b w:val="0"/>
          <w:i w:val="0"/>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431A585">
      <w:pPr>
        <w:spacing w:before="0" w:after="0" w:line="264" w:lineRule="auto"/>
        <w:ind w:firstLine="600"/>
        <w:jc w:val="both"/>
      </w:pPr>
      <w:r>
        <w:rPr>
          <w:rFonts w:ascii="Times New Roman" w:hAnsi="Times New Roman"/>
          <w:b w:val="0"/>
          <w:i w:val="0"/>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E3E37A1">
      <w:pPr>
        <w:spacing w:before="0" w:after="0" w:line="264" w:lineRule="auto"/>
        <w:ind w:left="120"/>
        <w:jc w:val="left"/>
      </w:pPr>
    </w:p>
    <w:p w14:paraId="75AF9058">
      <w:pPr>
        <w:spacing w:before="0" w:after="0" w:line="264" w:lineRule="auto"/>
        <w:ind w:left="120"/>
        <w:jc w:val="left"/>
      </w:pPr>
      <w:r>
        <w:rPr>
          <w:rFonts w:ascii="Times New Roman" w:hAnsi="Times New Roman"/>
          <w:b/>
          <w:i w:val="0"/>
          <w:color w:val="000000"/>
          <w:sz w:val="28"/>
        </w:rPr>
        <w:t>ОБЩАЯ ХАРАКТЕРИСТИКА УЧЕБНОГО ПРЕДМЕТА «ЛИТЕРАТУРНОЕ ЧТЕНИЕ»</w:t>
      </w:r>
    </w:p>
    <w:p w14:paraId="456A177C">
      <w:pPr>
        <w:spacing w:before="0" w:after="0" w:line="264" w:lineRule="auto"/>
        <w:ind w:left="120"/>
        <w:jc w:val="left"/>
      </w:pPr>
    </w:p>
    <w:p w14:paraId="10FEFD04">
      <w:pPr>
        <w:spacing w:before="0" w:after="0" w:line="264" w:lineRule="auto"/>
        <w:ind w:firstLine="600"/>
        <w:jc w:val="both"/>
      </w:pPr>
      <w:r>
        <w:rPr>
          <w:rFonts w:ascii="Times New Roman" w:hAnsi="Times New Roman"/>
          <w:b w:val="0"/>
          <w:i w:val="0"/>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программе воспитания.</w:t>
      </w:r>
    </w:p>
    <w:p w14:paraId="0B923093">
      <w:pPr>
        <w:spacing w:before="0" w:after="0" w:line="264" w:lineRule="auto"/>
        <w:ind w:firstLine="600"/>
        <w:jc w:val="both"/>
      </w:pPr>
      <w:r>
        <w:rPr>
          <w:rFonts w:ascii="Times New Roman" w:hAnsi="Times New Roman"/>
          <w:b w:val="0"/>
          <w:i w:val="0"/>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4C2F937">
      <w:pPr>
        <w:spacing w:before="0" w:after="0" w:line="264" w:lineRule="auto"/>
        <w:ind w:firstLine="600"/>
        <w:jc w:val="both"/>
      </w:pPr>
      <w:r>
        <w:rPr>
          <w:rFonts w:ascii="Times New Roman" w:hAnsi="Times New Roman"/>
          <w:b w:val="0"/>
          <w:i w:val="0"/>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FA29F80">
      <w:pPr>
        <w:spacing w:before="0" w:after="0" w:line="264" w:lineRule="auto"/>
        <w:ind w:left="120"/>
        <w:jc w:val="left"/>
      </w:pPr>
      <w:r>
        <w:rPr>
          <w:rFonts w:ascii="Times New Roman" w:hAnsi="Times New Roman"/>
          <w:b/>
          <w:i w:val="0"/>
          <w:color w:val="000000"/>
          <w:sz w:val="28"/>
        </w:rPr>
        <w:t>ЦЕЛИ ИЗУЧЕНИЯ УЧЕБНОГО ПРЕДМЕТА «ЛИТЕРАТУРНОЕ ЧТЕНИЕ»</w:t>
      </w:r>
    </w:p>
    <w:p w14:paraId="27E8187A">
      <w:pPr>
        <w:spacing w:before="0" w:after="0" w:line="264" w:lineRule="auto"/>
        <w:ind w:left="120"/>
        <w:jc w:val="left"/>
      </w:pPr>
    </w:p>
    <w:p w14:paraId="584F7516">
      <w:pPr>
        <w:spacing w:before="0" w:after="0" w:line="264" w:lineRule="auto"/>
        <w:ind w:firstLine="600"/>
        <w:jc w:val="both"/>
      </w:pPr>
      <w:r>
        <w:rPr>
          <w:rFonts w:ascii="Times New Roman" w:hAnsi="Times New Roman"/>
          <w:b w:val="0"/>
          <w:i w:val="0"/>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4D6F610">
      <w:pPr>
        <w:spacing w:before="0" w:after="0" w:line="264" w:lineRule="auto"/>
        <w:ind w:firstLine="600"/>
        <w:jc w:val="both"/>
      </w:pPr>
      <w:r>
        <w:rPr>
          <w:rFonts w:ascii="Times New Roman" w:hAnsi="Times New Roman"/>
          <w:b w:val="0"/>
          <w:i w:val="0"/>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B49B102">
      <w:pPr>
        <w:spacing w:before="0" w:after="0" w:line="264" w:lineRule="auto"/>
        <w:ind w:firstLine="600"/>
        <w:jc w:val="both"/>
      </w:pPr>
      <w:r>
        <w:rPr>
          <w:rFonts w:ascii="Times New Roman" w:hAnsi="Times New Roman"/>
          <w:b w:val="0"/>
          <w:i w:val="0"/>
          <w:color w:val="000000"/>
          <w:sz w:val="28"/>
        </w:rPr>
        <w:t>Достижение цели изучения литературного чтения определяется решением следующих задач:</w:t>
      </w:r>
    </w:p>
    <w:p w14:paraId="31020985">
      <w:pPr>
        <w:numPr>
          <w:ilvl w:val="0"/>
          <w:numId w:val="1"/>
        </w:numPr>
        <w:spacing w:before="0" w:after="0" w:line="264" w:lineRule="auto"/>
        <w:jc w:val="left"/>
      </w:pPr>
      <w:r>
        <w:rPr>
          <w:rFonts w:ascii="Times New Roman" w:hAnsi="Times New Roman"/>
          <w:b w:val="0"/>
          <w:i w:val="0"/>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AA6D75F">
      <w:pPr>
        <w:numPr>
          <w:ilvl w:val="0"/>
          <w:numId w:val="1"/>
        </w:numPr>
        <w:spacing w:before="0" w:after="0" w:line="264" w:lineRule="auto"/>
        <w:jc w:val="left"/>
      </w:pPr>
      <w:r>
        <w:rPr>
          <w:rFonts w:ascii="Times New Roman" w:hAnsi="Times New Roman"/>
          <w:b w:val="0"/>
          <w:i w:val="0"/>
          <w:color w:val="000000"/>
          <w:sz w:val="28"/>
        </w:rPr>
        <w:t>достижение необходимого для продолжения образования уровня общего речевого развития;</w:t>
      </w:r>
    </w:p>
    <w:p w14:paraId="082B4384">
      <w:pPr>
        <w:numPr>
          <w:ilvl w:val="0"/>
          <w:numId w:val="1"/>
        </w:numPr>
        <w:spacing w:before="0" w:after="0" w:line="264" w:lineRule="auto"/>
        <w:jc w:val="left"/>
      </w:pPr>
      <w:r>
        <w:rPr>
          <w:rFonts w:ascii="Times New Roman" w:hAnsi="Times New Roman"/>
          <w:b w:val="0"/>
          <w:i w:val="0"/>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1B07DB8">
      <w:pPr>
        <w:numPr>
          <w:ilvl w:val="0"/>
          <w:numId w:val="1"/>
        </w:numPr>
        <w:spacing w:before="0" w:after="0" w:line="264" w:lineRule="auto"/>
        <w:jc w:val="left"/>
      </w:pPr>
      <w:r>
        <w:rPr>
          <w:rFonts w:ascii="Times New Roman" w:hAnsi="Times New Roman"/>
          <w:b w:val="0"/>
          <w:i w:val="0"/>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242A6733">
      <w:pPr>
        <w:numPr>
          <w:ilvl w:val="0"/>
          <w:numId w:val="1"/>
        </w:numPr>
        <w:spacing w:before="0" w:after="0" w:line="264" w:lineRule="auto"/>
        <w:jc w:val="left"/>
      </w:pPr>
      <w:r>
        <w:rPr>
          <w:rFonts w:ascii="Times New Roman" w:hAnsi="Times New Roman"/>
          <w:b w:val="0"/>
          <w:i w:val="0"/>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166EB37">
      <w:pPr>
        <w:numPr>
          <w:ilvl w:val="0"/>
          <w:numId w:val="1"/>
        </w:numPr>
        <w:spacing w:before="0" w:after="0" w:line="264" w:lineRule="auto"/>
        <w:jc w:val="left"/>
      </w:pPr>
      <w:r>
        <w:rPr>
          <w:rFonts w:ascii="Times New Roman" w:hAnsi="Times New Roman"/>
          <w:b w:val="0"/>
          <w:i w:val="0"/>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6DC50D8">
      <w:pPr>
        <w:numPr>
          <w:ilvl w:val="0"/>
          <w:numId w:val="1"/>
        </w:numPr>
        <w:spacing w:before="0" w:after="0" w:line="264" w:lineRule="auto"/>
        <w:jc w:val="left"/>
      </w:pPr>
      <w:r>
        <w:rPr>
          <w:rFonts w:ascii="Times New Roman" w:hAnsi="Times New Roman"/>
          <w:b w:val="0"/>
          <w:i w:val="0"/>
          <w:color w:val="000000"/>
          <w:sz w:val="28"/>
        </w:rPr>
        <w:t>для решения учебных задач.</w:t>
      </w:r>
    </w:p>
    <w:p w14:paraId="47AF6B97">
      <w:pPr>
        <w:spacing w:before="0" w:after="0" w:line="264" w:lineRule="auto"/>
        <w:ind w:firstLine="600"/>
        <w:jc w:val="both"/>
      </w:pPr>
      <w:r>
        <w:rPr>
          <w:rFonts w:ascii="Times New Roman" w:hAnsi="Times New Roman"/>
          <w:b w:val="0"/>
          <w:i w:val="0"/>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074C2ACF">
      <w:pPr>
        <w:spacing w:before="0" w:after="0" w:line="264" w:lineRule="auto"/>
        <w:ind w:firstLine="600"/>
        <w:jc w:val="both"/>
      </w:pPr>
      <w:r>
        <w:rPr>
          <w:rFonts w:ascii="Times New Roman" w:hAnsi="Times New Roman"/>
          <w:b w:val="0"/>
          <w:i w:val="0"/>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0"/>
          <w:i w:val="0"/>
          <w:color w:val="FF0000"/>
          <w:sz w:val="28"/>
        </w:rPr>
        <w:t>.</w:t>
      </w:r>
    </w:p>
    <w:p w14:paraId="347B4897">
      <w:pPr>
        <w:spacing w:before="0" w:after="0" w:line="264" w:lineRule="auto"/>
        <w:ind w:firstLine="600"/>
        <w:jc w:val="both"/>
      </w:pPr>
      <w:r>
        <w:rPr>
          <w:rFonts w:ascii="Times New Roman" w:hAnsi="Times New Roman"/>
          <w:b w:val="0"/>
          <w:i w:val="0"/>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95B6799">
      <w:pPr>
        <w:spacing w:before="0" w:after="0" w:line="264" w:lineRule="auto"/>
        <w:ind w:firstLine="600"/>
        <w:jc w:val="both"/>
      </w:pPr>
      <w:r>
        <w:rPr>
          <w:rFonts w:ascii="Times New Roman" w:hAnsi="Times New Roman"/>
          <w:b w:val="0"/>
          <w:i w:val="0"/>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76E6B5E">
      <w:pPr>
        <w:spacing w:before="0" w:after="0" w:line="264" w:lineRule="auto"/>
        <w:ind w:left="120"/>
        <w:jc w:val="left"/>
      </w:pPr>
      <w:r>
        <w:rPr>
          <w:rFonts w:ascii="Times New Roman" w:hAnsi="Times New Roman"/>
          <w:b/>
          <w:i w:val="0"/>
          <w:color w:val="000000"/>
          <w:sz w:val="28"/>
        </w:rPr>
        <w:t>МЕСТО УЧЕБНОГО ПРЕДМЕТА «ЛИТЕРАТУРНОЕ ЧТЕНИЕ» В УЧЕБНОМ ПЛАНЕ</w:t>
      </w:r>
    </w:p>
    <w:p w14:paraId="7D876D0B">
      <w:pPr>
        <w:spacing w:before="0" w:after="0" w:line="264" w:lineRule="auto"/>
        <w:ind w:left="120"/>
        <w:jc w:val="left"/>
      </w:pPr>
    </w:p>
    <w:p w14:paraId="6D85FE18">
      <w:pPr>
        <w:spacing w:before="0" w:after="0" w:line="264" w:lineRule="auto"/>
        <w:ind w:firstLine="600"/>
        <w:jc w:val="both"/>
      </w:pPr>
      <w:r>
        <w:rPr>
          <w:rFonts w:ascii="Times New Roman" w:hAnsi="Times New Roman"/>
          <w:b w:val="0"/>
          <w:i w:val="0"/>
          <w:color w:val="000000"/>
          <w:sz w:val="28"/>
        </w:rPr>
        <w:t>Предмет «Литературное чтение» преемственен по отношению к предмету «Литература», который изучается в основной школе.</w:t>
      </w:r>
    </w:p>
    <w:p w14:paraId="6817864C">
      <w:pPr>
        <w:spacing w:before="0" w:after="0" w:line="264" w:lineRule="auto"/>
        <w:ind w:firstLine="600"/>
        <w:jc w:val="both"/>
      </w:pPr>
      <w:r>
        <w:rPr>
          <w:rFonts w:ascii="Times New Roman" w:hAnsi="Times New Roman"/>
          <w:b w:val="0"/>
          <w:i w:val="0"/>
          <w:color w:val="000000"/>
          <w:sz w:val="28"/>
        </w:rPr>
        <w:t>На литературное чтение в 1 классе отводится 132 часа (из них ‌</w:t>
      </w:r>
      <w:bookmarkStart w:id="7" w:name="8184041c-500f-4898-8c17-3f7c192d7a9a"/>
      <w:r>
        <w:rPr>
          <w:rFonts w:ascii="Times New Roman" w:hAnsi="Times New Roman"/>
          <w:b w:val="0"/>
          <w:i w:val="0"/>
          <w:color w:val="000000"/>
          <w:sz w:val="28"/>
        </w:rPr>
        <w:t>не менее 80 часов</w:t>
      </w:r>
      <w:bookmarkEnd w:id="7"/>
      <w:r>
        <w:rPr>
          <w:rFonts w:ascii="Times New Roman" w:hAnsi="Times New Roman"/>
          <w:b w:val="0"/>
          <w:i w:val="0"/>
          <w:color w:val="000000"/>
          <w:sz w:val="28"/>
        </w:rPr>
        <w:t>‌ составляет вводный интегрированный учебный курс «Обучение грамоте»), во 2-4 классах по 136 часов (4 часа в неделю в каждом классе).</w:t>
      </w:r>
    </w:p>
    <w:p w14:paraId="60A3F81B">
      <w:pPr>
        <w:sectPr>
          <w:pgSz w:w="11906" w:h="16383"/>
          <w:cols w:space="720" w:num="1"/>
        </w:sectPr>
      </w:pPr>
      <w:bookmarkStart w:id="8" w:name="block-5658902"/>
    </w:p>
    <w:bookmarkEnd w:id="6"/>
    <w:bookmarkEnd w:id="8"/>
    <w:p w14:paraId="5B75EEAB">
      <w:pPr>
        <w:spacing w:before="0" w:after="0" w:line="264" w:lineRule="auto"/>
        <w:ind w:left="120"/>
        <w:jc w:val="both"/>
      </w:pPr>
      <w:bookmarkStart w:id="9" w:name="block-5658900"/>
      <w:r>
        <w:rPr>
          <w:rFonts w:ascii="Calibri" w:hAnsi="Calibri"/>
          <w:b/>
          <w:i w:val="0"/>
          <w:color w:val="000000"/>
          <w:sz w:val="28"/>
        </w:rPr>
        <w:t>СОДЕРЖАНИЕ УЧЕБНОГО ПРЕДМЕТА</w:t>
      </w:r>
    </w:p>
    <w:p w14:paraId="754CA1F0">
      <w:pPr>
        <w:spacing w:before="0" w:after="0" w:line="264" w:lineRule="auto"/>
        <w:ind w:left="120"/>
        <w:jc w:val="both"/>
      </w:pPr>
    </w:p>
    <w:p w14:paraId="77D73FD7">
      <w:pPr>
        <w:spacing w:before="0" w:after="0" w:line="264" w:lineRule="auto"/>
        <w:ind w:firstLine="600"/>
        <w:jc w:val="both"/>
      </w:pPr>
      <w:r>
        <w:rPr>
          <w:rFonts w:ascii="Times New Roman" w:hAnsi="Times New Roman"/>
          <w:b/>
          <w:i w:val="0"/>
          <w:color w:val="333333"/>
          <w:sz w:val="28"/>
        </w:rPr>
        <w:t>1 КЛАСС</w:t>
      </w:r>
    </w:p>
    <w:p w14:paraId="0FBB80F8">
      <w:pPr>
        <w:spacing w:before="0" w:after="0" w:line="264" w:lineRule="auto"/>
        <w:ind w:firstLine="600"/>
        <w:jc w:val="both"/>
      </w:pPr>
      <w:r>
        <w:rPr>
          <w:rFonts w:ascii="Times New Roman" w:hAnsi="Times New Roman"/>
          <w:b/>
          <w:i w:val="0"/>
          <w:color w:val="000000"/>
          <w:sz w:val="28"/>
        </w:rPr>
        <w:t>Обучение грамоте</w:t>
      </w:r>
      <w:bookmarkStart w:id="10" w:name="_ftnref1"/>
      <w:r>
        <w:fldChar w:fldCharType="begin"/>
      </w:r>
      <w:r>
        <w:instrText xml:space="preserve"> HYPERLINK \l "_ftn1" \h </w:instrText>
      </w:r>
      <w:r>
        <w:fldChar w:fldCharType="separate"/>
      </w:r>
      <w:r>
        <w:rPr>
          <w:rFonts w:ascii="Times New Roman" w:hAnsi="Times New Roman"/>
          <w:b/>
          <w:i w:val="0"/>
          <w:color w:val="0000FF"/>
          <w:sz w:val="24"/>
        </w:rPr>
        <w:t>[1]</w:t>
      </w:r>
      <w:r>
        <w:rPr>
          <w:rFonts w:ascii="Times New Roman" w:hAnsi="Times New Roman"/>
          <w:b/>
          <w:i w:val="0"/>
          <w:color w:val="0000FF"/>
          <w:sz w:val="24"/>
        </w:rPr>
        <w:fldChar w:fldCharType="end"/>
      </w:r>
      <w:bookmarkEnd w:id="10"/>
    </w:p>
    <w:p w14:paraId="5CAF9430">
      <w:pPr>
        <w:spacing w:before="0" w:after="0" w:line="264" w:lineRule="auto"/>
        <w:ind w:firstLine="600"/>
        <w:jc w:val="both"/>
      </w:pPr>
      <w:r>
        <w:rPr>
          <w:rFonts w:ascii="Times New Roman" w:hAnsi="Times New Roman"/>
          <w:b/>
          <w:i w:val="0"/>
          <w:color w:val="000000"/>
          <w:sz w:val="28"/>
        </w:rPr>
        <w:t>Развитие речи</w:t>
      </w:r>
    </w:p>
    <w:p w14:paraId="00925306">
      <w:pPr>
        <w:spacing w:before="0" w:after="0" w:line="264" w:lineRule="auto"/>
        <w:ind w:firstLine="600"/>
        <w:jc w:val="both"/>
      </w:pPr>
      <w:r>
        <w:rPr>
          <w:rFonts w:ascii="Times New Roman" w:hAnsi="Times New Roman"/>
          <w:b w:val="0"/>
          <w:i w:val="0"/>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267B4113">
      <w:pPr>
        <w:spacing w:before="0" w:after="0" w:line="264" w:lineRule="auto"/>
        <w:ind w:firstLine="600"/>
        <w:jc w:val="both"/>
      </w:pPr>
      <w:r>
        <w:rPr>
          <w:rFonts w:ascii="Times New Roman" w:hAnsi="Times New Roman"/>
          <w:b/>
          <w:i w:val="0"/>
          <w:color w:val="000000"/>
          <w:sz w:val="28"/>
        </w:rPr>
        <w:t>Фонетика</w:t>
      </w:r>
    </w:p>
    <w:p w14:paraId="5254F50E">
      <w:pPr>
        <w:spacing w:before="0" w:after="0" w:line="264" w:lineRule="auto"/>
        <w:ind w:firstLine="600"/>
        <w:jc w:val="both"/>
      </w:pPr>
      <w:r>
        <w:rPr>
          <w:rFonts w:ascii="Times New Roman" w:hAnsi="Times New Roman"/>
          <w:b w:val="0"/>
          <w:i w:val="0"/>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EB1285B">
      <w:pPr>
        <w:spacing w:before="0" w:after="0" w:line="264" w:lineRule="auto"/>
        <w:ind w:firstLine="600"/>
        <w:jc w:val="both"/>
      </w:pPr>
      <w:r>
        <w:rPr>
          <w:rFonts w:ascii="Times New Roman" w:hAnsi="Times New Roman"/>
          <w:b/>
          <w:i w:val="0"/>
          <w:color w:val="000000"/>
          <w:sz w:val="28"/>
        </w:rPr>
        <w:t>Чтение</w:t>
      </w:r>
    </w:p>
    <w:p w14:paraId="15471164">
      <w:pPr>
        <w:spacing w:before="0" w:after="0" w:line="264" w:lineRule="auto"/>
        <w:ind w:firstLine="600"/>
        <w:jc w:val="both"/>
      </w:pPr>
      <w:r>
        <w:rPr>
          <w:rFonts w:ascii="Times New Roman" w:hAnsi="Times New Roman"/>
          <w:b w:val="0"/>
          <w:i w:val="0"/>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7ACCCA1">
      <w:pPr>
        <w:spacing w:before="0" w:after="0" w:line="264" w:lineRule="auto"/>
        <w:ind w:firstLine="600"/>
        <w:jc w:val="both"/>
      </w:pPr>
      <w:r>
        <w:rPr>
          <w:rFonts w:ascii="Times New Roman" w:hAnsi="Times New Roman"/>
          <w:b w:val="0"/>
          <w:i w:val="0"/>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312FF18">
      <w:pPr>
        <w:spacing w:before="0" w:after="0" w:line="264" w:lineRule="auto"/>
        <w:ind w:firstLine="600"/>
        <w:jc w:val="both"/>
      </w:pPr>
      <w:r>
        <w:rPr>
          <w:rFonts w:ascii="Times New Roman" w:hAnsi="Times New Roman"/>
          <w:b/>
          <w:i w:val="0"/>
          <w:color w:val="000000"/>
          <w:sz w:val="28"/>
        </w:rPr>
        <w:t>СИСТЕМАТИЧЕСКИЙ КУРС</w:t>
      </w:r>
    </w:p>
    <w:p w14:paraId="63430E7D">
      <w:pPr>
        <w:spacing w:before="0" w:after="0" w:line="264" w:lineRule="auto"/>
        <w:ind w:firstLine="600"/>
        <w:jc w:val="both"/>
      </w:pPr>
      <w:r>
        <w:rPr>
          <w:rFonts w:ascii="Times New Roman" w:hAnsi="Times New Roman"/>
          <w:b w:val="0"/>
          <w:i/>
          <w:color w:val="000000"/>
          <w:sz w:val="28"/>
        </w:rPr>
        <w:t>Сказка фольклорная (народная) и литературная (авторская).</w:t>
      </w:r>
      <w:r>
        <w:rPr>
          <w:rFonts w:ascii="Times New Roman" w:hAnsi="Times New Roman"/>
          <w:b w:val="0"/>
          <w:i w:val="0"/>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B2ACE12">
      <w:pPr>
        <w:spacing w:before="0" w:after="0" w:line="264" w:lineRule="auto"/>
        <w:ind w:firstLine="600"/>
        <w:jc w:val="both"/>
      </w:pPr>
      <w:r>
        <w:rPr>
          <w:rFonts w:ascii="Times New Roman" w:hAnsi="Times New Roman"/>
          <w:b w:val="0"/>
          <w:i w:val="0"/>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1" w:name="192040c8-9be0-4bcc-9f47-45c543c4cd5f"/>
      <w:r>
        <w:rPr>
          <w:rFonts w:ascii="Times New Roman" w:hAnsi="Times New Roman"/>
          <w:b w:val="0"/>
          <w:i w:val="0"/>
          <w:color w:val="000000"/>
          <w:sz w:val="28"/>
        </w:rPr>
        <w:t>и другие (по выбору).</w:t>
      </w:r>
      <w:bookmarkEnd w:id="11"/>
      <w:r>
        <w:rPr>
          <w:rFonts w:ascii="Times New Roman" w:hAnsi="Times New Roman"/>
          <w:b w:val="0"/>
          <w:i w:val="0"/>
          <w:color w:val="000000"/>
          <w:sz w:val="28"/>
        </w:rPr>
        <w:t xml:space="preserve">‌ </w:t>
      </w:r>
    </w:p>
    <w:p w14:paraId="41D6A144">
      <w:pPr>
        <w:spacing w:before="0" w:after="0" w:line="264" w:lineRule="auto"/>
        <w:ind w:firstLine="600"/>
        <w:jc w:val="both"/>
      </w:pPr>
      <w:r>
        <w:rPr>
          <w:rFonts w:ascii="Times New Roman" w:hAnsi="Times New Roman"/>
          <w:b w:val="0"/>
          <w:i/>
          <w:color w:val="000000"/>
          <w:sz w:val="28"/>
        </w:rPr>
        <w:t>Произведения о детях и для детей.</w:t>
      </w:r>
      <w:r>
        <w:rPr>
          <w:rFonts w:ascii="Times New Roman" w:hAnsi="Times New Roman"/>
          <w:b w:val="0"/>
          <w:i w:val="0"/>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6E33D8B">
      <w:pPr>
        <w:spacing w:before="0" w:after="0" w:line="264" w:lineRule="auto"/>
        <w:ind w:firstLine="600"/>
        <w:jc w:val="both"/>
      </w:pPr>
      <w:r>
        <w:rPr>
          <w:rFonts w:ascii="Times New Roman" w:hAnsi="Times New Roman"/>
          <w:b w:val="0"/>
          <w:i w:val="0"/>
          <w:color w:val="000000"/>
          <w:sz w:val="28"/>
        </w:rPr>
        <w:t>Произведения для чтения: К.Д. Ушинский «Худо тому, кто добра не делает никому», Л.Н. Толстой «Косточка», Е.А. Пермяк «Торопливый ножик»,</w:t>
      </w:r>
    </w:p>
    <w:p w14:paraId="5C0A140F">
      <w:pPr>
        <w:spacing w:before="0" w:after="0" w:line="264" w:lineRule="auto"/>
        <w:ind w:firstLine="600"/>
        <w:jc w:val="both"/>
      </w:pPr>
      <w:r>
        <w:rPr>
          <w:rFonts w:ascii="Times New Roman" w:hAnsi="Times New Roman"/>
          <w:b w:val="0"/>
          <w:i w:val="0"/>
          <w:color w:val="000000"/>
          <w:sz w:val="28"/>
        </w:rPr>
        <w:t>В.А. Осеева «Три товарища», А.Л. Барто «Я – лишний», Ю.И. Ермолаев «Лучший друг» ‌</w:t>
      </w:r>
      <w:bookmarkStart w:id="12" w:name="fea8cf03-c8e1-4ed3-94a3-40e6561a8359"/>
      <w:r>
        <w:rPr>
          <w:rFonts w:ascii="Times New Roman" w:hAnsi="Times New Roman"/>
          <w:b w:val="0"/>
          <w:i w:val="0"/>
          <w:color w:val="000000"/>
          <w:sz w:val="28"/>
        </w:rPr>
        <w:t>и другие (по выбору).</w:t>
      </w:r>
      <w:bookmarkEnd w:id="12"/>
      <w:r>
        <w:rPr>
          <w:rFonts w:ascii="Times New Roman" w:hAnsi="Times New Roman"/>
          <w:b w:val="0"/>
          <w:i w:val="0"/>
          <w:color w:val="000000"/>
          <w:sz w:val="28"/>
        </w:rPr>
        <w:t>‌</w:t>
      </w:r>
    </w:p>
    <w:p w14:paraId="22FF0DDA">
      <w:pPr>
        <w:spacing w:before="0" w:after="0" w:line="264" w:lineRule="auto"/>
        <w:ind w:firstLine="600"/>
        <w:jc w:val="both"/>
      </w:pPr>
      <w:r>
        <w:rPr>
          <w:rFonts w:ascii="Times New Roman" w:hAnsi="Times New Roman"/>
          <w:b w:val="0"/>
          <w:i/>
          <w:color w:val="000000"/>
          <w:sz w:val="28"/>
        </w:rPr>
        <w:t xml:space="preserve">Произведения о родной природе. </w:t>
      </w:r>
      <w:r>
        <w:rPr>
          <w:rFonts w:ascii="Times New Roman" w:hAnsi="Times New Roman"/>
          <w:b w:val="0"/>
          <w:i w:val="0"/>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E9EB825">
      <w:pPr>
        <w:spacing w:before="0" w:after="0" w:line="264" w:lineRule="auto"/>
        <w:ind w:firstLine="600"/>
        <w:jc w:val="both"/>
      </w:pPr>
      <w:r>
        <w:rPr>
          <w:rFonts w:ascii="Times New Roman" w:hAnsi="Times New Roman"/>
          <w:b w:val="0"/>
          <w:i/>
          <w:color w:val="000000"/>
          <w:sz w:val="28"/>
        </w:rPr>
        <w:t>Устное народное творчество – малые фольклорные жанры</w:t>
      </w:r>
      <w:r>
        <w:rPr>
          <w:rFonts w:ascii="Times New Roman" w:hAnsi="Times New Roman"/>
          <w:b w:val="0"/>
          <w:i w:val="0"/>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D2BBC6A">
      <w:pPr>
        <w:spacing w:before="0" w:after="0" w:line="264" w:lineRule="auto"/>
        <w:ind w:firstLine="600"/>
        <w:jc w:val="both"/>
      </w:pPr>
      <w:r>
        <w:rPr>
          <w:rFonts w:ascii="Times New Roman" w:hAnsi="Times New Roman"/>
          <w:b w:val="0"/>
          <w:i w:val="0"/>
          <w:color w:val="000000"/>
          <w:sz w:val="28"/>
        </w:rPr>
        <w:t>Произведения для чтения: потешки, загадки, пословицы.</w:t>
      </w:r>
    </w:p>
    <w:p w14:paraId="21E19F46">
      <w:pPr>
        <w:spacing w:before="0" w:after="0" w:line="264" w:lineRule="auto"/>
        <w:ind w:firstLine="600"/>
        <w:jc w:val="both"/>
      </w:pPr>
      <w:r>
        <w:rPr>
          <w:rFonts w:ascii="Times New Roman" w:hAnsi="Times New Roman"/>
          <w:b w:val="0"/>
          <w:i/>
          <w:color w:val="000000"/>
          <w:sz w:val="28"/>
        </w:rPr>
        <w:t>Произведения о братьях наших меньших</w:t>
      </w:r>
      <w:r>
        <w:rPr>
          <w:rFonts w:ascii="Times New Roman" w:hAnsi="Times New Roman"/>
          <w:b w:val="0"/>
          <w:i w:val="0"/>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38AF5D1">
      <w:pPr>
        <w:spacing w:before="0" w:after="0" w:line="264" w:lineRule="auto"/>
        <w:ind w:firstLine="600"/>
        <w:jc w:val="both"/>
      </w:pPr>
      <w:r>
        <w:rPr>
          <w:rFonts w:ascii="Times New Roman" w:hAnsi="Times New Roman"/>
          <w:b w:val="0"/>
          <w:i w:val="0"/>
          <w:color w:val="000000"/>
          <w:sz w:val="28"/>
        </w:rPr>
        <w:t>Произведения для чтения: В.В. Бианки «Лис и Мышонок», Е.И. Чарушин «Про Томку», М.М. Пришвин «Ёж», Н.И. Сладков «Лисица и Ёж» ‌</w:t>
      </w:r>
      <w:bookmarkStart w:id="13" w:name="fce98a40-ae0b-4d2c-875d-505cf2d5a21d"/>
      <w:r>
        <w:rPr>
          <w:rFonts w:ascii="Times New Roman" w:hAnsi="Times New Roman"/>
          <w:b w:val="0"/>
          <w:i w:val="0"/>
          <w:color w:val="000000"/>
          <w:sz w:val="28"/>
        </w:rPr>
        <w:t>и другие.</w:t>
      </w:r>
      <w:bookmarkEnd w:id="13"/>
      <w:r>
        <w:rPr>
          <w:rFonts w:ascii="Times New Roman" w:hAnsi="Times New Roman"/>
          <w:b w:val="0"/>
          <w:i w:val="0"/>
          <w:color w:val="000000"/>
          <w:sz w:val="28"/>
        </w:rPr>
        <w:t>‌</w:t>
      </w:r>
    </w:p>
    <w:p w14:paraId="6FC14E20">
      <w:pPr>
        <w:spacing w:before="0" w:after="0" w:line="264" w:lineRule="auto"/>
        <w:ind w:firstLine="600"/>
        <w:jc w:val="both"/>
      </w:pPr>
      <w:r>
        <w:rPr>
          <w:rFonts w:ascii="Times New Roman" w:hAnsi="Times New Roman"/>
          <w:b w:val="0"/>
          <w:i/>
          <w:color w:val="000000"/>
          <w:sz w:val="28"/>
        </w:rPr>
        <w:t>Произведения о маме.</w:t>
      </w:r>
      <w:r>
        <w:rPr>
          <w:rFonts w:ascii="Times New Roman" w:hAnsi="Times New Roman"/>
          <w:b w:val="0"/>
          <w:i w:val="0"/>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4" w:name="a3da6f91-f80f-4d4a-8e62-998ba5c8e117"/>
      <w:r>
        <w:rPr>
          <w:rFonts w:ascii="Times New Roman" w:hAnsi="Times New Roman"/>
          <w:b w:val="0"/>
          <w:i w:val="0"/>
          <w:color w:val="000000"/>
          <w:sz w:val="28"/>
        </w:rPr>
        <w:t>и др.</w:t>
      </w:r>
      <w:bookmarkEnd w:id="14"/>
      <w:r>
        <w:rPr>
          <w:rFonts w:ascii="Times New Roman" w:hAnsi="Times New Roman"/>
          <w:b w:val="0"/>
          <w:i w:val="0"/>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D9D20F7">
      <w:pPr>
        <w:spacing w:before="0" w:after="0" w:line="264" w:lineRule="auto"/>
        <w:ind w:firstLine="600"/>
        <w:jc w:val="both"/>
      </w:pPr>
      <w:r>
        <w:rPr>
          <w:rFonts w:ascii="Times New Roman" w:hAnsi="Times New Roman"/>
          <w:b w:val="0"/>
          <w:i w:val="0"/>
          <w:color w:val="000000"/>
          <w:sz w:val="28"/>
        </w:rPr>
        <w:t>Произведения для чтения: Е.А. Благинина «Посидим в тишине», А.Л. Барто «Мама», А.В. Митяев «За что я люблю маму» ‌</w:t>
      </w:r>
      <w:bookmarkStart w:id="15" w:name="e4e52ce4-82f6-450f-a8ef-39f9bea95300"/>
      <w:r>
        <w:rPr>
          <w:rFonts w:ascii="Times New Roman" w:hAnsi="Times New Roman"/>
          <w:b w:val="0"/>
          <w:i w:val="0"/>
          <w:color w:val="000000"/>
          <w:sz w:val="28"/>
        </w:rPr>
        <w:t>и другие (по выбору).</w:t>
      </w:r>
      <w:bookmarkEnd w:id="15"/>
      <w:r>
        <w:rPr>
          <w:rFonts w:ascii="Times New Roman" w:hAnsi="Times New Roman"/>
          <w:b w:val="0"/>
          <w:i w:val="0"/>
          <w:color w:val="000000"/>
          <w:sz w:val="28"/>
        </w:rPr>
        <w:t>‌</w:t>
      </w:r>
    </w:p>
    <w:p w14:paraId="4500B7BD">
      <w:pPr>
        <w:spacing w:before="0" w:after="0" w:line="264" w:lineRule="auto"/>
        <w:ind w:firstLine="600"/>
        <w:jc w:val="both"/>
      </w:pPr>
      <w:r>
        <w:rPr>
          <w:rFonts w:ascii="Times New Roman" w:hAnsi="Times New Roman"/>
          <w:b w:val="0"/>
          <w:i/>
          <w:color w:val="000000"/>
          <w:sz w:val="28"/>
        </w:rPr>
        <w:t>Фольклорные и авторские произведения о чудесах и фантазии (не менее трёх произведений).</w:t>
      </w:r>
      <w:r>
        <w:rPr>
          <w:rFonts w:ascii="Times New Roman" w:hAnsi="Times New Roman"/>
          <w:b w:val="0"/>
          <w:i w:val="0"/>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59E0D7C">
      <w:pPr>
        <w:spacing w:before="0" w:after="0" w:line="264" w:lineRule="auto"/>
        <w:ind w:firstLine="600"/>
        <w:jc w:val="both"/>
      </w:pPr>
      <w:r>
        <w:rPr>
          <w:rFonts w:ascii="Times New Roman" w:hAnsi="Times New Roman"/>
          <w:b w:val="0"/>
          <w:i w:val="0"/>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0"/>
          <w:i w:val="0"/>
          <w:color w:val="333333"/>
          <w:sz w:val="28"/>
        </w:rPr>
        <w:t>​‌</w:t>
      </w:r>
      <w:bookmarkStart w:id="16" w:name="1276de16-2d11-43d3-bead-a64a93ae8cc5"/>
      <w:r>
        <w:rPr>
          <w:rFonts w:ascii="Times New Roman" w:hAnsi="Times New Roman"/>
          <w:b w:val="0"/>
          <w:i w:val="0"/>
          <w:color w:val="333333"/>
          <w:sz w:val="28"/>
        </w:rPr>
        <w:t>и другие (по выбору).</w:t>
      </w:r>
      <w:bookmarkEnd w:id="16"/>
      <w:r>
        <w:rPr>
          <w:rFonts w:ascii="Times New Roman" w:hAnsi="Times New Roman"/>
          <w:b w:val="0"/>
          <w:i w:val="0"/>
          <w:color w:val="333333"/>
          <w:sz w:val="28"/>
        </w:rPr>
        <w:t>‌</w:t>
      </w:r>
    </w:p>
    <w:p w14:paraId="564A7F72">
      <w:pPr>
        <w:spacing w:before="0" w:after="0" w:line="264" w:lineRule="auto"/>
        <w:ind w:firstLine="600"/>
        <w:jc w:val="both"/>
      </w:pPr>
      <w:r>
        <w:rPr>
          <w:rFonts w:ascii="Times New Roman" w:hAnsi="Times New Roman"/>
          <w:b w:val="0"/>
          <w:i/>
          <w:color w:val="000000"/>
          <w:sz w:val="28"/>
        </w:rPr>
        <w:t>Библиографическая культура</w:t>
      </w:r>
      <w:r>
        <w:rPr>
          <w:rFonts w:ascii="Times New Roman" w:hAnsi="Times New Roman"/>
          <w:b w:val="0"/>
          <w:i w:val="0"/>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9D9DC6E">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8A906C7">
      <w:pPr>
        <w:spacing w:before="0" w:after="0" w:line="264" w:lineRule="auto"/>
        <w:ind w:firstLine="600"/>
        <w:jc w:val="both"/>
      </w:pPr>
      <w:r>
        <w:rPr>
          <w:rFonts w:ascii="Times New Roman" w:hAnsi="Times New Roman"/>
          <w:b w:val="0"/>
          <w:i/>
          <w:color w:val="000000"/>
          <w:sz w:val="28"/>
        </w:rPr>
        <w:t>Базовые логические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75B1DC13">
      <w:pPr>
        <w:numPr>
          <w:ilvl w:val="0"/>
          <w:numId w:val="2"/>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B9AF7FF">
      <w:pPr>
        <w:numPr>
          <w:ilvl w:val="0"/>
          <w:numId w:val="2"/>
        </w:numPr>
        <w:spacing w:before="0" w:after="0" w:line="264" w:lineRule="auto"/>
        <w:jc w:val="both"/>
      </w:pPr>
      <w:r>
        <w:rPr>
          <w:rFonts w:ascii="Times New Roman" w:hAnsi="Times New Roman"/>
          <w:b w:val="0"/>
          <w:i w:val="0"/>
          <w:color w:val="000000"/>
          <w:sz w:val="28"/>
        </w:rPr>
        <w:t>понимать фактическое содержание прочитанного или прослушанного текста;</w:t>
      </w:r>
    </w:p>
    <w:p w14:paraId="7E069148">
      <w:pPr>
        <w:numPr>
          <w:ilvl w:val="0"/>
          <w:numId w:val="2"/>
        </w:numPr>
        <w:spacing w:before="0" w:after="0" w:line="264" w:lineRule="auto"/>
        <w:jc w:val="both"/>
      </w:pPr>
      <w:r>
        <w:rPr>
          <w:rFonts w:ascii="Times New Roman" w:hAnsi="Times New Roman"/>
          <w:b w:val="0"/>
          <w:i w:val="0"/>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1462C68">
      <w:pPr>
        <w:numPr>
          <w:ilvl w:val="0"/>
          <w:numId w:val="2"/>
        </w:numPr>
        <w:spacing w:before="0" w:after="0" w:line="264" w:lineRule="auto"/>
        <w:jc w:val="both"/>
      </w:pPr>
      <w:r>
        <w:rPr>
          <w:rFonts w:ascii="Times New Roman" w:hAnsi="Times New Roman"/>
          <w:b w:val="0"/>
          <w:i w:val="0"/>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03EF0CC6">
      <w:pPr>
        <w:numPr>
          <w:ilvl w:val="0"/>
          <w:numId w:val="2"/>
        </w:numPr>
        <w:spacing w:before="0" w:after="0" w:line="264" w:lineRule="auto"/>
        <w:jc w:val="both"/>
      </w:pPr>
      <w:r>
        <w:rPr>
          <w:rFonts w:ascii="Times New Roman" w:hAnsi="Times New Roman"/>
          <w:b w:val="0"/>
          <w:i w:val="0"/>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E0BE14C">
      <w:pPr>
        <w:numPr>
          <w:ilvl w:val="0"/>
          <w:numId w:val="2"/>
        </w:numPr>
        <w:spacing w:before="0" w:after="0" w:line="264" w:lineRule="auto"/>
        <w:jc w:val="both"/>
      </w:pPr>
      <w:r>
        <w:rPr>
          <w:rFonts w:ascii="Times New Roman" w:hAnsi="Times New Roman"/>
          <w:b w:val="0"/>
          <w:i w:val="0"/>
          <w:color w:val="000000"/>
          <w:sz w:val="28"/>
        </w:rPr>
        <w:t>сравнивать произведения по теме, настроению, которое оно вызывает.</w:t>
      </w:r>
    </w:p>
    <w:p w14:paraId="28384043">
      <w:pPr>
        <w:spacing w:before="0" w:after="0" w:line="264" w:lineRule="auto"/>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xml:space="preserve"> как часть познавательных универсальных учебных действий способствует формированию умений:</w:t>
      </w:r>
    </w:p>
    <w:p w14:paraId="658098CB">
      <w:pPr>
        <w:numPr>
          <w:ilvl w:val="0"/>
          <w:numId w:val="3"/>
        </w:numPr>
        <w:spacing w:before="0" w:after="0" w:line="264" w:lineRule="auto"/>
        <w:jc w:val="both"/>
      </w:pPr>
      <w:r>
        <w:rPr>
          <w:rFonts w:ascii="Times New Roman" w:hAnsi="Times New Roman"/>
          <w:b w:val="0"/>
          <w:i w:val="0"/>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03301153">
      <w:pPr>
        <w:numPr>
          <w:ilvl w:val="0"/>
          <w:numId w:val="3"/>
        </w:numPr>
        <w:spacing w:before="0" w:after="0" w:line="264" w:lineRule="auto"/>
        <w:jc w:val="both"/>
      </w:pPr>
      <w:r>
        <w:rPr>
          <w:rFonts w:ascii="Times New Roman" w:hAnsi="Times New Roman"/>
          <w:b w:val="0"/>
          <w:i w:val="0"/>
          <w:color w:val="000000"/>
          <w:sz w:val="28"/>
        </w:rPr>
        <w:t>соотносить иллюстрацию с текстом произведения, читать отрывки из текста, которые соответствуют иллюстрации.</w:t>
      </w:r>
    </w:p>
    <w:p w14:paraId="57635041">
      <w:pPr>
        <w:spacing w:before="0" w:after="0" w:line="264" w:lineRule="auto"/>
        <w:ind w:firstLine="600"/>
        <w:jc w:val="both"/>
      </w:pPr>
      <w:r>
        <w:rPr>
          <w:rFonts w:ascii="Times New Roman" w:hAnsi="Times New Roman"/>
          <w:b w:val="0"/>
          <w:i/>
          <w:color w:val="000000"/>
          <w:sz w:val="28"/>
        </w:rPr>
        <w:t>Коммуникативные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3425FCC8">
      <w:pPr>
        <w:numPr>
          <w:ilvl w:val="0"/>
          <w:numId w:val="4"/>
        </w:numPr>
        <w:spacing w:before="0" w:after="0" w:line="264" w:lineRule="auto"/>
        <w:jc w:val="both"/>
      </w:pPr>
      <w:r>
        <w:rPr>
          <w:rFonts w:ascii="Times New Roman" w:hAnsi="Times New Roman"/>
          <w:b w:val="0"/>
          <w:i w:val="0"/>
          <w:color w:val="000000"/>
          <w:sz w:val="28"/>
        </w:rPr>
        <w:t>читать наизусть стихотворения, соблюдать орфоэпические и пунктуационные нормы;</w:t>
      </w:r>
    </w:p>
    <w:p w14:paraId="4EB5AE7B">
      <w:pPr>
        <w:numPr>
          <w:ilvl w:val="0"/>
          <w:numId w:val="4"/>
        </w:numPr>
        <w:spacing w:before="0" w:after="0" w:line="264" w:lineRule="auto"/>
        <w:jc w:val="both"/>
      </w:pPr>
      <w:r>
        <w:rPr>
          <w:rFonts w:ascii="Times New Roman" w:hAnsi="Times New Roman"/>
          <w:b w:val="0"/>
          <w:i w:val="0"/>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3E62BE9D">
      <w:pPr>
        <w:numPr>
          <w:ilvl w:val="0"/>
          <w:numId w:val="4"/>
        </w:numPr>
        <w:spacing w:before="0" w:after="0" w:line="264" w:lineRule="auto"/>
        <w:jc w:val="both"/>
      </w:pPr>
      <w:r>
        <w:rPr>
          <w:rFonts w:ascii="Times New Roman" w:hAnsi="Times New Roman"/>
          <w:b w:val="0"/>
          <w:i w:val="0"/>
          <w:color w:val="000000"/>
          <w:sz w:val="28"/>
        </w:rPr>
        <w:t>пересказывать (устно) содержание произведения с опорой на вопросы, рисунки, предложенный план;</w:t>
      </w:r>
    </w:p>
    <w:p w14:paraId="424D27FA">
      <w:pPr>
        <w:numPr>
          <w:ilvl w:val="0"/>
          <w:numId w:val="4"/>
        </w:numPr>
        <w:spacing w:before="0" w:after="0" w:line="264" w:lineRule="auto"/>
        <w:jc w:val="both"/>
      </w:pPr>
      <w:r>
        <w:rPr>
          <w:rFonts w:ascii="Times New Roman" w:hAnsi="Times New Roman"/>
          <w:b w:val="0"/>
          <w:i w:val="0"/>
          <w:color w:val="000000"/>
          <w:sz w:val="28"/>
        </w:rPr>
        <w:t>объяснять своими словами значение изученных понятий;</w:t>
      </w:r>
    </w:p>
    <w:p w14:paraId="258D1DFF">
      <w:pPr>
        <w:numPr>
          <w:ilvl w:val="0"/>
          <w:numId w:val="4"/>
        </w:numPr>
        <w:spacing w:before="0" w:after="0" w:line="264" w:lineRule="auto"/>
        <w:jc w:val="both"/>
      </w:pPr>
      <w:r>
        <w:rPr>
          <w:rFonts w:ascii="Times New Roman" w:hAnsi="Times New Roman"/>
          <w:b w:val="0"/>
          <w:i w:val="0"/>
          <w:color w:val="000000"/>
          <w:sz w:val="28"/>
        </w:rPr>
        <w:t>описывать своё настроение после слушания (чтения) стихотворений, сказок, рассказов.</w:t>
      </w:r>
    </w:p>
    <w:p w14:paraId="51765E71">
      <w:pPr>
        <w:spacing w:before="0" w:after="0" w:line="264" w:lineRule="auto"/>
        <w:ind w:firstLine="600"/>
        <w:jc w:val="both"/>
      </w:pPr>
      <w:r>
        <w:rPr>
          <w:rFonts w:ascii="Times New Roman" w:hAnsi="Times New Roman"/>
          <w:b w:val="0"/>
          <w:i/>
          <w:color w:val="000000"/>
          <w:sz w:val="28"/>
        </w:rPr>
        <w:t>Регулятивные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4C45E8E3">
      <w:pPr>
        <w:numPr>
          <w:ilvl w:val="0"/>
          <w:numId w:val="5"/>
        </w:numPr>
        <w:spacing w:before="0" w:after="0" w:line="264" w:lineRule="auto"/>
        <w:jc w:val="both"/>
      </w:pPr>
      <w:r>
        <w:rPr>
          <w:rFonts w:ascii="Times New Roman" w:hAnsi="Times New Roman"/>
          <w:b w:val="0"/>
          <w:i w:val="0"/>
          <w:color w:val="000000"/>
          <w:sz w:val="28"/>
        </w:rPr>
        <w:t>понимать и удерживать поставленную учебную задачу, в случае необходимости обращаться за помощью к учителю;</w:t>
      </w:r>
    </w:p>
    <w:p w14:paraId="76239FC1">
      <w:pPr>
        <w:numPr>
          <w:ilvl w:val="0"/>
          <w:numId w:val="5"/>
        </w:numPr>
        <w:spacing w:before="0" w:after="0" w:line="264" w:lineRule="auto"/>
        <w:jc w:val="both"/>
      </w:pPr>
      <w:r>
        <w:rPr>
          <w:rFonts w:ascii="Times New Roman" w:hAnsi="Times New Roman"/>
          <w:b w:val="0"/>
          <w:i w:val="0"/>
          <w:color w:val="000000"/>
          <w:sz w:val="28"/>
        </w:rPr>
        <w:t xml:space="preserve">проявлять желание самостоятельно читать, совершенствовать свой навык чтения; </w:t>
      </w:r>
    </w:p>
    <w:p w14:paraId="387DF853">
      <w:pPr>
        <w:numPr>
          <w:ilvl w:val="0"/>
          <w:numId w:val="5"/>
        </w:numPr>
        <w:spacing w:before="0" w:after="0" w:line="264" w:lineRule="auto"/>
        <w:jc w:val="both"/>
      </w:pPr>
      <w:r>
        <w:rPr>
          <w:rFonts w:ascii="Times New Roman" w:hAnsi="Times New Roman"/>
          <w:b w:val="0"/>
          <w:i w:val="0"/>
          <w:color w:val="000000"/>
          <w:sz w:val="28"/>
        </w:rPr>
        <w:t>с помощью учителя оценивать свои успехи (трудности) в освоении читательской деятельности.</w:t>
      </w:r>
    </w:p>
    <w:p w14:paraId="63D2F826">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79288C3C">
      <w:pPr>
        <w:numPr>
          <w:ilvl w:val="0"/>
          <w:numId w:val="6"/>
        </w:numPr>
        <w:spacing w:before="0" w:after="0" w:line="264" w:lineRule="auto"/>
        <w:jc w:val="both"/>
      </w:pPr>
      <w:r>
        <w:rPr>
          <w:rFonts w:ascii="Times New Roman" w:hAnsi="Times New Roman"/>
          <w:b w:val="0"/>
          <w:i w:val="0"/>
          <w:color w:val="000000"/>
          <w:sz w:val="28"/>
        </w:rPr>
        <w:t>проявлять желание работать в парах, небольших группах;</w:t>
      </w:r>
    </w:p>
    <w:p w14:paraId="581FD401">
      <w:pPr>
        <w:numPr>
          <w:ilvl w:val="0"/>
          <w:numId w:val="6"/>
        </w:numPr>
        <w:spacing w:before="0" w:after="0" w:line="264" w:lineRule="auto"/>
        <w:jc w:val="both"/>
      </w:pPr>
      <w:r>
        <w:rPr>
          <w:rFonts w:ascii="Times New Roman" w:hAnsi="Times New Roman"/>
          <w:b w:val="0"/>
          <w:i w:val="0"/>
          <w:color w:val="000000"/>
          <w:sz w:val="28"/>
        </w:rPr>
        <w:t>проявлять культуру взаимодействия, терпение, умение договариваться, ответственно выполнять свою часть работы.</w:t>
      </w:r>
    </w:p>
    <w:p w14:paraId="32AD649C">
      <w:pPr>
        <w:spacing w:before="0" w:after="0" w:line="264" w:lineRule="auto"/>
        <w:ind w:left="120"/>
        <w:jc w:val="both"/>
      </w:pPr>
    </w:p>
    <w:p w14:paraId="3CAFCED0">
      <w:pPr>
        <w:spacing w:before="0" w:after="0" w:line="264" w:lineRule="auto"/>
        <w:ind w:left="120"/>
        <w:jc w:val="both"/>
      </w:pPr>
      <w:r>
        <w:rPr>
          <w:rFonts w:ascii="Times New Roman" w:hAnsi="Times New Roman"/>
          <w:b/>
          <w:i w:val="0"/>
          <w:color w:val="000000"/>
          <w:sz w:val="28"/>
        </w:rPr>
        <w:t>2 КЛАСС</w:t>
      </w:r>
    </w:p>
    <w:p w14:paraId="004360DA">
      <w:pPr>
        <w:spacing w:before="0" w:after="0" w:line="264" w:lineRule="auto"/>
        <w:ind w:firstLine="600"/>
        <w:jc w:val="both"/>
      </w:pPr>
      <w:r>
        <w:rPr>
          <w:rFonts w:ascii="Times New Roman" w:hAnsi="Times New Roman"/>
          <w:b w:val="0"/>
          <w:i/>
          <w:color w:val="000000"/>
          <w:sz w:val="28"/>
        </w:rPr>
        <w:t>О нашей Родине.</w:t>
      </w:r>
      <w:r>
        <w:rPr>
          <w:rFonts w:ascii="Times New Roman" w:hAnsi="Times New Roman"/>
          <w:b w:val="0"/>
          <w:i w:val="0"/>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7" w:name="eb176ee2-af43-40d4-a1ee-b090419c1179"/>
      <w:r>
        <w:rPr>
          <w:rFonts w:ascii="Times New Roman" w:hAnsi="Times New Roman"/>
          <w:b w:val="0"/>
          <w:i w:val="0"/>
          <w:color w:val="000000"/>
          <w:sz w:val="28"/>
        </w:rPr>
        <w:t>и др.</w:t>
      </w:r>
      <w:bookmarkEnd w:id="17"/>
      <w:r>
        <w:rPr>
          <w:rFonts w:ascii="Times New Roman" w:hAnsi="Times New Roman"/>
          <w:b w:val="0"/>
          <w:i w:val="0"/>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8" w:name="133f36d8-58eb-4703-aa32-18eef51ef659"/>
      <w:r>
        <w:rPr>
          <w:rFonts w:ascii="Times New Roman" w:hAnsi="Times New Roman"/>
          <w:b w:val="0"/>
          <w:i w:val="0"/>
          <w:color w:val="000000"/>
          <w:sz w:val="28"/>
        </w:rPr>
        <w:t>и др.</w:t>
      </w:r>
      <w:bookmarkEnd w:id="18"/>
      <w:r>
        <w:rPr>
          <w:rFonts w:ascii="Times New Roman" w:hAnsi="Times New Roman"/>
          <w:b w:val="0"/>
          <w:i w:val="0"/>
          <w:color w:val="000000"/>
          <w:sz w:val="28"/>
        </w:rPr>
        <w:t>‌).</w:t>
      </w:r>
    </w:p>
    <w:p w14:paraId="620757B8">
      <w:pPr>
        <w:spacing w:before="0" w:after="0" w:line="264" w:lineRule="auto"/>
        <w:ind w:firstLine="600"/>
        <w:jc w:val="both"/>
      </w:pPr>
      <w:r>
        <w:rPr>
          <w:rFonts w:ascii="Times New Roman" w:hAnsi="Times New Roman"/>
          <w:b w:val="0"/>
          <w:i w:val="0"/>
          <w:color w:val="000000"/>
          <w:sz w:val="28"/>
        </w:rPr>
        <w:t>Произведения для чтения: И.С. Никитин «Русь», Ф.П. Савинов «Родина», А.А. Прокофьев «Родина» ‌</w:t>
      </w:r>
      <w:bookmarkStart w:id="19" w:name="60d4b361-5c35-450d-9ed8-60410acf6db4"/>
      <w:r>
        <w:rPr>
          <w:rFonts w:ascii="Times New Roman" w:hAnsi="Times New Roman"/>
          <w:b w:val="0"/>
          <w:i w:val="0"/>
          <w:color w:val="000000"/>
          <w:sz w:val="28"/>
        </w:rPr>
        <w:t>и другие (по выбору)</w:t>
      </w:r>
      <w:bookmarkEnd w:id="19"/>
      <w:r>
        <w:rPr>
          <w:rFonts w:ascii="Times New Roman" w:hAnsi="Times New Roman"/>
          <w:b w:val="0"/>
          <w:i w:val="0"/>
          <w:color w:val="000000"/>
          <w:sz w:val="28"/>
        </w:rPr>
        <w:t>‌.</w:t>
      </w:r>
    </w:p>
    <w:p w14:paraId="725768E2">
      <w:pPr>
        <w:spacing w:before="0" w:after="0" w:line="264" w:lineRule="auto"/>
        <w:ind w:firstLine="600"/>
        <w:jc w:val="both"/>
      </w:pPr>
      <w:r>
        <w:rPr>
          <w:rFonts w:ascii="Times New Roman" w:hAnsi="Times New Roman"/>
          <w:b w:val="0"/>
          <w:i/>
          <w:color w:val="000000"/>
          <w:sz w:val="28"/>
        </w:rPr>
        <w:t>Фольклор (устное народное творчество).</w:t>
      </w:r>
      <w:r>
        <w:rPr>
          <w:rFonts w:ascii="Times New Roman" w:hAnsi="Times New Roman"/>
          <w:b w:val="0"/>
          <w:i w:val="0"/>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6AC91DD5">
      <w:pPr>
        <w:spacing w:before="0" w:after="0" w:line="264" w:lineRule="auto"/>
        <w:ind w:firstLine="600"/>
        <w:jc w:val="both"/>
      </w:pPr>
      <w:r>
        <w:rPr>
          <w:rFonts w:ascii="Times New Roman" w:hAnsi="Times New Roman"/>
          <w:b w:val="0"/>
          <w:i w:val="0"/>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0" w:name="d90ce49e-f5c7-4bfc-ba4a-92feb4e54a52"/>
      <w:r>
        <w:rPr>
          <w:rFonts w:ascii="Times New Roman" w:hAnsi="Times New Roman"/>
          <w:b w:val="0"/>
          <w:i w:val="0"/>
          <w:color w:val="000000"/>
          <w:sz w:val="28"/>
        </w:rPr>
        <w:t>(1-2 произведения) и другие.</w:t>
      </w:r>
      <w:bookmarkEnd w:id="20"/>
      <w:r>
        <w:rPr>
          <w:rFonts w:ascii="Times New Roman" w:hAnsi="Times New Roman"/>
          <w:b w:val="0"/>
          <w:i w:val="0"/>
          <w:color w:val="000000"/>
          <w:sz w:val="28"/>
        </w:rPr>
        <w:t>‌</w:t>
      </w:r>
    </w:p>
    <w:p w14:paraId="2C6F7DB5">
      <w:pPr>
        <w:spacing w:before="0" w:after="0" w:line="264" w:lineRule="auto"/>
        <w:ind w:firstLine="600"/>
        <w:jc w:val="both"/>
      </w:pPr>
      <w:r>
        <w:rPr>
          <w:rFonts w:ascii="Times New Roman" w:hAnsi="Times New Roman"/>
          <w:b w:val="0"/>
          <w:i/>
          <w:color w:val="000000"/>
          <w:sz w:val="28"/>
        </w:rPr>
        <w:t>Звуки и краски родной природы в разные времена года.</w:t>
      </w:r>
      <w:r>
        <w:rPr>
          <w:rFonts w:ascii="Times New Roman" w:hAnsi="Times New Roman"/>
          <w:b w:val="0"/>
          <w:i w:val="0"/>
          <w:color w:val="000000"/>
          <w:sz w:val="28"/>
        </w:rPr>
        <w:t xml:space="preserve"> Тема природы в разные времена года (осень, зима, весна, лето) в произведениях литературы ‌</w:t>
      </w:r>
      <w:bookmarkStart w:id="21" w:name="a9441494-befb-474c-980d-17418cebb9a9"/>
      <w:r>
        <w:rPr>
          <w:rFonts w:ascii="Times New Roman" w:hAnsi="Times New Roman"/>
          <w:b w:val="0"/>
          <w:i w:val="0"/>
          <w:color w:val="000000"/>
          <w:sz w:val="28"/>
        </w:rPr>
        <w:t>(по выбору, не менее пяти авторов)</w:t>
      </w:r>
      <w:bookmarkEnd w:id="21"/>
      <w:r>
        <w:rPr>
          <w:rFonts w:ascii="Times New Roman" w:hAnsi="Times New Roman"/>
          <w:b w:val="0"/>
          <w:i w:val="0"/>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2" w:name="9e6d0f8b-b9cc-4a5a-96f8-fa217be0cdd9"/>
      <w:r>
        <w:rPr>
          <w:rFonts w:ascii="Times New Roman" w:hAnsi="Times New Roman"/>
          <w:b w:val="0"/>
          <w:i w:val="0"/>
          <w:color w:val="000000"/>
          <w:sz w:val="28"/>
        </w:rPr>
        <w:t>и др.</w:t>
      </w:r>
      <w:bookmarkEnd w:id="22"/>
      <w:r>
        <w:rPr>
          <w:rFonts w:ascii="Times New Roman" w:hAnsi="Times New Roman"/>
          <w:b w:val="0"/>
          <w:i w:val="0"/>
          <w:color w:val="000000"/>
          <w:sz w:val="28"/>
        </w:rPr>
        <w:t>‌) и музыкальных произведениях (например, произведения П. И. Чайковского, А. Вивальди ‌</w:t>
      </w:r>
      <w:bookmarkStart w:id="23" w:name="e5c2f998-10e7-44fc-bdda-dfec1693f887"/>
      <w:r>
        <w:rPr>
          <w:rFonts w:ascii="Times New Roman" w:hAnsi="Times New Roman"/>
          <w:b w:val="0"/>
          <w:i w:val="0"/>
          <w:color w:val="000000"/>
          <w:sz w:val="28"/>
        </w:rPr>
        <w:t>и др.</w:t>
      </w:r>
      <w:bookmarkEnd w:id="23"/>
      <w:r>
        <w:rPr>
          <w:rFonts w:ascii="Times New Roman" w:hAnsi="Times New Roman"/>
          <w:b w:val="0"/>
          <w:i w:val="0"/>
          <w:color w:val="000000"/>
          <w:sz w:val="28"/>
        </w:rPr>
        <w:t xml:space="preserve">‌). </w:t>
      </w:r>
    </w:p>
    <w:p w14:paraId="3BB0EE63">
      <w:pPr>
        <w:spacing w:before="0" w:after="0" w:line="264" w:lineRule="auto"/>
        <w:ind w:firstLine="600"/>
        <w:jc w:val="both"/>
      </w:pPr>
      <w:r>
        <w:rPr>
          <w:rFonts w:ascii="Times New Roman" w:hAnsi="Times New Roman"/>
          <w:b w:val="0"/>
          <w:i w:val="0"/>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4" w:name="2d1b25dd-7e61-4fc3-9b40-52f6c7be69e0"/>
      <w:r>
        <w:rPr>
          <w:rFonts w:ascii="Times New Roman" w:hAnsi="Times New Roman"/>
          <w:b w:val="0"/>
          <w:i w:val="0"/>
          <w:color w:val="000000"/>
          <w:sz w:val="28"/>
        </w:rPr>
        <w:t>и другие</w:t>
      </w:r>
      <w:bookmarkEnd w:id="24"/>
      <w:r>
        <w:rPr>
          <w:rFonts w:ascii="Times New Roman" w:hAnsi="Times New Roman"/>
          <w:b w:val="0"/>
          <w:i w:val="0"/>
          <w:color w:val="000000"/>
          <w:sz w:val="28"/>
        </w:rPr>
        <w:t>‌.</w:t>
      </w:r>
    </w:p>
    <w:p w14:paraId="546D3E82">
      <w:pPr>
        <w:spacing w:before="0" w:after="0" w:line="264" w:lineRule="auto"/>
        <w:ind w:firstLine="600"/>
        <w:jc w:val="both"/>
      </w:pPr>
      <w:r>
        <w:rPr>
          <w:rFonts w:ascii="Times New Roman" w:hAnsi="Times New Roman"/>
          <w:b w:val="0"/>
          <w:i/>
          <w:color w:val="000000"/>
          <w:sz w:val="28"/>
        </w:rPr>
        <w:t>О детях и дружбе</w:t>
      </w:r>
      <w:r>
        <w:rPr>
          <w:rFonts w:ascii="Times New Roman" w:hAnsi="Times New Roman"/>
          <w:b w:val="0"/>
          <w:i w:val="0"/>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5" w:name="6412d18c-a4c6-4681-9757-e9608467f10d"/>
      <w:r>
        <w:rPr>
          <w:rFonts w:ascii="Times New Roman" w:hAnsi="Times New Roman"/>
          <w:b w:val="0"/>
          <w:i w:val="0"/>
          <w:color w:val="000000"/>
          <w:sz w:val="28"/>
        </w:rPr>
        <w:t>и др.</w:t>
      </w:r>
      <w:bookmarkEnd w:id="25"/>
      <w:r>
        <w:rPr>
          <w:rFonts w:ascii="Times New Roman" w:hAnsi="Times New Roman"/>
          <w:b w:val="0"/>
          <w:i w:val="0"/>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625F34E">
      <w:pPr>
        <w:spacing w:before="0" w:after="0" w:line="264" w:lineRule="auto"/>
        <w:ind w:firstLine="600"/>
        <w:jc w:val="both"/>
      </w:pPr>
      <w:r>
        <w:rPr>
          <w:rFonts w:ascii="Times New Roman" w:hAnsi="Times New Roman"/>
          <w:b w:val="0"/>
          <w:i w:val="0"/>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6" w:name="6d735cba-503d-4ed1-a53f-5468e4a27f01"/>
      <w:r>
        <w:rPr>
          <w:rFonts w:ascii="Times New Roman" w:hAnsi="Times New Roman"/>
          <w:b w:val="0"/>
          <w:i w:val="0"/>
          <w:color w:val="000000"/>
          <w:sz w:val="28"/>
        </w:rPr>
        <w:t>и другие (по выбору)</w:t>
      </w:r>
      <w:bookmarkEnd w:id="26"/>
      <w:r>
        <w:rPr>
          <w:rFonts w:ascii="Times New Roman" w:hAnsi="Times New Roman"/>
          <w:b w:val="0"/>
          <w:i w:val="0"/>
          <w:color w:val="000000"/>
          <w:sz w:val="28"/>
        </w:rPr>
        <w:t>‌.</w:t>
      </w:r>
    </w:p>
    <w:p w14:paraId="58896633">
      <w:pPr>
        <w:spacing w:before="0" w:after="0" w:line="264" w:lineRule="auto"/>
        <w:ind w:firstLine="600"/>
        <w:jc w:val="both"/>
      </w:pPr>
      <w:r>
        <w:rPr>
          <w:rFonts w:ascii="Times New Roman" w:hAnsi="Times New Roman"/>
          <w:b w:val="0"/>
          <w:i/>
          <w:color w:val="000000"/>
          <w:sz w:val="28"/>
        </w:rPr>
        <w:t>Мир сказок.</w:t>
      </w:r>
      <w:r>
        <w:rPr>
          <w:rFonts w:ascii="Times New Roman" w:hAnsi="Times New Roman"/>
          <w:b w:val="0"/>
          <w:i w:val="0"/>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38B9BBC1">
      <w:pPr>
        <w:spacing w:before="0" w:after="0" w:line="264" w:lineRule="auto"/>
        <w:ind w:firstLine="600"/>
        <w:jc w:val="both"/>
      </w:pPr>
      <w:r>
        <w:rPr>
          <w:rFonts w:ascii="Times New Roman" w:hAnsi="Times New Roman"/>
          <w:b w:val="0"/>
          <w:i w:val="0"/>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7" w:name="3f36f3cc-f68d-481c-9f68-8a09ab5407f1"/>
      <w:r>
        <w:rPr>
          <w:rFonts w:ascii="Times New Roman" w:hAnsi="Times New Roman"/>
          <w:b w:val="0"/>
          <w:i w:val="0"/>
          <w:color w:val="000000"/>
          <w:sz w:val="28"/>
        </w:rPr>
        <w:t>и другие</w:t>
      </w:r>
      <w:bookmarkEnd w:id="27"/>
      <w:r>
        <w:rPr>
          <w:rFonts w:ascii="Times New Roman" w:hAnsi="Times New Roman"/>
          <w:b w:val="0"/>
          <w:i w:val="0"/>
          <w:color w:val="000000"/>
          <w:sz w:val="28"/>
        </w:rPr>
        <w:t>‌.</w:t>
      </w:r>
    </w:p>
    <w:p w14:paraId="53CC7C02">
      <w:pPr>
        <w:spacing w:before="0" w:after="0" w:line="264" w:lineRule="auto"/>
        <w:ind w:firstLine="600"/>
        <w:jc w:val="both"/>
      </w:pPr>
      <w:r>
        <w:rPr>
          <w:rFonts w:ascii="Times New Roman" w:hAnsi="Times New Roman"/>
          <w:b w:val="0"/>
          <w:i/>
          <w:color w:val="000000"/>
          <w:sz w:val="28"/>
        </w:rPr>
        <w:t>О братьях наших меньших</w:t>
      </w:r>
      <w:r>
        <w:rPr>
          <w:rFonts w:ascii="Times New Roman" w:hAnsi="Times New Roman"/>
          <w:b w:val="0"/>
          <w:i w:val="0"/>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8" w:name="dd853ef0-68f9-4441-80c5-be39b469ea42"/>
      <w:r>
        <w:rPr>
          <w:rFonts w:ascii="Times New Roman" w:hAnsi="Times New Roman"/>
          <w:b w:val="0"/>
          <w:i w:val="0"/>
          <w:color w:val="000000"/>
          <w:sz w:val="28"/>
        </w:rPr>
        <w:t>и др.</w:t>
      </w:r>
      <w:bookmarkEnd w:id="28"/>
      <w:r>
        <w:rPr>
          <w:rFonts w:ascii="Times New Roman" w:hAnsi="Times New Roman"/>
          <w:b w:val="0"/>
          <w:i w:val="0"/>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D2A58F8">
      <w:pPr>
        <w:spacing w:before="0" w:after="0" w:line="264" w:lineRule="auto"/>
        <w:ind w:firstLine="600"/>
        <w:jc w:val="both"/>
      </w:pPr>
      <w:r>
        <w:rPr>
          <w:rFonts w:ascii="Times New Roman" w:hAnsi="Times New Roman"/>
          <w:b w:val="0"/>
          <w:i w:val="0"/>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9" w:name="305fc3fd-0d75-43c6-b5e8-b77dae865863"/>
      <w:r>
        <w:rPr>
          <w:rFonts w:ascii="Times New Roman" w:hAnsi="Times New Roman"/>
          <w:b w:val="0"/>
          <w:i w:val="0"/>
          <w:color w:val="000000"/>
          <w:sz w:val="28"/>
        </w:rPr>
        <w:t>и другие (по выбору)</w:t>
      </w:r>
      <w:bookmarkEnd w:id="29"/>
      <w:r>
        <w:rPr>
          <w:rFonts w:ascii="Times New Roman" w:hAnsi="Times New Roman"/>
          <w:b w:val="0"/>
          <w:i w:val="0"/>
          <w:color w:val="000000"/>
          <w:sz w:val="28"/>
        </w:rPr>
        <w:t>‌.</w:t>
      </w:r>
    </w:p>
    <w:p w14:paraId="14289AB4">
      <w:pPr>
        <w:spacing w:before="0" w:after="0" w:line="264" w:lineRule="auto"/>
        <w:ind w:firstLine="600"/>
        <w:jc w:val="both"/>
      </w:pPr>
      <w:r>
        <w:rPr>
          <w:rFonts w:ascii="Times New Roman" w:hAnsi="Times New Roman"/>
          <w:b w:val="0"/>
          <w:i/>
          <w:color w:val="000000"/>
          <w:sz w:val="28"/>
        </w:rPr>
        <w:t>О наших близких, о семье</w:t>
      </w:r>
      <w:r>
        <w:rPr>
          <w:rFonts w:ascii="Times New Roman" w:hAnsi="Times New Roman"/>
          <w:b w:val="0"/>
          <w:i w:val="0"/>
          <w:color w:val="000000"/>
          <w:sz w:val="28"/>
        </w:rPr>
        <w:t>. Тема семьи, детства, взаимоотношений взрослых и детей в творчестве писателей и фольклорных произведениях ‌</w:t>
      </w:r>
      <w:bookmarkStart w:id="30" w:name="8497a925-adbe-4600-9382-168da4c3c80b"/>
      <w:r>
        <w:rPr>
          <w:rFonts w:ascii="Times New Roman" w:hAnsi="Times New Roman"/>
          <w:b w:val="0"/>
          <w:i w:val="0"/>
          <w:color w:val="000000"/>
          <w:sz w:val="28"/>
        </w:rPr>
        <w:t>(по выбору)</w:t>
      </w:r>
      <w:bookmarkEnd w:id="30"/>
      <w:r>
        <w:rPr>
          <w:rFonts w:ascii="Times New Roman" w:hAnsi="Times New Roman"/>
          <w:b w:val="0"/>
          <w:i w:val="0"/>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8295116">
      <w:pPr>
        <w:spacing w:before="0" w:after="0" w:line="264" w:lineRule="auto"/>
        <w:ind w:firstLine="600"/>
        <w:jc w:val="both"/>
      </w:pPr>
      <w:r>
        <w:rPr>
          <w:rFonts w:ascii="Times New Roman" w:hAnsi="Times New Roman"/>
          <w:b w:val="0"/>
          <w:i w:val="0"/>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1" w:name="c4dddd01-51be-4cab-bffc-20489de7184c"/>
      <w:r>
        <w:rPr>
          <w:rFonts w:ascii="Times New Roman" w:hAnsi="Times New Roman"/>
          <w:b w:val="0"/>
          <w:i w:val="0"/>
          <w:color w:val="000000"/>
          <w:sz w:val="28"/>
        </w:rPr>
        <w:t>и другое (по выбору)</w:t>
      </w:r>
      <w:bookmarkEnd w:id="31"/>
      <w:r>
        <w:rPr>
          <w:rFonts w:ascii="Times New Roman" w:hAnsi="Times New Roman"/>
          <w:b w:val="0"/>
          <w:i w:val="0"/>
          <w:color w:val="000000"/>
          <w:sz w:val="28"/>
        </w:rPr>
        <w:t>‌.</w:t>
      </w:r>
    </w:p>
    <w:p w14:paraId="77576171">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Круг чтения: литературная (авторская) сказка ‌</w:t>
      </w:r>
      <w:bookmarkStart w:id="32" w:name="0c3ae019-4704-47be-8c05-88069337bebf"/>
      <w:r>
        <w:rPr>
          <w:rFonts w:ascii="Times New Roman" w:hAnsi="Times New Roman"/>
          <w:b w:val="0"/>
          <w:i w:val="0"/>
          <w:color w:val="000000"/>
          <w:sz w:val="28"/>
        </w:rPr>
        <w:t>(не менее двух произведений)</w:t>
      </w:r>
      <w:bookmarkEnd w:id="32"/>
      <w:r>
        <w:rPr>
          <w:rFonts w:ascii="Times New Roman" w:hAnsi="Times New Roman"/>
          <w:b w:val="0"/>
          <w:i w:val="0"/>
          <w:color w:val="000000"/>
          <w:sz w:val="28"/>
        </w:rPr>
        <w:t>‌: зарубежные писатели-сказочники (Ш. Перро, Х.-К. Андерсен ‌</w:t>
      </w:r>
      <w:bookmarkStart w:id="33" w:name="0e95da97-7b05-41cd-84b7-0db56826c5ee"/>
      <w:r>
        <w:rPr>
          <w:rFonts w:ascii="Times New Roman" w:hAnsi="Times New Roman"/>
          <w:b w:val="0"/>
          <w:i w:val="0"/>
          <w:color w:val="000000"/>
          <w:sz w:val="28"/>
        </w:rPr>
        <w:t>и др.</w:t>
      </w:r>
      <w:bookmarkEnd w:id="33"/>
      <w:r>
        <w:rPr>
          <w:rFonts w:ascii="Times New Roman" w:hAnsi="Times New Roman"/>
          <w:b w:val="0"/>
          <w:i w:val="0"/>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5096965">
      <w:pPr>
        <w:spacing w:before="0" w:after="0" w:line="264" w:lineRule="auto"/>
        <w:ind w:firstLine="600"/>
        <w:jc w:val="both"/>
      </w:pPr>
      <w:r>
        <w:rPr>
          <w:rFonts w:ascii="Times New Roman" w:hAnsi="Times New Roman"/>
          <w:b w:val="0"/>
          <w:i w:val="0"/>
          <w:color w:val="000000"/>
          <w:sz w:val="28"/>
        </w:rPr>
        <w:t>Произведения для чтения: Ш. Перро «Кот в сапогах», Х.-К. Андерсен «Пятеро из одного стручка» ‌</w:t>
      </w:r>
      <w:bookmarkStart w:id="34" w:name="63220a7a-3056-4cb7-8b8f-8dfa3716a258"/>
      <w:r>
        <w:rPr>
          <w:rFonts w:ascii="Times New Roman" w:hAnsi="Times New Roman"/>
          <w:b w:val="0"/>
          <w:i w:val="0"/>
          <w:color w:val="000000"/>
          <w:sz w:val="28"/>
        </w:rPr>
        <w:t>и другие (по выбору)</w:t>
      </w:r>
      <w:bookmarkEnd w:id="34"/>
      <w:r>
        <w:rPr>
          <w:rFonts w:ascii="Times New Roman" w:hAnsi="Times New Roman"/>
          <w:b w:val="0"/>
          <w:i w:val="0"/>
          <w:color w:val="000000"/>
          <w:sz w:val="28"/>
        </w:rPr>
        <w:t>‌.</w:t>
      </w:r>
    </w:p>
    <w:p w14:paraId="28EEC140">
      <w:pPr>
        <w:spacing w:before="0" w:after="0" w:line="264" w:lineRule="auto"/>
        <w:ind w:firstLine="600"/>
        <w:jc w:val="both"/>
      </w:pPr>
      <w:r>
        <w:rPr>
          <w:rFonts w:ascii="Times New Roman" w:hAnsi="Times New Roman"/>
          <w:b w:val="0"/>
          <w:i/>
          <w:color w:val="000000"/>
          <w:sz w:val="28"/>
        </w:rPr>
        <w:t>Библиографическая культура</w:t>
      </w:r>
      <w:r>
        <w:rPr>
          <w:rFonts w:ascii="Times New Roman" w:hAnsi="Times New Roman"/>
          <w:b w:val="0"/>
          <w:i w:val="0"/>
          <w:color w:val="000000"/>
          <w:sz w:val="28"/>
        </w:rPr>
        <w:t xml:space="preserve"> </w:t>
      </w:r>
      <w:r>
        <w:rPr>
          <w:rFonts w:ascii="Times New Roman" w:hAnsi="Times New Roman"/>
          <w:b w:val="0"/>
          <w:i/>
          <w:color w:val="000000"/>
          <w:sz w:val="28"/>
        </w:rPr>
        <w:t>(работа с детской книгой и справочной литературой)</w:t>
      </w:r>
      <w:r>
        <w:rPr>
          <w:rFonts w:ascii="Times New Roman" w:hAnsi="Times New Roman"/>
          <w:b w:val="0"/>
          <w:i w:val="0"/>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8D9622E">
      <w:pPr>
        <w:spacing w:before="0" w:after="0" w:line="264" w:lineRule="auto"/>
        <w:ind w:firstLine="600"/>
        <w:jc w:val="both"/>
      </w:pPr>
      <w:r>
        <w:rPr>
          <w:rFonts w:ascii="Times New Roman" w:hAnsi="Times New Roman"/>
          <w:b w:val="0"/>
          <w:i w:val="0"/>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E47BB0F">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0379C508">
      <w:pPr>
        <w:numPr>
          <w:ilvl w:val="0"/>
          <w:numId w:val="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5C95D42">
      <w:pPr>
        <w:numPr>
          <w:ilvl w:val="0"/>
          <w:numId w:val="7"/>
        </w:numPr>
        <w:spacing w:before="0" w:after="0" w:line="264" w:lineRule="auto"/>
        <w:jc w:val="both"/>
      </w:pPr>
      <w:r>
        <w:rPr>
          <w:rFonts w:ascii="Times New Roman" w:hAnsi="Times New Roman"/>
          <w:b w:val="0"/>
          <w:i w:val="0"/>
          <w:color w:val="000000"/>
          <w:sz w:val="28"/>
        </w:rPr>
        <w:t>сравнивать и группировать различные произведения по теме (о Родине,</w:t>
      </w:r>
    </w:p>
    <w:p w14:paraId="2C949F55">
      <w:pPr>
        <w:numPr>
          <w:ilvl w:val="0"/>
          <w:numId w:val="7"/>
        </w:numPr>
        <w:spacing w:before="0" w:after="0" w:line="264" w:lineRule="auto"/>
        <w:jc w:val="both"/>
      </w:pPr>
      <w:r>
        <w:rPr>
          <w:rFonts w:ascii="Times New Roman" w:hAnsi="Times New Roman"/>
          <w:b w:val="0"/>
          <w:i w:val="0"/>
          <w:color w:val="000000"/>
          <w:sz w:val="28"/>
        </w:rPr>
        <w:t>о родной природе, о детях, о животных, о семье, о чудесах и превращениях),</w:t>
      </w:r>
    </w:p>
    <w:p w14:paraId="5720AA71">
      <w:pPr>
        <w:numPr>
          <w:ilvl w:val="0"/>
          <w:numId w:val="7"/>
        </w:numPr>
        <w:spacing w:before="0" w:after="0" w:line="264" w:lineRule="auto"/>
        <w:jc w:val="both"/>
      </w:pPr>
      <w:r>
        <w:rPr>
          <w:rFonts w:ascii="Times New Roman" w:hAnsi="Times New Roman"/>
          <w:b w:val="0"/>
          <w:i w:val="0"/>
          <w:color w:val="000000"/>
          <w:sz w:val="28"/>
        </w:rPr>
        <w:t>по жанрам (произведения устного народного творчества, сказка (фольклорная</w:t>
      </w:r>
    </w:p>
    <w:p w14:paraId="79BAAACC">
      <w:pPr>
        <w:numPr>
          <w:ilvl w:val="0"/>
          <w:numId w:val="7"/>
        </w:numPr>
        <w:spacing w:before="0" w:after="0" w:line="264" w:lineRule="auto"/>
        <w:jc w:val="both"/>
      </w:pPr>
      <w:r>
        <w:rPr>
          <w:rFonts w:ascii="Times New Roman" w:hAnsi="Times New Roman"/>
          <w:b w:val="0"/>
          <w:i w:val="0"/>
          <w:color w:val="000000"/>
          <w:sz w:val="28"/>
        </w:rPr>
        <w:t>и литературная), рассказ, басня, стихотворение);</w:t>
      </w:r>
    </w:p>
    <w:p w14:paraId="5088C16D">
      <w:pPr>
        <w:numPr>
          <w:ilvl w:val="0"/>
          <w:numId w:val="7"/>
        </w:numPr>
        <w:spacing w:before="0" w:after="0" w:line="264" w:lineRule="auto"/>
        <w:jc w:val="both"/>
      </w:pPr>
      <w:r>
        <w:rPr>
          <w:rFonts w:ascii="Times New Roman" w:hAnsi="Times New Roman"/>
          <w:b w:val="0"/>
          <w:i w:val="0"/>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1E57E835">
      <w:pPr>
        <w:numPr>
          <w:ilvl w:val="0"/>
          <w:numId w:val="7"/>
        </w:numPr>
        <w:spacing w:before="0" w:after="0" w:line="264" w:lineRule="auto"/>
        <w:jc w:val="both"/>
      </w:pPr>
      <w:r>
        <w:rPr>
          <w:rFonts w:ascii="Times New Roman" w:hAnsi="Times New Roman"/>
          <w:b w:val="0"/>
          <w:i w:val="0"/>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57CEF51">
      <w:pPr>
        <w:numPr>
          <w:ilvl w:val="0"/>
          <w:numId w:val="7"/>
        </w:numPr>
        <w:spacing w:before="0" w:after="0" w:line="264" w:lineRule="auto"/>
        <w:jc w:val="both"/>
      </w:pPr>
      <w:r>
        <w:rPr>
          <w:rFonts w:ascii="Times New Roman" w:hAnsi="Times New Roman"/>
          <w:b w:val="0"/>
          <w:i w:val="0"/>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83B502D">
      <w:pPr>
        <w:spacing w:before="0" w:after="0" w:line="264" w:lineRule="auto"/>
        <w:ind w:firstLine="600"/>
        <w:jc w:val="both"/>
      </w:pPr>
      <w:r>
        <w:rPr>
          <w:rFonts w:ascii="Times New Roman" w:hAnsi="Times New Roman"/>
          <w:b w:val="0"/>
          <w:i/>
          <w:color w:val="000000"/>
          <w:sz w:val="28"/>
        </w:rPr>
        <w:t>Работа с информацией</w:t>
      </w:r>
      <w:r>
        <w:rPr>
          <w:rFonts w:ascii="Times New Roman" w:hAnsi="Times New Roman"/>
          <w:b w:val="0"/>
          <w:i w:val="0"/>
          <w:color w:val="000000"/>
          <w:sz w:val="28"/>
        </w:rPr>
        <w:t xml:space="preserve"> как часть познавательных универсальных учебных действий способствует формированию умений:</w:t>
      </w:r>
    </w:p>
    <w:p w14:paraId="1CD35ED3">
      <w:pPr>
        <w:numPr>
          <w:ilvl w:val="0"/>
          <w:numId w:val="8"/>
        </w:numPr>
        <w:spacing w:before="0" w:after="0" w:line="264" w:lineRule="auto"/>
        <w:jc w:val="both"/>
      </w:pPr>
      <w:r>
        <w:rPr>
          <w:rFonts w:ascii="Times New Roman" w:hAnsi="Times New Roman"/>
          <w:b w:val="0"/>
          <w:i w:val="0"/>
          <w:color w:val="000000"/>
          <w:sz w:val="28"/>
        </w:rPr>
        <w:t>соотносить иллюстрации с текстом произведения;</w:t>
      </w:r>
    </w:p>
    <w:p w14:paraId="3E91C6F8">
      <w:pPr>
        <w:numPr>
          <w:ilvl w:val="0"/>
          <w:numId w:val="8"/>
        </w:numPr>
        <w:spacing w:before="0" w:after="0" w:line="264" w:lineRule="auto"/>
        <w:jc w:val="both"/>
      </w:pPr>
      <w:r>
        <w:rPr>
          <w:rFonts w:ascii="Times New Roman" w:hAnsi="Times New Roman"/>
          <w:b w:val="0"/>
          <w:i w:val="0"/>
          <w:color w:val="000000"/>
          <w:sz w:val="28"/>
        </w:rPr>
        <w:t>ориентироваться в содержании книги, каталоге, выбирать книгу по автору, каталогу на основе рекомендованного списка;</w:t>
      </w:r>
    </w:p>
    <w:p w14:paraId="10A3F18E">
      <w:pPr>
        <w:numPr>
          <w:ilvl w:val="0"/>
          <w:numId w:val="8"/>
        </w:numPr>
        <w:spacing w:before="0" w:after="0" w:line="264" w:lineRule="auto"/>
        <w:jc w:val="both"/>
      </w:pPr>
      <w:r>
        <w:rPr>
          <w:rFonts w:ascii="Times New Roman" w:hAnsi="Times New Roman"/>
          <w:b w:val="0"/>
          <w:i w:val="0"/>
          <w:color w:val="000000"/>
          <w:sz w:val="28"/>
        </w:rPr>
        <w:t>по информации, представленной в оглавлении, в иллюстрациях предполагать тему и содержание книги;</w:t>
      </w:r>
    </w:p>
    <w:p w14:paraId="49F0C58F">
      <w:pPr>
        <w:numPr>
          <w:ilvl w:val="0"/>
          <w:numId w:val="8"/>
        </w:numPr>
        <w:spacing w:before="0" w:after="0" w:line="264" w:lineRule="auto"/>
        <w:jc w:val="both"/>
      </w:pPr>
      <w:r>
        <w:rPr>
          <w:rFonts w:ascii="Times New Roman" w:hAnsi="Times New Roman"/>
          <w:b w:val="0"/>
          <w:i w:val="0"/>
          <w:color w:val="000000"/>
          <w:sz w:val="28"/>
        </w:rPr>
        <w:t>пользоваться словарями для уточнения значения незнакомого слова.</w:t>
      </w:r>
    </w:p>
    <w:p w14:paraId="15678925">
      <w:pPr>
        <w:spacing w:before="0" w:after="0" w:line="264" w:lineRule="auto"/>
        <w:ind w:firstLine="600"/>
        <w:jc w:val="both"/>
      </w:pPr>
      <w:r>
        <w:rPr>
          <w:rFonts w:ascii="Times New Roman" w:hAnsi="Times New Roman"/>
          <w:b w:val="0"/>
          <w:i/>
          <w:color w:val="000000"/>
          <w:sz w:val="28"/>
        </w:rPr>
        <w:t>Коммуникативные универсальные учебные</w:t>
      </w:r>
      <w:r>
        <w:rPr>
          <w:rFonts w:ascii="Times New Roman" w:hAnsi="Times New Roman"/>
          <w:b w:val="0"/>
          <w:i w:val="0"/>
          <w:color w:val="000000"/>
          <w:sz w:val="28"/>
        </w:rPr>
        <w:t xml:space="preserve"> действия способствуют формированию умений:</w:t>
      </w:r>
    </w:p>
    <w:p w14:paraId="51FCD1C7">
      <w:pPr>
        <w:numPr>
          <w:ilvl w:val="0"/>
          <w:numId w:val="9"/>
        </w:numPr>
        <w:spacing w:before="0" w:after="0" w:line="264" w:lineRule="auto"/>
        <w:jc w:val="both"/>
      </w:pPr>
      <w:r>
        <w:rPr>
          <w:rFonts w:ascii="Times New Roman" w:hAnsi="Times New Roman"/>
          <w:b w:val="0"/>
          <w:i w:val="0"/>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3C08E45">
      <w:pPr>
        <w:numPr>
          <w:ilvl w:val="0"/>
          <w:numId w:val="9"/>
        </w:numPr>
        <w:spacing w:before="0" w:after="0" w:line="264" w:lineRule="auto"/>
        <w:jc w:val="both"/>
      </w:pPr>
      <w:r>
        <w:rPr>
          <w:rFonts w:ascii="Times New Roman" w:hAnsi="Times New Roman"/>
          <w:b w:val="0"/>
          <w:i w:val="0"/>
          <w:color w:val="000000"/>
          <w:sz w:val="28"/>
        </w:rPr>
        <w:t>на заданную тему;</w:t>
      </w:r>
    </w:p>
    <w:p w14:paraId="0E809D91">
      <w:pPr>
        <w:numPr>
          <w:ilvl w:val="0"/>
          <w:numId w:val="9"/>
        </w:numPr>
        <w:spacing w:before="0" w:after="0" w:line="264" w:lineRule="auto"/>
        <w:jc w:val="both"/>
      </w:pPr>
      <w:r>
        <w:rPr>
          <w:rFonts w:ascii="Times New Roman" w:hAnsi="Times New Roman"/>
          <w:b w:val="0"/>
          <w:i w:val="0"/>
          <w:color w:val="000000"/>
          <w:sz w:val="28"/>
        </w:rPr>
        <w:t>пересказывать подробно и выборочно прочитанное произведение;</w:t>
      </w:r>
    </w:p>
    <w:p w14:paraId="4B09E008">
      <w:pPr>
        <w:numPr>
          <w:ilvl w:val="0"/>
          <w:numId w:val="9"/>
        </w:numPr>
        <w:spacing w:before="0" w:after="0" w:line="264" w:lineRule="auto"/>
        <w:jc w:val="both"/>
      </w:pPr>
      <w:r>
        <w:rPr>
          <w:rFonts w:ascii="Times New Roman" w:hAnsi="Times New Roman"/>
          <w:b w:val="0"/>
          <w:i w:val="0"/>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7DFA3A1A">
      <w:pPr>
        <w:numPr>
          <w:ilvl w:val="0"/>
          <w:numId w:val="9"/>
        </w:numPr>
        <w:spacing w:before="0" w:after="0" w:line="264" w:lineRule="auto"/>
        <w:jc w:val="both"/>
      </w:pPr>
      <w:r>
        <w:rPr>
          <w:rFonts w:ascii="Times New Roman" w:hAnsi="Times New Roman"/>
          <w:b w:val="0"/>
          <w:i w:val="0"/>
          <w:color w:val="000000"/>
          <w:sz w:val="28"/>
        </w:rPr>
        <w:t>описывать (устно) картины природы;</w:t>
      </w:r>
    </w:p>
    <w:p w14:paraId="5278E927">
      <w:pPr>
        <w:numPr>
          <w:ilvl w:val="0"/>
          <w:numId w:val="9"/>
        </w:numPr>
        <w:spacing w:before="0" w:after="0" w:line="264" w:lineRule="auto"/>
        <w:jc w:val="both"/>
      </w:pPr>
      <w:r>
        <w:rPr>
          <w:rFonts w:ascii="Times New Roman" w:hAnsi="Times New Roman"/>
          <w:b w:val="0"/>
          <w:i w:val="0"/>
          <w:color w:val="000000"/>
          <w:sz w:val="28"/>
        </w:rPr>
        <w:t>сочинять по аналогии с прочитанным загадки, рассказы, небольшие сказки;</w:t>
      </w:r>
    </w:p>
    <w:p w14:paraId="3EE34A74">
      <w:pPr>
        <w:numPr>
          <w:ilvl w:val="0"/>
          <w:numId w:val="9"/>
        </w:numPr>
        <w:spacing w:before="0" w:after="0" w:line="264" w:lineRule="auto"/>
        <w:jc w:val="both"/>
      </w:pPr>
      <w:r>
        <w:rPr>
          <w:rFonts w:ascii="Times New Roman" w:hAnsi="Times New Roman"/>
          <w:b w:val="0"/>
          <w:i w:val="0"/>
          <w:color w:val="000000"/>
          <w:sz w:val="28"/>
        </w:rPr>
        <w:t>участвовать в инсценировках и драматизации отрывков из художественных произведений.</w:t>
      </w:r>
    </w:p>
    <w:p w14:paraId="2CA892FD">
      <w:pPr>
        <w:spacing w:before="0" w:after="0" w:line="264" w:lineRule="auto"/>
        <w:ind w:firstLine="600"/>
        <w:jc w:val="both"/>
      </w:pPr>
      <w:r>
        <w:rPr>
          <w:rFonts w:ascii="Times New Roman" w:hAnsi="Times New Roman"/>
          <w:b w:val="0"/>
          <w:i/>
          <w:color w:val="000000"/>
          <w:sz w:val="28"/>
        </w:rPr>
        <w:t>Регулятивные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5E38B8E8">
      <w:pPr>
        <w:numPr>
          <w:ilvl w:val="0"/>
          <w:numId w:val="10"/>
        </w:numPr>
        <w:spacing w:before="0" w:after="0" w:line="264" w:lineRule="auto"/>
        <w:jc w:val="both"/>
      </w:pPr>
      <w:r>
        <w:rPr>
          <w:rFonts w:ascii="Times New Roman" w:hAnsi="Times New Roman"/>
          <w:b w:val="0"/>
          <w:i w:val="0"/>
          <w:color w:val="000000"/>
          <w:sz w:val="28"/>
        </w:rPr>
        <w:t>оценивать своё эмоциональное состояние, возникшее при прочтении (слушании) произведения;</w:t>
      </w:r>
    </w:p>
    <w:p w14:paraId="000090AC">
      <w:pPr>
        <w:numPr>
          <w:ilvl w:val="0"/>
          <w:numId w:val="10"/>
        </w:numPr>
        <w:spacing w:before="0" w:after="0" w:line="264" w:lineRule="auto"/>
        <w:jc w:val="both"/>
      </w:pPr>
      <w:r>
        <w:rPr>
          <w:rFonts w:ascii="Times New Roman" w:hAnsi="Times New Roman"/>
          <w:b w:val="0"/>
          <w:i w:val="0"/>
          <w:color w:val="000000"/>
          <w:sz w:val="28"/>
        </w:rPr>
        <w:t>удерживать в памяти последовательность событий прослушанного (прочитанного) текста;</w:t>
      </w:r>
    </w:p>
    <w:p w14:paraId="3EDF9078">
      <w:pPr>
        <w:numPr>
          <w:ilvl w:val="0"/>
          <w:numId w:val="10"/>
        </w:numPr>
        <w:spacing w:before="0" w:after="0" w:line="264" w:lineRule="auto"/>
        <w:jc w:val="both"/>
      </w:pPr>
      <w:r>
        <w:rPr>
          <w:rFonts w:ascii="Times New Roman" w:hAnsi="Times New Roman"/>
          <w:b w:val="0"/>
          <w:i w:val="0"/>
          <w:color w:val="000000"/>
          <w:sz w:val="28"/>
        </w:rPr>
        <w:t>контролировать выполнение поставленной учебной задачи при чтении</w:t>
      </w:r>
    </w:p>
    <w:p w14:paraId="41B0625F">
      <w:pPr>
        <w:numPr>
          <w:ilvl w:val="0"/>
          <w:numId w:val="10"/>
        </w:numPr>
        <w:spacing w:before="0" w:after="0" w:line="264" w:lineRule="auto"/>
        <w:jc w:val="both"/>
      </w:pPr>
      <w:r>
        <w:rPr>
          <w:rFonts w:ascii="Times New Roman" w:hAnsi="Times New Roman"/>
          <w:b w:val="0"/>
          <w:i w:val="0"/>
          <w:color w:val="000000"/>
          <w:sz w:val="28"/>
        </w:rPr>
        <w:t>(слушании) произведения;</w:t>
      </w:r>
    </w:p>
    <w:p w14:paraId="3AFCD0ED">
      <w:pPr>
        <w:numPr>
          <w:ilvl w:val="0"/>
          <w:numId w:val="10"/>
        </w:numPr>
        <w:spacing w:before="0" w:after="0" w:line="264" w:lineRule="auto"/>
        <w:jc w:val="both"/>
      </w:pPr>
      <w:r>
        <w:rPr>
          <w:rFonts w:ascii="Times New Roman" w:hAnsi="Times New Roman"/>
          <w:b w:val="0"/>
          <w:i w:val="0"/>
          <w:color w:val="000000"/>
          <w:sz w:val="28"/>
        </w:rPr>
        <w:t>проверять (по образцу) выполнение поставленной учебной задачи.</w:t>
      </w:r>
    </w:p>
    <w:p w14:paraId="75A4BE11">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4535B263">
      <w:pPr>
        <w:numPr>
          <w:ilvl w:val="0"/>
          <w:numId w:val="11"/>
        </w:numPr>
        <w:spacing w:before="0" w:after="0" w:line="264" w:lineRule="auto"/>
        <w:jc w:val="both"/>
      </w:pPr>
      <w:r>
        <w:rPr>
          <w:rFonts w:ascii="Times New Roman" w:hAnsi="Times New Roman"/>
          <w:b w:val="0"/>
          <w:i w:val="0"/>
          <w:color w:val="000000"/>
          <w:sz w:val="28"/>
        </w:rPr>
        <w:t>выбирать себе партнёров по совместной деятельности;</w:t>
      </w:r>
    </w:p>
    <w:p w14:paraId="09011BE3">
      <w:pPr>
        <w:numPr>
          <w:ilvl w:val="0"/>
          <w:numId w:val="11"/>
        </w:numPr>
        <w:spacing w:before="0" w:after="0" w:line="264" w:lineRule="auto"/>
        <w:jc w:val="both"/>
      </w:pPr>
      <w:r>
        <w:rPr>
          <w:rFonts w:ascii="Times New Roman" w:hAnsi="Times New Roman"/>
          <w:b w:val="0"/>
          <w:i w:val="0"/>
          <w:color w:val="000000"/>
          <w:sz w:val="28"/>
        </w:rPr>
        <w:t>распределять работу, договариваться, приходить к общему решению, отвечать за общий результат работы.</w:t>
      </w:r>
    </w:p>
    <w:p w14:paraId="16071426">
      <w:pPr>
        <w:spacing w:before="0" w:after="0" w:line="264" w:lineRule="auto"/>
        <w:ind w:left="120"/>
        <w:jc w:val="both"/>
      </w:pPr>
    </w:p>
    <w:p w14:paraId="03E01424">
      <w:pPr>
        <w:spacing w:before="0" w:after="0" w:line="264" w:lineRule="auto"/>
        <w:ind w:firstLine="600"/>
        <w:jc w:val="both"/>
      </w:pPr>
      <w:r>
        <w:rPr>
          <w:rFonts w:ascii="Times New Roman" w:hAnsi="Times New Roman"/>
          <w:b/>
          <w:i w:val="0"/>
          <w:color w:val="333333"/>
          <w:sz w:val="28"/>
        </w:rPr>
        <w:t>3 КЛАСС</w:t>
      </w:r>
    </w:p>
    <w:p w14:paraId="518426BB">
      <w:pPr>
        <w:spacing w:before="0" w:after="0" w:line="264" w:lineRule="auto"/>
        <w:ind w:firstLine="600"/>
        <w:jc w:val="both"/>
      </w:pPr>
      <w:r>
        <w:rPr>
          <w:rFonts w:ascii="Times New Roman" w:hAnsi="Times New Roman"/>
          <w:b w:val="0"/>
          <w:i/>
          <w:color w:val="000000"/>
          <w:sz w:val="28"/>
        </w:rPr>
        <w:t>О Родине и её истории.</w:t>
      </w:r>
      <w:r>
        <w:rPr>
          <w:rFonts w:ascii="Times New Roman" w:hAnsi="Times New Roman"/>
          <w:b w:val="0"/>
          <w:i w:val="0"/>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72C1E6D">
      <w:pPr>
        <w:spacing w:before="0" w:after="0" w:line="264" w:lineRule="auto"/>
        <w:ind w:firstLine="600"/>
        <w:jc w:val="both"/>
      </w:pPr>
      <w:r>
        <w:rPr>
          <w:rFonts w:ascii="Times New Roman" w:hAnsi="Times New Roman"/>
          <w:b w:val="0"/>
          <w:i w:val="0"/>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5" w:name="96e70618-7a1d-4135-8fd3-a8d5b625e8a7"/>
      <w:r>
        <w:rPr>
          <w:rFonts w:ascii="Times New Roman" w:hAnsi="Times New Roman"/>
          <w:b w:val="0"/>
          <w:i w:val="0"/>
          <w:color w:val="000000"/>
          <w:sz w:val="28"/>
        </w:rPr>
        <w:t>и другое (по выбору)</w:t>
      </w:r>
      <w:bookmarkEnd w:id="35"/>
      <w:r>
        <w:rPr>
          <w:rFonts w:ascii="Times New Roman" w:hAnsi="Times New Roman"/>
          <w:b w:val="0"/>
          <w:i w:val="0"/>
          <w:color w:val="000000"/>
          <w:sz w:val="28"/>
        </w:rPr>
        <w:t>‌.</w:t>
      </w:r>
    </w:p>
    <w:p w14:paraId="2E55CD61">
      <w:pPr>
        <w:spacing w:before="0" w:after="0" w:line="264" w:lineRule="auto"/>
        <w:ind w:firstLine="600"/>
        <w:jc w:val="both"/>
      </w:pPr>
      <w:r>
        <w:rPr>
          <w:rFonts w:ascii="Times New Roman" w:hAnsi="Times New Roman"/>
          <w:b w:val="0"/>
          <w:i/>
          <w:color w:val="000000"/>
          <w:sz w:val="28"/>
        </w:rPr>
        <w:t xml:space="preserve">Фольклор (устное народное творчество). </w:t>
      </w:r>
      <w:r>
        <w:rPr>
          <w:rFonts w:ascii="Times New Roman" w:hAnsi="Times New Roman"/>
          <w:b w:val="0"/>
          <w:i w:val="0"/>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762F7F28">
      <w:pPr>
        <w:spacing w:before="0" w:after="0" w:line="264" w:lineRule="auto"/>
        <w:ind w:firstLine="600"/>
        <w:jc w:val="both"/>
      </w:pPr>
      <w:r>
        <w:rPr>
          <w:rFonts w:ascii="Times New Roman" w:hAnsi="Times New Roman"/>
          <w:b w:val="0"/>
          <w:i/>
          <w:color w:val="000000"/>
          <w:sz w:val="28"/>
        </w:rPr>
        <w:t>Фольклорная сказка как отражение общечеловеческих ценностей и нравственных правил.</w:t>
      </w:r>
      <w:r>
        <w:rPr>
          <w:rFonts w:ascii="Times New Roman" w:hAnsi="Times New Roman"/>
          <w:b w:val="0"/>
          <w:i w:val="0"/>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6" w:name="6dc3c912-0f6b-44b2-87fb-4fa8c0a8ddd8"/>
      <w:r>
        <w:rPr>
          <w:rFonts w:ascii="Times New Roman" w:hAnsi="Times New Roman"/>
          <w:b w:val="0"/>
          <w:i w:val="0"/>
          <w:color w:val="000000"/>
          <w:sz w:val="28"/>
        </w:rPr>
        <w:t>и др.)</w:t>
      </w:r>
      <w:bookmarkEnd w:id="36"/>
      <w:r>
        <w:rPr>
          <w:rFonts w:ascii="Times New Roman" w:hAnsi="Times New Roman"/>
          <w:b w:val="0"/>
          <w:i w:val="0"/>
          <w:color w:val="000000"/>
          <w:sz w:val="28"/>
        </w:rPr>
        <w:t>‌. Отражение в сказках народного быта и культуры. Составление плана сказки.</w:t>
      </w:r>
    </w:p>
    <w:p w14:paraId="090CDBC3">
      <w:pPr>
        <w:spacing w:before="0" w:after="0" w:line="264" w:lineRule="auto"/>
        <w:ind w:firstLine="600"/>
        <w:jc w:val="both"/>
      </w:pPr>
      <w:r>
        <w:rPr>
          <w:rFonts w:ascii="Times New Roman" w:hAnsi="Times New Roman"/>
          <w:b w:val="0"/>
          <w:i/>
          <w:color w:val="000000"/>
          <w:sz w:val="28"/>
        </w:rPr>
        <w:t>Круг чтения: народная песня.</w:t>
      </w:r>
      <w:r>
        <w:rPr>
          <w:rFonts w:ascii="Times New Roman" w:hAnsi="Times New Roman"/>
          <w:b w:val="0"/>
          <w:i w:val="0"/>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D16DDB7">
      <w:pPr>
        <w:spacing w:before="0" w:after="0" w:line="264" w:lineRule="auto"/>
        <w:ind w:firstLine="600"/>
        <w:jc w:val="both"/>
      </w:pPr>
      <w:r>
        <w:rPr>
          <w:rFonts w:ascii="Times New Roman" w:hAnsi="Times New Roman"/>
          <w:b w:val="0"/>
          <w:i w:val="0"/>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7" w:name="2d4a2950-b4e9-4f16-a8a6-487d5016001d"/>
      <w:r>
        <w:rPr>
          <w:rFonts w:ascii="Times New Roman" w:hAnsi="Times New Roman"/>
          <w:b w:val="0"/>
          <w:i w:val="0"/>
          <w:color w:val="000000"/>
          <w:sz w:val="28"/>
        </w:rPr>
        <w:t>и другие (по выбору)</w:t>
      </w:r>
      <w:bookmarkEnd w:id="37"/>
      <w:r>
        <w:rPr>
          <w:rFonts w:ascii="Times New Roman" w:hAnsi="Times New Roman"/>
          <w:b w:val="0"/>
          <w:i w:val="0"/>
          <w:color w:val="000000"/>
          <w:sz w:val="28"/>
        </w:rPr>
        <w:t>‌.</w:t>
      </w:r>
    </w:p>
    <w:p w14:paraId="310EC037">
      <w:pPr>
        <w:spacing w:before="0" w:after="0" w:line="264" w:lineRule="auto"/>
        <w:ind w:firstLine="600"/>
        <w:jc w:val="both"/>
      </w:pPr>
      <w:r>
        <w:rPr>
          <w:rFonts w:ascii="Times New Roman" w:hAnsi="Times New Roman"/>
          <w:b w:val="0"/>
          <w:i/>
          <w:color w:val="000000"/>
          <w:sz w:val="28"/>
        </w:rPr>
        <w:t xml:space="preserve">Творчество А. С. Пушкина. </w:t>
      </w:r>
      <w:r>
        <w:rPr>
          <w:rFonts w:ascii="Times New Roman" w:hAnsi="Times New Roman"/>
          <w:b w:val="0"/>
          <w:i w:val="0"/>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8" w:name="80f00626-952e-41bd-9beb-6d0f5fe1ba6b"/>
      <w:r>
        <w:rPr>
          <w:rFonts w:ascii="Times New Roman" w:hAnsi="Times New Roman"/>
          <w:b w:val="0"/>
          <w:i w:val="0"/>
          <w:color w:val="000000"/>
          <w:sz w:val="28"/>
        </w:rPr>
        <w:t>и другие по выбору)</w:t>
      </w:r>
      <w:bookmarkEnd w:id="38"/>
      <w:r>
        <w:rPr>
          <w:rFonts w:ascii="Times New Roman" w:hAnsi="Times New Roman"/>
          <w:b w:val="0"/>
          <w:i w:val="0"/>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6C78C49">
      <w:pPr>
        <w:spacing w:before="0" w:after="0" w:line="264" w:lineRule="auto"/>
        <w:ind w:firstLine="600"/>
        <w:jc w:val="both"/>
      </w:pPr>
      <w:r>
        <w:rPr>
          <w:rFonts w:ascii="Times New Roman" w:hAnsi="Times New Roman"/>
          <w:b w:val="0"/>
          <w:i w:val="0"/>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9" w:name="db43cb12-75a1-43f5-b252-1995adfd2fff"/>
      <w:r>
        <w:rPr>
          <w:rFonts w:ascii="Times New Roman" w:hAnsi="Times New Roman"/>
          <w:b w:val="0"/>
          <w:i w:val="0"/>
          <w:color w:val="000000"/>
          <w:sz w:val="28"/>
        </w:rPr>
        <w:t>и другие (по выбору)</w:t>
      </w:r>
      <w:bookmarkEnd w:id="39"/>
      <w:r>
        <w:rPr>
          <w:rFonts w:ascii="Times New Roman" w:hAnsi="Times New Roman"/>
          <w:b w:val="0"/>
          <w:i w:val="0"/>
          <w:color w:val="000000"/>
          <w:sz w:val="28"/>
        </w:rPr>
        <w:t>‌.</w:t>
      </w:r>
    </w:p>
    <w:p w14:paraId="29623903">
      <w:pPr>
        <w:spacing w:before="0" w:after="0" w:line="264" w:lineRule="auto"/>
        <w:ind w:firstLine="600"/>
        <w:jc w:val="both"/>
      </w:pPr>
      <w:r>
        <w:rPr>
          <w:rFonts w:ascii="Times New Roman" w:hAnsi="Times New Roman"/>
          <w:b w:val="0"/>
          <w:i/>
          <w:color w:val="000000"/>
          <w:sz w:val="28"/>
        </w:rPr>
        <w:t>Творчество И. А. Крылова.</w:t>
      </w:r>
      <w:r>
        <w:rPr>
          <w:rFonts w:ascii="Times New Roman" w:hAnsi="Times New Roman"/>
          <w:b w:val="0"/>
          <w:i w:val="0"/>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0" w:name="99ba0051-1be8-4e8f-b0dd-a10143c31c81"/>
      <w:r>
        <w:rPr>
          <w:rFonts w:ascii="Times New Roman" w:hAnsi="Times New Roman"/>
          <w:b w:val="0"/>
          <w:i w:val="0"/>
          <w:color w:val="000000"/>
          <w:sz w:val="28"/>
        </w:rPr>
        <w:t>(не менее двух)</w:t>
      </w:r>
      <w:bookmarkEnd w:id="40"/>
      <w:r>
        <w:rPr>
          <w:rFonts w:ascii="Times New Roman" w:hAnsi="Times New Roman"/>
          <w:b w:val="0"/>
          <w:i w:val="0"/>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28A34263">
      <w:pPr>
        <w:spacing w:before="0" w:after="0" w:line="264" w:lineRule="auto"/>
        <w:ind w:firstLine="600"/>
        <w:jc w:val="both"/>
      </w:pPr>
      <w:r>
        <w:rPr>
          <w:rFonts w:ascii="Times New Roman" w:hAnsi="Times New Roman"/>
          <w:b w:val="0"/>
          <w:i w:val="0"/>
          <w:color w:val="000000"/>
          <w:sz w:val="28"/>
        </w:rPr>
        <w:t>Произведения для чтения: И.А. Крылов «Ворона и Лисица», «Лисица и виноград», «Мартышка и очки» ‌</w:t>
      </w:r>
      <w:bookmarkStart w:id="41" w:name="738a01c7-d12e-4abb-aa19-15d8e09af024"/>
      <w:r>
        <w:rPr>
          <w:rFonts w:ascii="Times New Roman" w:hAnsi="Times New Roman"/>
          <w:b w:val="0"/>
          <w:i w:val="0"/>
          <w:color w:val="000000"/>
          <w:sz w:val="28"/>
        </w:rPr>
        <w:t>и другие (по выбору)</w:t>
      </w:r>
      <w:bookmarkEnd w:id="41"/>
      <w:r>
        <w:rPr>
          <w:rFonts w:ascii="Times New Roman" w:hAnsi="Times New Roman"/>
          <w:b w:val="0"/>
          <w:i w:val="0"/>
          <w:color w:val="000000"/>
          <w:sz w:val="28"/>
        </w:rPr>
        <w:t>‌.</w:t>
      </w:r>
    </w:p>
    <w:p w14:paraId="0900532A">
      <w:pPr>
        <w:spacing w:before="0" w:after="0" w:line="264" w:lineRule="auto"/>
        <w:ind w:firstLine="600"/>
        <w:jc w:val="both"/>
      </w:pPr>
      <w:r>
        <w:rPr>
          <w:rFonts w:ascii="Times New Roman" w:hAnsi="Times New Roman"/>
          <w:b w:val="0"/>
          <w:i/>
          <w:color w:val="000000"/>
          <w:sz w:val="28"/>
        </w:rPr>
        <w:t>Картины природы в произведениях поэтов и писателей ХIХ–ХХ веков</w:t>
      </w:r>
      <w:r>
        <w:rPr>
          <w:rFonts w:ascii="Times New Roman" w:hAnsi="Times New Roman"/>
          <w:b w:val="0"/>
          <w:i w:val="0"/>
          <w:color w:val="000000"/>
          <w:sz w:val="28"/>
        </w:rPr>
        <w:t>. Лирические произведения как способ передачи чувств людей, автора. Картины природы в произведениях поэтов и писателей ‌</w:t>
      </w:r>
      <w:bookmarkStart w:id="42" w:name="a8556af8-9a03-49c3-b8c8-d0217dccd1c5"/>
      <w:r>
        <w:rPr>
          <w:rFonts w:ascii="Times New Roman" w:hAnsi="Times New Roman"/>
          <w:b w:val="0"/>
          <w:i w:val="0"/>
          <w:color w:val="000000"/>
          <w:sz w:val="28"/>
        </w:rPr>
        <w:t>(не менее пяти авторов по выбору)</w:t>
      </w:r>
      <w:bookmarkEnd w:id="42"/>
      <w:r>
        <w:rPr>
          <w:rFonts w:ascii="Times New Roman" w:hAnsi="Times New Roman"/>
          <w:b w:val="0"/>
          <w:i w:val="0"/>
          <w:color w:val="000000"/>
          <w:sz w:val="28"/>
        </w:rPr>
        <w:t>‌: Ф. И. Тютчева, А. А. Фета, А. Н. Майкова, Н. А. Некрасова, А. А. Блока, И. А. Бунина, ‌</w:t>
      </w:r>
      <w:bookmarkStart w:id="43" w:name="236d15e5-7adb-4fc2-919e-678797fd1898"/>
      <w:r>
        <w:rPr>
          <w:rFonts w:ascii="Times New Roman" w:hAnsi="Times New Roman"/>
          <w:b w:val="0"/>
          <w:i w:val="0"/>
          <w:color w:val="000000"/>
          <w:sz w:val="28"/>
        </w:rPr>
        <w:t>С. А. Есенина, А. П. Чехова, К. Г. Паустовского и др.</w:t>
      </w:r>
      <w:bookmarkEnd w:id="43"/>
      <w:r>
        <w:rPr>
          <w:rFonts w:ascii="Times New Roman" w:hAnsi="Times New Roman"/>
          <w:b w:val="0"/>
          <w:i w:val="0"/>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2E57F128">
      <w:pPr>
        <w:spacing w:before="0" w:after="0" w:line="264" w:lineRule="auto"/>
        <w:ind w:firstLine="600"/>
        <w:jc w:val="both"/>
      </w:pPr>
      <w:r>
        <w:rPr>
          <w:rFonts w:ascii="Times New Roman" w:hAnsi="Times New Roman"/>
          <w:b w:val="0"/>
          <w:i w:val="0"/>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4" w:name="b39133dd-5b08-4549-a5bd-8bf368254092"/>
      <w:r>
        <w:rPr>
          <w:rFonts w:ascii="Times New Roman" w:hAnsi="Times New Roman"/>
          <w:b w:val="0"/>
          <w:i w:val="0"/>
          <w:color w:val="000000"/>
          <w:sz w:val="28"/>
        </w:rPr>
        <w:t>и другие (по выбору)</w:t>
      </w:r>
      <w:bookmarkEnd w:id="44"/>
      <w:r>
        <w:rPr>
          <w:rFonts w:ascii="Times New Roman" w:hAnsi="Times New Roman"/>
          <w:b w:val="0"/>
          <w:i w:val="0"/>
          <w:color w:val="000000"/>
          <w:sz w:val="28"/>
        </w:rPr>
        <w:t>‌.</w:t>
      </w:r>
    </w:p>
    <w:p w14:paraId="2E256432">
      <w:pPr>
        <w:spacing w:before="0" w:after="0" w:line="264" w:lineRule="auto"/>
        <w:ind w:firstLine="600"/>
        <w:jc w:val="both"/>
      </w:pPr>
      <w:r>
        <w:rPr>
          <w:rFonts w:ascii="Times New Roman" w:hAnsi="Times New Roman"/>
          <w:b w:val="0"/>
          <w:i/>
          <w:color w:val="000000"/>
          <w:sz w:val="28"/>
        </w:rPr>
        <w:t>Творчество Л. Н. Толстого</w:t>
      </w:r>
      <w:r>
        <w:rPr>
          <w:rFonts w:ascii="Times New Roman" w:hAnsi="Times New Roman"/>
          <w:b w:val="0"/>
          <w:i w:val="0"/>
          <w:color w:val="000000"/>
          <w:sz w:val="28"/>
        </w:rPr>
        <w:t>. Жанровое многообразие произведений Л. Н. Толстого: сказки, рассказы, басни, быль ‌</w:t>
      </w:r>
      <w:bookmarkStart w:id="45" w:name="1a0e8552-8319-44da-b4b7-9c067d7af546"/>
      <w:r>
        <w:rPr>
          <w:rFonts w:ascii="Times New Roman" w:hAnsi="Times New Roman"/>
          <w:b w:val="0"/>
          <w:i w:val="0"/>
          <w:color w:val="000000"/>
          <w:sz w:val="28"/>
        </w:rPr>
        <w:t>(не менее трёх произведений)</w:t>
      </w:r>
      <w:bookmarkEnd w:id="45"/>
      <w:r>
        <w:rPr>
          <w:rFonts w:ascii="Times New Roman" w:hAnsi="Times New Roman"/>
          <w:b w:val="0"/>
          <w:i w:val="0"/>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59365A0">
      <w:pPr>
        <w:spacing w:before="0" w:after="0" w:line="264" w:lineRule="auto"/>
        <w:ind w:firstLine="600"/>
        <w:jc w:val="both"/>
      </w:pPr>
      <w:r>
        <w:rPr>
          <w:rFonts w:ascii="Times New Roman" w:hAnsi="Times New Roman"/>
          <w:b w:val="0"/>
          <w:i w:val="0"/>
          <w:color w:val="000000"/>
          <w:sz w:val="28"/>
        </w:rPr>
        <w:t>Произведения для чтения: Л.Н. Толстой «Лебеди», «Зайцы», «Прыжок», «Акула» ‌</w:t>
      </w:r>
      <w:bookmarkStart w:id="46" w:name="7bc5c68d-92f5-41d5-9535-d638ea476e3f"/>
      <w:r>
        <w:rPr>
          <w:rFonts w:ascii="Times New Roman" w:hAnsi="Times New Roman"/>
          <w:b w:val="0"/>
          <w:i w:val="0"/>
          <w:color w:val="000000"/>
          <w:sz w:val="28"/>
        </w:rPr>
        <w:t>и другие</w:t>
      </w:r>
      <w:bookmarkEnd w:id="46"/>
      <w:r>
        <w:rPr>
          <w:rFonts w:ascii="Times New Roman" w:hAnsi="Times New Roman"/>
          <w:b w:val="0"/>
          <w:i w:val="0"/>
          <w:color w:val="000000"/>
          <w:sz w:val="28"/>
        </w:rPr>
        <w:t>‌.</w:t>
      </w:r>
    </w:p>
    <w:p w14:paraId="7C38D67E">
      <w:pPr>
        <w:spacing w:before="0" w:after="0" w:line="264" w:lineRule="auto"/>
        <w:ind w:firstLine="600"/>
        <w:jc w:val="both"/>
      </w:pPr>
      <w:r>
        <w:rPr>
          <w:rFonts w:ascii="Times New Roman" w:hAnsi="Times New Roman"/>
          <w:b w:val="0"/>
          <w:i/>
          <w:color w:val="000000"/>
          <w:sz w:val="28"/>
        </w:rPr>
        <w:t>Литературная сказка.</w:t>
      </w:r>
      <w:r>
        <w:rPr>
          <w:rFonts w:ascii="Times New Roman" w:hAnsi="Times New Roman"/>
          <w:b w:val="0"/>
          <w:i w:val="0"/>
          <w:color w:val="000000"/>
          <w:sz w:val="28"/>
        </w:rPr>
        <w:t xml:space="preserve"> Литературная сказка русских писателей ‌</w:t>
      </w:r>
      <w:bookmarkStart w:id="47" w:name="14358877-86a6-40e2-9fb5-58334b8a6e9a"/>
      <w:r>
        <w:rPr>
          <w:rFonts w:ascii="Times New Roman" w:hAnsi="Times New Roman"/>
          <w:b w:val="0"/>
          <w:i w:val="0"/>
          <w:color w:val="000000"/>
          <w:sz w:val="28"/>
        </w:rPr>
        <w:t>(не менее двух)</w:t>
      </w:r>
      <w:bookmarkEnd w:id="47"/>
      <w:r>
        <w:rPr>
          <w:rFonts w:ascii="Times New Roman" w:hAnsi="Times New Roman"/>
          <w:b w:val="0"/>
          <w:i w:val="0"/>
          <w:color w:val="000000"/>
          <w:sz w:val="28"/>
        </w:rPr>
        <w:t>‌. Круг чтения: произведения В. М. Гаршина, М. Горького, И. С. Соколова-Микитова ‌</w:t>
      </w:r>
      <w:bookmarkStart w:id="48" w:name="c6bf05b5-49bd-40a2-90b7-cfd41b2279a7"/>
      <w:r>
        <w:rPr>
          <w:rFonts w:ascii="Times New Roman" w:hAnsi="Times New Roman"/>
          <w:b w:val="0"/>
          <w:i w:val="0"/>
          <w:color w:val="000000"/>
          <w:sz w:val="28"/>
        </w:rPr>
        <w:t>и др.</w:t>
      </w:r>
      <w:bookmarkEnd w:id="48"/>
      <w:r>
        <w:rPr>
          <w:rFonts w:ascii="Times New Roman" w:hAnsi="Times New Roman"/>
          <w:b w:val="0"/>
          <w:i w:val="0"/>
          <w:color w:val="000000"/>
          <w:sz w:val="28"/>
        </w:rPr>
        <w:t>‌ Особенности авторских сказок (сюжет, язык, герои). Составление аннотации.</w:t>
      </w:r>
    </w:p>
    <w:p w14:paraId="267CC956">
      <w:pPr>
        <w:spacing w:before="0" w:after="0" w:line="264" w:lineRule="auto"/>
        <w:ind w:firstLine="600"/>
        <w:jc w:val="both"/>
      </w:pPr>
      <w:r>
        <w:rPr>
          <w:rFonts w:ascii="Times New Roman" w:hAnsi="Times New Roman"/>
          <w:b w:val="0"/>
          <w:i w:val="0"/>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9" w:name="ea02cf5f-d5e4-4b30-812a-1b46ec679534"/>
      <w:r>
        <w:rPr>
          <w:rFonts w:ascii="Times New Roman" w:hAnsi="Times New Roman"/>
          <w:b w:val="0"/>
          <w:i w:val="0"/>
          <w:color w:val="000000"/>
          <w:sz w:val="28"/>
        </w:rPr>
        <w:t>и другие (по выбору)</w:t>
      </w:r>
      <w:bookmarkEnd w:id="49"/>
      <w:r>
        <w:rPr>
          <w:rFonts w:ascii="Times New Roman" w:hAnsi="Times New Roman"/>
          <w:b w:val="0"/>
          <w:i w:val="0"/>
          <w:color w:val="000000"/>
          <w:sz w:val="28"/>
        </w:rPr>
        <w:t>‌.</w:t>
      </w:r>
    </w:p>
    <w:p w14:paraId="1565A83C">
      <w:pPr>
        <w:spacing w:before="0" w:after="0" w:line="264" w:lineRule="auto"/>
        <w:ind w:firstLine="600"/>
        <w:jc w:val="both"/>
      </w:pPr>
      <w:r>
        <w:rPr>
          <w:rFonts w:ascii="Times New Roman" w:hAnsi="Times New Roman"/>
          <w:b w:val="0"/>
          <w:i/>
          <w:color w:val="000000"/>
          <w:sz w:val="28"/>
        </w:rPr>
        <w:t>Произведения о взаимоотношениях человека и животных</w:t>
      </w:r>
      <w:r>
        <w:rPr>
          <w:rFonts w:ascii="Times New Roman" w:hAnsi="Times New Roman"/>
          <w:b w:val="0"/>
          <w:i w:val="0"/>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6F42AF67">
      <w:pPr>
        <w:spacing w:before="0" w:after="0" w:line="264" w:lineRule="auto"/>
        <w:ind w:firstLine="600"/>
        <w:jc w:val="both"/>
      </w:pPr>
      <w:r>
        <w:rPr>
          <w:rFonts w:ascii="Times New Roman" w:hAnsi="Times New Roman"/>
          <w:b w:val="0"/>
          <w:i w:val="0"/>
          <w:color w:val="000000"/>
          <w:sz w:val="28"/>
        </w:rPr>
        <w:t>Произведения для чтения: Б.С. Житков «Про обезьянку», К.Г. Паустовский «Барсучий нос», «Кот-ворюга», Д.Н. Мамин-Сибиряк «Приёмыш» ‌</w:t>
      </w:r>
      <w:bookmarkStart w:id="50" w:name="68f21dae-0b2e-4871-b761-be4991ec4878"/>
      <w:r>
        <w:rPr>
          <w:rFonts w:ascii="Times New Roman" w:hAnsi="Times New Roman"/>
          <w:b w:val="0"/>
          <w:i w:val="0"/>
          <w:color w:val="000000"/>
          <w:sz w:val="28"/>
        </w:rPr>
        <w:t>и другое (по выбору)</w:t>
      </w:r>
      <w:bookmarkEnd w:id="50"/>
      <w:r>
        <w:rPr>
          <w:rFonts w:ascii="Times New Roman" w:hAnsi="Times New Roman"/>
          <w:b w:val="0"/>
          <w:i w:val="0"/>
          <w:color w:val="000000"/>
          <w:sz w:val="28"/>
        </w:rPr>
        <w:t>‌.</w:t>
      </w:r>
    </w:p>
    <w:p w14:paraId="264925E0">
      <w:pPr>
        <w:spacing w:before="0" w:after="0" w:line="264" w:lineRule="auto"/>
        <w:ind w:firstLine="600"/>
        <w:jc w:val="both"/>
      </w:pPr>
      <w:r>
        <w:rPr>
          <w:rFonts w:ascii="Times New Roman" w:hAnsi="Times New Roman"/>
          <w:b w:val="0"/>
          <w:i/>
          <w:color w:val="000000"/>
          <w:sz w:val="28"/>
        </w:rPr>
        <w:t>Произведения о детях</w:t>
      </w:r>
      <w:r>
        <w:rPr>
          <w:rFonts w:ascii="Times New Roman" w:hAnsi="Times New Roman"/>
          <w:b w:val="0"/>
          <w:i w:val="0"/>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1" w:name="7684134c-2d89-4058-b80b-6ad24d340e2c"/>
      <w:r>
        <w:rPr>
          <w:rFonts w:ascii="Times New Roman" w:hAnsi="Times New Roman"/>
          <w:b w:val="0"/>
          <w:i w:val="0"/>
          <w:color w:val="000000"/>
          <w:sz w:val="28"/>
        </w:rPr>
        <w:t>произведения по выбору двух-трёх авторов</w:t>
      </w:r>
      <w:bookmarkEnd w:id="51"/>
      <w:r>
        <w:rPr>
          <w:rFonts w:ascii="Times New Roman" w:hAnsi="Times New Roman"/>
          <w:b w:val="0"/>
          <w:i w:val="0"/>
          <w:color w:val="000000"/>
          <w:sz w:val="28"/>
        </w:rPr>
        <w:t>‌). Основные события сюжета, отношение к ним героев произведения. Оценка нравственных качеств, проявляющихся в военное время.</w:t>
      </w:r>
    </w:p>
    <w:p w14:paraId="0911D5A2">
      <w:pPr>
        <w:spacing w:before="0" w:after="0" w:line="264" w:lineRule="auto"/>
        <w:ind w:firstLine="600"/>
        <w:jc w:val="both"/>
      </w:pPr>
      <w:r>
        <w:rPr>
          <w:rFonts w:ascii="Times New Roman" w:hAnsi="Times New Roman"/>
          <w:b w:val="0"/>
          <w:i w:val="0"/>
          <w:color w:val="000000"/>
          <w:sz w:val="28"/>
        </w:rPr>
        <w:t>Произведения для чтения: Л. Пантелеев «На ялике», А. Гайдар «Тимур и его команда» (отрывки), Л. Кассиль ‌</w:t>
      </w:r>
      <w:bookmarkStart w:id="52" w:name="e453ae69-7b50-49e1-850e-5455f39cac3b"/>
      <w:r>
        <w:rPr>
          <w:rFonts w:ascii="Times New Roman" w:hAnsi="Times New Roman"/>
          <w:b w:val="0"/>
          <w:i w:val="0"/>
          <w:color w:val="000000"/>
          <w:sz w:val="28"/>
        </w:rPr>
        <w:t>и другие (по выбору)</w:t>
      </w:r>
      <w:bookmarkEnd w:id="52"/>
      <w:r>
        <w:rPr>
          <w:rFonts w:ascii="Times New Roman" w:hAnsi="Times New Roman"/>
          <w:b w:val="0"/>
          <w:i w:val="0"/>
          <w:color w:val="000000"/>
          <w:sz w:val="28"/>
        </w:rPr>
        <w:t>‌.</w:t>
      </w:r>
    </w:p>
    <w:p w14:paraId="48DE03A6">
      <w:pPr>
        <w:spacing w:before="0" w:after="0" w:line="264" w:lineRule="auto"/>
        <w:ind w:firstLine="600"/>
        <w:jc w:val="both"/>
      </w:pPr>
      <w:r>
        <w:rPr>
          <w:rFonts w:ascii="Times New Roman" w:hAnsi="Times New Roman"/>
          <w:b w:val="0"/>
          <w:i/>
          <w:color w:val="000000"/>
          <w:sz w:val="28"/>
        </w:rPr>
        <w:t>Юмористические произведения.</w:t>
      </w:r>
      <w:r>
        <w:rPr>
          <w:rFonts w:ascii="Times New Roman" w:hAnsi="Times New Roman"/>
          <w:b w:val="0"/>
          <w:i w:val="0"/>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3" w:name="db307144-10c3-47e0-8f79-b83f6461fd22"/>
      <w:r>
        <w:rPr>
          <w:rFonts w:ascii="Times New Roman" w:hAnsi="Times New Roman"/>
          <w:b w:val="0"/>
          <w:i w:val="0"/>
          <w:color w:val="000000"/>
          <w:sz w:val="28"/>
        </w:rPr>
        <w:t>(не менее двух произведений)</w:t>
      </w:r>
      <w:bookmarkEnd w:id="53"/>
      <w:r>
        <w:rPr>
          <w:rFonts w:ascii="Times New Roman" w:hAnsi="Times New Roman"/>
          <w:b w:val="0"/>
          <w:i w:val="0"/>
          <w:color w:val="000000"/>
          <w:sz w:val="28"/>
        </w:rPr>
        <w:t>‌: Н. Н. Носов, В.Ю. Драгунский, ‌</w:t>
      </w:r>
      <w:bookmarkStart w:id="54" w:name="cb0fcba1-b7c3-44d2-9bb6-c0a6c9168eca"/>
      <w:r>
        <w:rPr>
          <w:rFonts w:ascii="Times New Roman" w:hAnsi="Times New Roman"/>
          <w:b w:val="0"/>
          <w:i w:val="0"/>
          <w:color w:val="000000"/>
          <w:sz w:val="28"/>
        </w:rPr>
        <w:t>М. М. Зощенко и др.</w:t>
      </w:r>
      <w:bookmarkEnd w:id="54"/>
      <w:r>
        <w:rPr>
          <w:rFonts w:ascii="Times New Roman" w:hAnsi="Times New Roman"/>
          <w:b w:val="0"/>
          <w:i w:val="0"/>
          <w:color w:val="000000"/>
          <w:sz w:val="28"/>
        </w:rPr>
        <w:t>‌</w:t>
      </w:r>
    </w:p>
    <w:p w14:paraId="71F4E986">
      <w:pPr>
        <w:spacing w:before="0" w:after="0" w:line="264" w:lineRule="auto"/>
        <w:ind w:firstLine="600"/>
        <w:jc w:val="both"/>
      </w:pPr>
      <w:r>
        <w:rPr>
          <w:rFonts w:ascii="Times New Roman" w:hAnsi="Times New Roman"/>
          <w:b w:val="0"/>
          <w:i w:val="0"/>
          <w:color w:val="000000"/>
          <w:sz w:val="28"/>
        </w:rPr>
        <w:t>Произведения для чтения: В.Ю. Драгунский «Денискины рассказы» (1-2 произведения), Н.Н. Носов «Весёлая семейка» (1-2 рассказа из цикла) ‌</w:t>
      </w:r>
      <w:bookmarkStart w:id="55" w:name="bfd2c4b6-8e45-47df-8299-90bb4d27aacd"/>
      <w:r>
        <w:rPr>
          <w:rFonts w:ascii="Times New Roman" w:hAnsi="Times New Roman"/>
          <w:b w:val="0"/>
          <w:i w:val="0"/>
          <w:color w:val="000000"/>
          <w:sz w:val="28"/>
        </w:rPr>
        <w:t>и другие (по выбору)</w:t>
      </w:r>
      <w:bookmarkEnd w:id="55"/>
      <w:r>
        <w:rPr>
          <w:rFonts w:ascii="Times New Roman" w:hAnsi="Times New Roman"/>
          <w:b w:val="0"/>
          <w:i w:val="0"/>
          <w:color w:val="000000"/>
          <w:sz w:val="28"/>
        </w:rPr>
        <w:t>‌.</w:t>
      </w:r>
    </w:p>
    <w:p w14:paraId="5274801D">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xml:space="preserve"> Круг чтения ‌</w:t>
      </w:r>
      <w:bookmarkStart w:id="56" w:name="3e21f5c4-1001-4583-8489-5f0ba36061b9"/>
      <w:r>
        <w:rPr>
          <w:rFonts w:ascii="Times New Roman" w:hAnsi="Times New Roman"/>
          <w:b w:val="0"/>
          <w:i w:val="0"/>
          <w:color w:val="000000"/>
          <w:sz w:val="28"/>
        </w:rPr>
        <w:t>(произведения двух-трёх авторов по выбору):</w:t>
      </w:r>
      <w:bookmarkEnd w:id="56"/>
      <w:r>
        <w:rPr>
          <w:rFonts w:ascii="Times New Roman" w:hAnsi="Times New Roman"/>
          <w:b w:val="0"/>
          <w:i w:val="0"/>
          <w:color w:val="000000"/>
          <w:sz w:val="28"/>
        </w:rPr>
        <w:t>‌ литературные сказки Ш. Перро, Х.-К. Андерсена, ‌</w:t>
      </w:r>
      <w:bookmarkStart w:id="57" w:name="f6f542f3-f6cf-4368-a418-eb5d19aa0b2b"/>
      <w:r>
        <w:rPr>
          <w:rFonts w:ascii="Times New Roman" w:hAnsi="Times New Roman"/>
          <w:b w:val="0"/>
          <w:i w:val="0"/>
          <w:color w:val="000000"/>
          <w:sz w:val="28"/>
        </w:rPr>
        <w:t>Р. Киплинга.</w:t>
      </w:r>
      <w:bookmarkEnd w:id="57"/>
      <w:r>
        <w:rPr>
          <w:rFonts w:ascii="Times New Roman" w:hAnsi="Times New Roman"/>
          <w:b w:val="0"/>
          <w:i w:val="0"/>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FCCD1F3">
      <w:pPr>
        <w:spacing w:before="0" w:after="0" w:line="264" w:lineRule="auto"/>
        <w:ind w:firstLine="600"/>
        <w:jc w:val="both"/>
      </w:pPr>
      <w:r>
        <w:rPr>
          <w:rFonts w:ascii="Times New Roman" w:hAnsi="Times New Roman"/>
          <w:b w:val="0"/>
          <w:i w:val="0"/>
          <w:color w:val="000000"/>
          <w:sz w:val="28"/>
        </w:rPr>
        <w:t>Произведения для чтения: Х.-К. Андерсен «Гадкий утёнок», Ш. Перро «Подарок феи» ‌</w:t>
      </w:r>
      <w:bookmarkStart w:id="58" w:name="0e6b1fdc-e350-43b1-a03c-45387667d39d"/>
      <w:r>
        <w:rPr>
          <w:rFonts w:ascii="Times New Roman" w:hAnsi="Times New Roman"/>
          <w:b w:val="0"/>
          <w:i w:val="0"/>
          <w:color w:val="000000"/>
          <w:sz w:val="28"/>
        </w:rPr>
        <w:t>и другие (по выбору)</w:t>
      </w:r>
      <w:bookmarkEnd w:id="58"/>
      <w:r>
        <w:rPr>
          <w:rFonts w:ascii="Times New Roman" w:hAnsi="Times New Roman"/>
          <w:b w:val="0"/>
          <w:i w:val="0"/>
          <w:color w:val="000000"/>
          <w:sz w:val="28"/>
        </w:rPr>
        <w:t>‌.</w:t>
      </w:r>
    </w:p>
    <w:p w14:paraId="18AD2A0B">
      <w:pPr>
        <w:spacing w:before="0" w:after="0" w:line="264" w:lineRule="auto"/>
        <w:ind w:firstLine="600"/>
        <w:jc w:val="both"/>
      </w:pPr>
      <w:r>
        <w:rPr>
          <w:rFonts w:ascii="Times New Roman" w:hAnsi="Times New Roman"/>
          <w:b w:val="0"/>
          <w:i/>
          <w:color w:val="000000"/>
          <w:sz w:val="28"/>
        </w:rPr>
        <w:t>Библиографическая культура (работа с детской книгой и справочной литературой).</w:t>
      </w:r>
      <w:r>
        <w:rPr>
          <w:rFonts w:ascii="Times New Roman" w:hAnsi="Times New Roman"/>
          <w:b w:val="0"/>
          <w:i w:val="0"/>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9D2968A">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C3FEC22">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1BC0A15E">
      <w:pPr>
        <w:numPr>
          <w:ilvl w:val="0"/>
          <w:numId w:val="12"/>
        </w:numPr>
        <w:spacing w:before="0" w:after="0" w:line="264" w:lineRule="auto"/>
        <w:jc w:val="both"/>
      </w:pPr>
      <w:r>
        <w:rPr>
          <w:rFonts w:ascii="Times New Roman" w:hAnsi="Times New Roman"/>
          <w:b w:val="0"/>
          <w:i w:val="0"/>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968113C">
      <w:pPr>
        <w:numPr>
          <w:ilvl w:val="0"/>
          <w:numId w:val="12"/>
        </w:numPr>
        <w:spacing w:before="0" w:after="0" w:line="264" w:lineRule="auto"/>
        <w:jc w:val="both"/>
      </w:pPr>
      <w:r>
        <w:rPr>
          <w:rFonts w:ascii="Times New Roman" w:hAnsi="Times New Roman"/>
          <w:b w:val="0"/>
          <w:i w:val="0"/>
          <w:color w:val="000000"/>
          <w:sz w:val="28"/>
        </w:rPr>
        <w:t>различать сказочные и реалистические, лирические и эпические, народные и авторские произведения;</w:t>
      </w:r>
    </w:p>
    <w:p w14:paraId="726ABEC2">
      <w:pPr>
        <w:numPr>
          <w:ilvl w:val="0"/>
          <w:numId w:val="12"/>
        </w:numPr>
        <w:spacing w:before="0" w:after="0" w:line="264" w:lineRule="auto"/>
        <w:jc w:val="both"/>
      </w:pPr>
      <w:r>
        <w:rPr>
          <w:rFonts w:ascii="Times New Roman" w:hAnsi="Times New Roman"/>
          <w:b w:val="0"/>
          <w:i w:val="0"/>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0AD7B7A">
      <w:pPr>
        <w:numPr>
          <w:ilvl w:val="0"/>
          <w:numId w:val="12"/>
        </w:numPr>
        <w:spacing w:before="0" w:after="0" w:line="264" w:lineRule="auto"/>
        <w:jc w:val="both"/>
      </w:pPr>
      <w:r>
        <w:rPr>
          <w:rFonts w:ascii="Times New Roman" w:hAnsi="Times New Roman"/>
          <w:b w:val="0"/>
          <w:i w:val="0"/>
          <w:color w:val="000000"/>
          <w:sz w:val="28"/>
        </w:rPr>
        <w:t>конструировать план текста, дополнять и восстанавливать нарушенную последовательность;</w:t>
      </w:r>
    </w:p>
    <w:p w14:paraId="28499E9A">
      <w:pPr>
        <w:numPr>
          <w:ilvl w:val="0"/>
          <w:numId w:val="12"/>
        </w:numPr>
        <w:spacing w:before="0" w:after="0" w:line="264" w:lineRule="auto"/>
        <w:jc w:val="both"/>
      </w:pPr>
      <w:r>
        <w:rPr>
          <w:rFonts w:ascii="Times New Roman" w:hAnsi="Times New Roman"/>
          <w:b w:val="0"/>
          <w:i w:val="0"/>
          <w:color w:val="000000"/>
          <w:sz w:val="28"/>
        </w:rPr>
        <w:t>сравнивать произведения, относящиеся к одной теме, но разным жанрам; произведения одного жанра, но разной тематики;</w:t>
      </w:r>
    </w:p>
    <w:p w14:paraId="424CE881">
      <w:pPr>
        <w:numPr>
          <w:ilvl w:val="0"/>
          <w:numId w:val="12"/>
        </w:numPr>
        <w:spacing w:before="0" w:after="0" w:line="264" w:lineRule="auto"/>
        <w:jc w:val="both"/>
      </w:pPr>
      <w:r>
        <w:rPr>
          <w:rFonts w:ascii="Times New Roman" w:hAnsi="Times New Roman"/>
          <w:b w:val="0"/>
          <w:i w:val="0"/>
          <w:color w:val="000000"/>
          <w:sz w:val="28"/>
        </w:rPr>
        <w:t>исследовать текст: находить описания в произведениях разных жанров (портрет, пейзаж, интерьер).</w:t>
      </w:r>
    </w:p>
    <w:p w14:paraId="5A77127A">
      <w:pPr>
        <w:spacing w:before="0" w:after="0" w:line="264" w:lineRule="auto"/>
        <w:ind w:firstLine="600"/>
        <w:jc w:val="both"/>
      </w:pPr>
      <w:r>
        <w:rPr>
          <w:rFonts w:ascii="Times New Roman" w:hAnsi="Times New Roman"/>
          <w:b w:val="0"/>
          <w:i/>
          <w:color w:val="000000"/>
          <w:sz w:val="28"/>
        </w:rPr>
        <w:t xml:space="preserve">Работа с информацией </w:t>
      </w:r>
      <w:r>
        <w:rPr>
          <w:rFonts w:ascii="Times New Roman" w:hAnsi="Times New Roman"/>
          <w:b w:val="0"/>
          <w:i w:val="0"/>
          <w:color w:val="000000"/>
          <w:sz w:val="28"/>
        </w:rPr>
        <w:t>как часть познавательных универсальных учебных действий способствуют формированию умений:</w:t>
      </w:r>
    </w:p>
    <w:p w14:paraId="7370E9FD">
      <w:pPr>
        <w:numPr>
          <w:ilvl w:val="0"/>
          <w:numId w:val="13"/>
        </w:numPr>
        <w:spacing w:before="0" w:after="0" w:line="264" w:lineRule="auto"/>
        <w:jc w:val="both"/>
      </w:pPr>
      <w:r>
        <w:rPr>
          <w:rFonts w:ascii="Times New Roman" w:hAnsi="Times New Roman"/>
          <w:b w:val="0"/>
          <w:i w:val="0"/>
          <w:color w:val="000000"/>
          <w:sz w:val="28"/>
        </w:rPr>
        <w:t>сравнивать информацию словесную (текст), графическую или изобразительную (иллюстрация), звуковую (музыкальное произведение);</w:t>
      </w:r>
    </w:p>
    <w:p w14:paraId="3D79AC69">
      <w:pPr>
        <w:numPr>
          <w:ilvl w:val="0"/>
          <w:numId w:val="13"/>
        </w:numPr>
        <w:spacing w:before="0" w:after="0" w:line="264" w:lineRule="auto"/>
        <w:jc w:val="both"/>
      </w:pPr>
      <w:r>
        <w:rPr>
          <w:rFonts w:ascii="Times New Roman" w:hAnsi="Times New Roman"/>
          <w:b w:val="0"/>
          <w:i w:val="0"/>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F1E40CB">
      <w:pPr>
        <w:numPr>
          <w:ilvl w:val="0"/>
          <w:numId w:val="13"/>
        </w:numPr>
        <w:spacing w:before="0" w:after="0" w:line="264" w:lineRule="auto"/>
        <w:jc w:val="both"/>
      </w:pPr>
      <w:r>
        <w:rPr>
          <w:rFonts w:ascii="Times New Roman" w:hAnsi="Times New Roman"/>
          <w:b w:val="0"/>
          <w:i w:val="0"/>
          <w:color w:val="000000"/>
          <w:sz w:val="28"/>
        </w:rPr>
        <w:t>выбирать книгу в библиотеке в соответствии с учебной задачей; составлять аннотацию.</w:t>
      </w:r>
    </w:p>
    <w:p w14:paraId="3DFD6D58">
      <w:pPr>
        <w:spacing w:before="0" w:after="0" w:line="264" w:lineRule="auto"/>
        <w:ind w:firstLine="600"/>
        <w:jc w:val="both"/>
      </w:pPr>
      <w:r>
        <w:rPr>
          <w:rFonts w:ascii="Times New Roman" w:hAnsi="Times New Roman"/>
          <w:b w:val="0"/>
          <w:i/>
          <w:color w:val="000000"/>
          <w:sz w:val="28"/>
        </w:rPr>
        <w:t>Коммуникативные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683F8FA5">
      <w:pPr>
        <w:numPr>
          <w:ilvl w:val="0"/>
          <w:numId w:val="14"/>
        </w:numPr>
        <w:spacing w:before="0" w:after="0" w:line="264" w:lineRule="auto"/>
        <w:jc w:val="both"/>
      </w:pPr>
      <w:r>
        <w:rPr>
          <w:rFonts w:ascii="Times New Roman" w:hAnsi="Times New Roman"/>
          <w:b w:val="0"/>
          <w:i w:val="0"/>
          <w:color w:val="000000"/>
          <w:sz w:val="28"/>
        </w:rPr>
        <w:t>читать текст с разными интонациями, передавая своё отношение к событиям, героям произведения;</w:t>
      </w:r>
    </w:p>
    <w:p w14:paraId="1583E894">
      <w:pPr>
        <w:numPr>
          <w:ilvl w:val="0"/>
          <w:numId w:val="14"/>
        </w:numPr>
        <w:spacing w:before="0" w:after="0" w:line="264" w:lineRule="auto"/>
        <w:jc w:val="both"/>
      </w:pPr>
      <w:r>
        <w:rPr>
          <w:rFonts w:ascii="Times New Roman" w:hAnsi="Times New Roman"/>
          <w:b w:val="0"/>
          <w:i w:val="0"/>
          <w:color w:val="000000"/>
          <w:sz w:val="28"/>
        </w:rPr>
        <w:t>формулировать вопросы по основным событиям текста;</w:t>
      </w:r>
    </w:p>
    <w:p w14:paraId="64AC3BA8">
      <w:pPr>
        <w:numPr>
          <w:ilvl w:val="0"/>
          <w:numId w:val="14"/>
        </w:numPr>
        <w:spacing w:before="0" w:after="0" w:line="264" w:lineRule="auto"/>
        <w:jc w:val="both"/>
      </w:pPr>
      <w:r>
        <w:rPr>
          <w:rFonts w:ascii="Times New Roman" w:hAnsi="Times New Roman"/>
          <w:b w:val="0"/>
          <w:i w:val="0"/>
          <w:color w:val="000000"/>
          <w:sz w:val="28"/>
        </w:rPr>
        <w:t>пересказывать текст (подробно, выборочно, с изменением лица);</w:t>
      </w:r>
    </w:p>
    <w:p w14:paraId="16CAE8E4">
      <w:pPr>
        <w:numPr>
          <w:ilvl w:val="0"/>
          <w:numId w:val="14"/>
        </w:numPr>
        <w:spacing w:before="0" w:after="0" w:line="264" w:lineRule="auto"/>
        <w:jc w:val="both"/>
      </w:pPr>
      <w:r>
        <w:rPr>
          <w:rFonts w:ascii="Times New Roman" w:hAnsi="Times New Roman"/>
          <w:b w:val="0"/>
          <w:i w:val="0"/>
          <w:color w:val="000000"/>
          <w:sz w:val="28"/>
        </w:rPr>
        <w:t>выразительно исполнять стихотворное произведение, создавая соответствующее настроение;</w:t>
      </w:r>
    </w:p>
    <w:p w14:paraId="40C014D6">
      <w:pPr>
        <w:numPr>
          <w:ilvl w:val="0"/>
          <w:numId w:val="14"/>
        </w:numPr>
        <w:spacing w:before="0" w:after="0" w:line="264" w:lineRule="auto"/>
        <w:jc w:val="both"/>
      </w:pPr>
      <w:r>
        <w:rPr>
          <w:rFonts w:ascii="Times New Roman" w:hAnsi="Times New Roman"/>
          <w:b w:val="0"/>
          <w:i w:val="0"/>
          <w:color w:val="000000"/>
          <w:sz w:val="28"/>
        </w:rPr>
        <w:t>сочинять простые истории (сказки, рассказы) по аналогии.</w:t>
      </w:r>
    </w:p>
    <w:p w14:paraId="6DE8FE88">
      <w:pPr>
        <w:spacing w:before="0" w:after="0" w:line="264" w:lineRule="auto"/>
        <w:ind w:firstLine="600"/>
        <w:jc w:val="both"/>
      </w:pPr>
      <w:r>
        <w:rPr>
          <w:rFonts w:ascii="Times New Roman" w:hAnsi="Times New Roman"/>
          <w:b w:val="0"/>
          <w:i/>
          <w:color w:val="000000"/>
          <w:sz w:val="28"/>
        </w:rPr>
        <w:t>Регулятивные универсальные учебные</w:t>
      </w:r>
      <w:r>
        <w:rPr>
          <w:rFonts w:ascii="Times New Roman" w:hAnsi="Times New Roman"/>
          <w:b w:val="0"/>
          <w:i w:val="0"/>
          <w:color w:val="000000"/>
          <w:sz w:val="28"/>
        </w:rPr>
        <w:t xml:space="preserve"> способствуют формированию умений:</w:t>
      </w:r>
    </w:p>
    <w:p w14:paraId="579BDB0F">
      <w:pPr>
        <w:numPr>
          <w:ilvl w:val="0"/>
          <w:numId w:val="15"/>
        </w:numPr>
        <w:spacing w:before="0" w:after="0" w:line="264" w:lineRule="auto"/>
        <w:jc w:val="both"/>
      </w:pPr>
      <w:r>
        <w:rPr>
          <w:rFonts w:ascii="Times New Roman" w:hAnsi="Times New Roman"/>
          <w:b w:val="0"/>
          <w:i w:val="0"/>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0A3628ED">
      <w:pPr>
        <w:numPr>
          <w:ilvl w:val="0"/>
          <w:numId w:val="15"/>
        </w:numPr>
        <w:spacing w:before="0" w:after="0" w:line="264" w:lineRule="auto"/>
        <w:jc w:val="both"/>
      </w:pPr>
      <w:r>
        <w:rPr>
          <w:rFonts w:ascii="Times New Roman" w:hAnsi="Times New Roman"/>
          <w:b w:val="0"/>
          <w:i w:val="0"/>
          <w:color w:val="000000"/>
          <w:sz w:val="28"/>
        </w:rPr>
        <w:t>оценивать качество своего восприятия текста на слух;</w:t>
      </w:r>
    </w:p>
    <w:p w14:paraId="285FDF87">
      <w:pPr>
        <w:numPr>
          <w:ilvl w:val="0"/>
          <w:numId w:val="15"/>
        </w:numPr>
        <w:spacing w:before="0" w:after="0" w:line="264" w:lineRule="auto"/>
        <w:jc w:val="both"/>
      </w:pPr>
      <w:r>
        <w:rPr>
          <w:rFonts w:ascii="Times New Roman" w:hAnsi="Times New Roman"/>
          <w:b w:val="0"/>
          <w:i w:val="0"/>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6C0F938">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6FCD817A">
      <w:pPr>
        <w:numPr>
          <w:ilvl w:val="0"/>
          <w:numId w:val="16"/>
        </w:numPr>
        <w:spacing w:before="0" w:after="0" w:line="264" w:lineRule="auto"/>
        <w:jc w:val="both"/>
      </w:pPr>
      <w:r>
        <w:rPr>
          <w:rFonts w:ascii="Times New Roman" w:hAnsi="Times New Roman"/>
          <w:b w:val="0"/>
          <w:i w:val="0"/>
          <w:color w:val="000000"/>
          <w:sz w:val="28"/>
        </w:rPr>
        <w:t>участвовать в совместной деятельности: выполнять роли лидера, подчинённого, соблюдать равноправие и дружелюбие;</w:t>
      </w:r>
    </w:p>
    <w:p w14:paraId="4B2EEBB3">
      <w:pPr>
        <w:numPr>
          <w:ilvl w:val="0"/>
          <w:numId w:val="16"/>
        </w:numPr>
        <w:spacing w:before="0" w:after="0" w:line="264" w:lineRule="auto"/>
        <w:jc w:val="both"/>
      </w:pPr>
      <w:r>
        <w:rPr>
          <w:rFonts w:ascii="Times New Roman" w:hAnsi="Times New Roman"/>
          <w:b w:val="0"/>
          <w:i w:val="0"/>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7153F4E">
      <w:pPr>
        <w:numPr>
          <w:ilvl w:val="0"/>
          <w:numId w:val="16"/>
        </w:numPr>
        <w:spacing w:before="0" w:after="0" w:line="264" w:lineRule="auto"/>
        <w:jc w:val="both"/>
      </w:pPr>
      <w:r>
        <w:rPr>
          <w:rFonts w:ascii="Times New Roman" w:hAnsi="Times New Roman"/>
          <w:b w:val="0"/>
          <w:i w:val="0"/>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2A659928">
      <w:pPr>
        <w:spacing w:before="0" w:after="0" w:line="264" w:lineRule="auto"/>
        <w:ind w:left="120"/>
        <w:jc w:val="both"/>
      </w:pPr>
    </w:p>
    <w:p w14:paraId="7BEFC31B">
      <w:pPr>
        <w:spacing w:before="0" w:after="0" w:line="264" w:lineRule="auto"/>
        <w:ind w:firstLine="600"/>
        <w:jc w:val="both"/>
      </w:pPr>
      <w:r>
        <w:rPr>
          <w:rFonts w:ascii="Times New Roman" w:hAnsi="Times New Roman"/>
          <w:b/>
          <w:i w:val="0"/>
          <w:color w:val="333333"/>
          <w:sz w:val="28"/>
        </w:rPr>
        <w:t>4 КЛАСС</w:t>
      </w:r>
    </w:p>
    <w:p w14:paraId="63BA95B5">
      <w:pPr>
        <w:spacing w:before="0" w:after="0" w:line="264" w:lineRule="auto"/>
        <w:ind w:firstLine="600"/>
        <w:jc w:val="both"/>
      </w:pPr>
      <w:r>
        <w:rPr>
          <w:rFonts w:ascii="Times New Roman" w:hAnsi="Times New Roman"/>
          <w:b w:val="0"/>
          <w:i/>
          <w:color w:val="000000"/>
          <w:sz w:val="28"/>
        </w:rPr>
        <w:t>О Родине, героические страницы истории.</w:t>
      </w:r>
      <w:r>
        <w:rPr>
          <w:rFonts w:ascii="Times New Roman" w:hAnsi="Times New Roman"/>
          <w:b w:val="0"/>
          <w:i w:val="0"/>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9" w:name="e723ba6f-ad13-4eb9-88fb-092822236b1d"/>
      <w:r>
        <w:rPr>
          <w:rFonts w:ascii="Times New Roman" w:hAnsi="Times New Roman"/>
          <w:b w:val="0"/>
          <w:i w:val="0"/>
          <w:color w:val="000000"/>
          <w:sz w:val="28"/>
        </w:rPr>
        <w:t>и др.</w:t>
      </w:r>
      <w:bookmarkEnd w:id="59"/>
      <w:r>
        <w:rPr>
          <w:rFonts w:ascii="Times New Roman" w:hAnsi="Times New Roman"/>
          <w:b w:val="0"/>
          <w:i w:val="0"/>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61816908">
      <w:pPr>
        <w:spacing w:before="0" w:after="0" w:line="264" w:lineRule="auto"/>
        <w:ind w:firstLine="600"/>
        <w:jc w:val="both"/>
      </w:pPr>
      <w:r>
        <w:rPr>
          <w:rFonts w:ascii="Times New Roman" w:hAnsi="Times New Roman"/>
          <w:b w:val="0"/>
          <w:i/>
          <w:color w:val="000000"/>
          <w:sz w:val="28"/>
        </w:rPr>
        <w:t>Круг чтения</w:t>
      </w:r>
      <w:r>
        <w:rPr>
          <w:rFonts w:ascii="Times New Roman" w:hAnsi="Times New Roman"/>
          <w:b w:val="0"/>
          <w:i w:val="0"/>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AC669C7">
      <w:pPr>
        <w:spacing w:before="0" w:after="0" w:line="264" w:lineRule="auto"/>
        <w:ind w:firstLine="600"/>
        <w:jc w:val="both"/>
      </w:pPr>
      <w:r>
        <w:rPr>
          <w:rFonts w:ascii="Times New Roman" w:hAnsi="Times New Roman"/>
          <w:b w:val="0"/>
          <w:i w:val="0"/>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0" w:name="127f14ef-247e-4055-acfd-bc40c4be0ca9"/>
      <w:r>
        <w:rPr>
          <w:rFonts w:ascii="Times New Roman" w:hAnsi="Times New Roman"/>
          <w:b w:val="0"/>
          <w:i w:val="0"/>
          <w:color w:val="000000"/>
          <w:sz w:val="28"/>
        </w:rPr>
        <w:t>(1-2 рассказа военно-исторической тематики) и другие (по выбору).</w:t>
      </w:r>
      <w:bookmarkEnd w:id="60"/>
      <w:r>
        <w:rPr>
          <w:rFonts w:ascii="Times New Roman" w:hAnsi="Times New Roman"/>
          <w:b w:val="0"/>
          <w:i w:val="0"/>
          <w:color w:val="000000"/>
          <w:sz w:val="28"/>
        </w:rPr>
        <w:t>‌</w:t>
      </w:r>
    </w:p>
    <w:p w14:paraId="25CD68F8">
      <w:pPr>
        <w:spacing w:before="0" w:after="0" w:line="264" w:lineRule="auto"/>
        <w:ind w:firstLine="600"/>
        <w:jc w:val="both"/>
      </w:pPr>
      <w:r>
        <w:rPr>
          <w:rFonts w:ascii="Times New Roman" w:hAnsi="Times New Roman"/>
          <w:b w:val="0"/>
          <w:i/>
          <w:color w:val="000000"/>
          <w:sz w:val="28"/>
        </w:rPr>
        <w:t>Фольклор (устное народное творчество)</w:t>
      </w:r>
      <w:r>
        <w:rPr>
          <w:rFonts w:ascii="Times New Roman" w:hAnsi="Times New Roman"/>
          <w:b w:val="0"/>
          <w:i w:val="0"/>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26A0851">
      <w:pPr>
        <w:spacing w:before="0" w:after="0" w:line="264" w:lineRule="auto"/>
        <w:ind w:firstLine="600"/>
        <w:jc w:val="both"/>
      </w:pPr>
      <w:r>
        <w:rPr>
          <w:rFonts w:ascii="Times New Roman" w:hAnsi="Times New Roman"/>
          <w:b w:val="0"/>
          <w:i/>
          <w:color w:val="000000"/>
          <w:sz w:val="28"/>
        </w:rPr>
        <w:t>Круг чтения</w:t>
      </w:r>
      <w:r>
        <w:rPr>
          <w:rFonts w:ascii="Times New Roman" w:hAnsi="Times New Roman"/>
          <w:b w:val="0"/>
          <w:i w:val="0"/>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15A8912">
      <w:pPr>
        <w:spacing w:before="0" w:after="0" w:line="264" w:lineRule="auto"/>
        <w:ind w:firstLine="600"/>
        <w:jc w:val="both"/>
      </w:pPr>
      <w:r>
        <w:rPr>
          <w:rFonts w:ascii="Times New Roman" w:hAnsi="Times New Roman"/>
          <w:b w:val="0"/>
          <w:i w:val="0"/>
          <w:color w:val="000000"/>
          <w:sz w:val="28"/>
        </w:rPr>
        <w:t>Произведения для чтения: произведения малых жанров фольклора, народные сказки ‌</w:t>
      </w:r>
      <w:bookmarkStart w:id="61" w:name="13ed692d-f68b-4ab7-9394-065d0e010e2b"/>
      <w:r>
        <w:rPr>
          <w:rFonts w:ascii="Times New Roman" w:hAnsi="Times New Roman"/>
          <w:b w:val="0"/>
          <w:i w:val="0"/>
          <w:color w:val="000000"/>
          <w:sz w:val="28"/>
        </w:rPr>
        <w:t>(2-3 сказки по выбору)</w:t>
      </w:r>
      <w:bookmarkEnd w:id="61"/>
      <w:r>
        <w:rPr>
          <w:rFonts w:ascii="Times New Roman" w:hAnsi="Times New Roman"/>
          <w:b w:val="0"/>
          <w:i w:val="0"/>
          <w:color w:val="000000"/>
          <w:sz w:val="28"/>
        </w:rPr>
        <w:t>‌, сказки народов России ‌</w:t>
      </w:r>
      <w:bookmarkStart w:id="62" w:name="88e382a1-4742-44f3-be40-3355538b7bf0"/>
      <w:r>
        <w:rPr>
          <w:rFonts w:ascii="Times New Roman" w:hAnsi="Times New Roman"/>
          <w:b w:val="0"/>
          <w:i w:val="0"/>
          <w:color w:val="000000"/>
          <w:sz w:val="28"/>
        </w:rPr>
        <w:t>(2-3 сказки по выбору)</w:t>
      </w:r>
      <w:bookmarkEnd w:id="62"/>
      <w:r>
        <w:rPr>
          <w:rFonts w:ascii="Times New Roman" w:hAnsi="Times New Roman"/>
          <w:b w:val="0"/>
          <w:i w:val="0"/>
          <w:color w:val="000000"/>
          <w:sz w:val="28"/>
        </w:rPr>
        <w:t>‌, былины из цикла об Илье Муромце, Алёше Поповиче, Добрыне Никитиче ‌</w:t>
      </w:r>
      <w:bookmarkStart w:id="63" w:name="65d9a5fc-cfbc-4c38-8800-4fae49f12f66"/>
      <w:r>
        <w:rPr>
          <w:rFonts w:ascii="Times New Roman" w:hAnsi="Times New Roman"/>
          <w:b w:val="0"/>
          <w:i w:val="0"/>
          <w:color w:val="000000"/>
          <w:sz w:val="28"/>
        </w:rPr>
        <w:t>(1-2 по выбору)</w:t>
      </w:r>
      <w:bookmarkEnd w:id="63"/>
      <w:r>
        <w:rPr>
          <w:rFonts w:ascii="Times New Roman" w:hAnsi="Times New Roman"/>
          <w:b w:val="0"/>
          <w:i w:val="0"/>
          <w:color w:val="000000"/>
          <w:sz w:val="28"/>
        </w:rPr>
        <w:t>‌.</w:t>
      </w:r>
    </w:p>
    <w:p w14:paraId="7F6DE844">
      <w:pPr>
        <w:spacing w:before="0" w:after="0" w:line="264" w:lineRule="auto"/>
        <w:ind w:firstLine="600"/>
        <w:jc w:val="both"/>
      </w:pPr>
      <w:r>
        <w:rPr>
          <w:rFonts w:ascii="Times New Roman" w:hAnsi="Times New Roman"/>
          <w:b w:val="0"/>
          <w:i/>
          <w:color w:val="000000"/>
          <w:sz w:val="28"/>
        </w:rPr>
        <w:t xml:space="preserve">Творчество А. С. Пушкина. </w:t>
      </w:r>
      <w:r>
        <w:rPr>
          <w:rFonts w:ascii="Times New Roman" w:hAnsi="Times New Roman"/>
          <w:b w:val="0"/>
          <w:i w:val="0"/>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20385269">
      <w:pPr>
        <w:spacing w:before="0" w:after="0" w:line="264" w:lineRule="auto"/>
        <w:ind w:firstLine="600"/>
        <w:jc w:val="both"/>
      </w:pPr>
      <w:r>
        <w:rPr>
          <w:rFonts w:ascii="Times New Roman" w:hAnsi="Times New Roman"/>
          <w:b w:val="0"/>
          <w:i w:val="0"/>
          <w:color w:val="000000"/>
          <w:sz w:val="28"/>
        </w:rPr>
        <w:t>Произведения для чтения: А.С. Пушкин «Сказка о мёртвой царевне и о семи богатырях», «Няне», «Осень» (отрывки), «Зимняя дорога» ‌</w:t>
      </w:r>
      <w:bookmarkStart w:id="64" w:name="d4959437-1f52-4e04-ad5c-5e5962b220a9"/>
      <w:r>
        <w:rPr>
          <w:rFonts w:ascii="Times New Roman" w:hAnsi="Times New Roman"/>
          <w:b w:val="0"/>
          <w:i w:val="0"/>
          <w:color w:val="000000"/>
          <w:sz w:val="28"/>
        </w:rPr>
        <w:t>и другие</w:t>
      </w:r>
      <w:bookmarkEnd w:id="64"/>
      <w:r>
        <w:rPr>
          <w:rFonts w:ascii="Times New Roman" w:hAnsi="Times New Roman"/>
          <w:b w:val="0"/>
          <w:i w:val="0"/>
          <w:color w:val="000000"/>
          <w:sz w:val="28"/>
        </w:rPr>
        <w:t>‌.</w:t>
      </w:r>
    </w:p>
    <w:p w14:paraId="313804DC">
      <w:pPr>
        <w:spacing w:before="0" w:after="0" w:line="264" w:lineRule="auto"/>
        <w:ind w:firstLine="600"/>
        <w:jc w:val="both"/>
      </w:pPr>
      <w:r>
        <w:rPr>
          <w:rFonts w:ascii="Times New Roman" w:hAnsi="Times New Roman"/>
          <w:b w:val="0"/>
          <w:i/>
          <w:color w:val="000000"/>
          <w:sz w:val="28"/>
        </w:rPr>
        <w:t xml:space="preserve">Творчество И. А. Крылова. </w:t>
      </w:r>
      <w:r>
        <w:rPr>
          <w:rFonts w:ascii="Times New Roman" w:hAnsi="Times New Roman"/>
          <w:b w:val="0"/>
          <w:i w:val="0"/>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5" w:name="f6b74d8a-3a68-456b-9560-c1d56f3a7703"/>
      <w:r>
        <w:rPr>
          <w:rFonts w:ascii="Times New Roman" w:hAnsi="Times New Roman"/>
          <w:b w:val="0"/>
          <w:i w:val="0"/>
          <w:color w:val="000000"/>
          <w:sz w:val="28"/>
        </w:rPr>
        <w:t>(не менее трёх)</w:t>
      </w:r>
      <w:bookmarkEnd w:id="65"/>
      <w:r>
        <w:rPr>
          <w:rFonts w:ascii="Times New Roman" w:hAnsi="Times New Roman"/>
          <w:b w:val="0"/>
          <w:i w:val="0"/>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FBADA46">
      <w:pPr>
        <w:spacing w:before="0" w:after="0" w:line="264" w:lineRule="auto"/>
        <w:ind w:firstLine="600"/>
        <w:jc w:val="both"/>
      </w:pPr>
      <w:r>
        <w:rPr>
          <w:rFonts w:ascii="Times New Roman" w:hAnsi="Times New Roman"/>
          <w:b w:val="0"/>
          <w:i w:val="0"/>
          <w:color w:val="000000"/>
          <w:sz w:val="28"/>
        </w:rPr>
        <w:t>Произведения для чтения: Крылов И.А. «Стрекоза и муравей», «Квартет», И.И. Хемницер «Стрекоза», Л.Н. Толстой «Стрекоза и муравьи» ‌</w:t>
      </w:r>
      <w:bookmarkStart w:id="66" w:name="fb9c6b46-90e6-44d3-98e5-d86df8a78f70"/>
      <w:r>
        <w:rPr>
          <w:rFonts w:ascii="Times New Roman" w:hAnsi="Times New Roman"/>
          <w:b w:val="0"/>
          <w:i w:val="0"/>
          <w:color w:val="000000"/>
          <w:sz w:val="28"/>
        </w:rPr>
        <w:t>и другие</w:t>
      </w:r>
      <w:bookmarkEnd w:id="66"/>
      <w:r>
        <w:rPr>
          <w:rFonts w:ascii="Times New Roman" w:hAnsi="Times New Roman"/>
          <w:b w:val="0"/>
          <w:i w:val="0"/>
          <w:color w:val="000000"/>
          <w:sz w:val="28"/>
        </w:rPr>
        <w:t xml:space="preserve">‌. </w:t>
      </w:r>
    </w:p>
    <w:p w14:paraId="15DAF513">
      <w:pPr>
        <w:spacing w:before="0" w:after="0" w:line="264" w:lineRule="auto"/>
        <w:ind w:firstLine="600"/>
        <w:jc w:val="both"/>
      </w:pPr>
      <w:r>
        <w:rPr>
          <w:rFonts w:ascii="Times New Roman" w:hAnsi="Times New Roman"/>
          <w:b w:val="0"/>
          <w:i/>
          <w:color w:val="000000"/>
          <w:sz w:val="28"/>
        </w:rPr>
        <w:t>Творчество М. Ю. Лермонтова</w:t>
      </w:r>
      <w:r>
        <w:rPr>
          <w:rFonts w:ascii="Times New Roman" w:hAnsi="Times New Roman"/>
          <w:b w:val="0"/>
          <w:i w:val="0"/>
          <w:color w:val="000000"/>
          <w:sz w:val="28"/>
        </w:rPr>
        <w:t>. Круг чтения: лирические произведения М. Ю. Лермонтова ‌</w:t>
      </w:r>
      <w:bookmarkStart w:id="67" w:name="8753b9aa-1497-4d8a-9925-78a7378ffdc6"/>
      <w:r>
        <w:rPr>
          <w:rFonts w:ascii="Times New Roman" w:hAnsi="Times New Roman"/>
          <w:b w:val="0"/>
          <w:i w:val="0"/>
          <w:color w:val="000000"/>
          <w:sz w:val="28"/>
        </w:rPr>
        <w:t>(не менее трёх)</w:t>
      </w:r>
      <w:bookmarkEnd w:id="67"/>
      <w:r>
        <w:rPr>
          <w:rFonts w:ascii="Times New Roman" w:hAnsi="Times New Roman"/>
          <w:b w:val="0"/>
          <w:i w:val="0"/>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20B1CAA0">
      <w:pPr>
        <w:spacing w:before="0" w:after="0" w:line="264" w:lineRule="auto"/>
        <w:ind w:firstLine="600"/>
        <w:jc w:val="both"/>
      </w:pPr>
      <w:r>
        <w:rPr>
          <w:rFonts w:ascii="Times New Roman" w:hAnsi="Times New Roman"/>
          <w:b w:val="0"/>
          <w:i w:val="0"/>
          <w:color w:val="000000"/>
          <w:sz w:val="28"/>
        </w:rPr>
        <w:t>Произведения для чтения: М.Ю. Лермонтов «Утёс», «Парус», «Москва, Москва! …Люблю тебя как сын…» ‌</w:t>
      </w:r>
      <w:bookmarkStart w:id="68" w:name="a3acb784-465c-47f9-a1a9-55fd03aefdd7"/>
      <w:r>
        <w:rPr>
          <w:rFonts w:ascii="Times New Roman" w:hAnsi="Times New Roman"/>
          <w:b w:val="0"/>
          <w:i w:val="0"/>
          <w:color w:val="000000"/>
          <w:sz w:val="28"/>
        </w:rPr>
        <w:t>и другие</w:t>
      </w:r>
      <w:bookmarkEnd w:id="68"/>
      <w:r>
        <w:rPr>
          <w:rFonts w:ascii="Times New Roman" w:hAnsi="Times New Roman"/>
          <w:b w:val="0"/>
          <w:i w:val="0"/>
          <w:color w:val="000000"/>
          <w:sz w:val="28"/>
        </w:rPr>
        <w:t>‌.</w:t>
      </w:r>
    </w:p>
    <w:p w14:paraId="284538BC">
      <w:pPr>
        <w:spacing w:before="0" w:after="0" w:line="264" w:lineRule="auto"/>
        <w:ind w:firstLine="600"/>
        <w:jc w:val="both"/>
      </w:pPr>
      <w:r>
        <w:rPr>
          <w:rFonts w:ascii="Times New Roman" w:hAnsi="Times New Roman"/>
          <w:b w:val="0"/>
          <w:i/>
          <w:color w:val="000000"/>
          <w:sz w:val="28"/>
        </w:rPr>
        <w:t>Литературная сказка.</w:t>
      </w:r>
      <w:r>
        <w:rPr>
          <w:rFonts w:ascii="Times New Roman" w:hAnsi="Times New Roman"/>
          <w:b w:val="0"/>
          <w:i w:val="0"/>
          <w:color w:val="000000"/>
          <w:sz w:val="28"/>
        </w:rPr>
        <w:t xml:space="preserve"> Тематика авторских стихотворных сказок ‌</w:t>
      </w:r>
      <w:bookmarkStart w:id="69" w:name="c485f24c-ccf6-4a4b-a332-12b0e9bda1ee"/>
      <w:r>
        <w:rPr>
          <w:rFonts w:ascii="Times New Roman" w:hAnsi="Times New Roman"/>
          <w:b w:val="0"/>
          <w:i w:val="0"/>
          <w:color w:val="000000"/>
          <w:sz w:val="28"/>
        </w:rPr>
        <w:t>(две-три по выбору)</w:t>
      </w:r>
      <w:bookmarkEnd w:id="69"/>
      <w:r>
        <w:rPr>
          <w:rFonts w:ascii="Times New Roman" w:hAnsi="Times New Roman"/>
          <w:b w:val="0"/>
          <w:i w:val="0"/>
          <w:color w:val="000000"/>
          <w:sz w:val="28"/>
        </w:rPr>
        <w:t>‌. Герои литературных сказок (произведения П. П. Ершова, П. П. Бажова, С. Т. Аксакова, С. Я. Маршака ‌</w:t>
      </w:r>
      <w:bookmarkStart w:id="70" w:name="b696e61f-1fed-496e-b40a-891403c8acb0"/>
      <w:r>
        <w:rPr>
          <w:rFonts w:ascii="Times New Roman" w:hAnsi="Times New Roman"/>
          <w:b w:val="0"/>
          <w:i w:val="0"/>
          <w:color w:val="000000"/>
          <w:sz w:val="28"/>
        </w:rPr>
        <w:t>и др.</w:t>
      </w:r>
      <w:bookmarkEnd w:id="70"/>
      <w:r>
        <w:rPr>
          <w:rFonts w:ascii="Times New Roman" w:hAnsi="Times New Roman"/>
          <w:b w:val="0"/>
          <w:i w:val="0"/>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55040B80">
      <w:pPr>
        <w:spacing w:before="0" w:after="0" w:line="264" w:lineRule="auto"/>
        <w:ind w:firstLine="600"/>
        <w:jc w:val="both"/>
      </w:pPr>
      <w:r>
        <w:rPr>
          <w:rFonts w:ascii="Times New Roman" w:hAnsi="Times New Roman"/>
          <w:b w:val="0"/>
          <w:i w:val="0"/>
          <w:color w:val="000000"/>
          <w:sz w:val="28"/>
        </w:rPr>
        <w:t>Произведения для чтения: П.П. Бажов «Серебряное копытце», П.П. Ершов «Конёк-Горбунок», С.Т. Аксаков «Аленький цветочек» ‌</w:t>
      </w:r>
      <w:bookmarkStart w:id="71" w:name="bf3989dc-2faf-4749-85de-63cc4f5b6c7f"/>
      <w:r>
        <w:rPr>
          <w:rFonts w:ascii="Times New Roman" w:hAnsi="Times New Roman"/>
          <w:b w:val="0"/>
          <w:i w:val="0"/>
          <w:color w:val="000000"/>
          <w:sz w:val="28"/>
        </w:rPr>
        <w:t>и другие</w:t>
      </w:r>
      <w:bookmarkEnd w:id="71"/>
      <w:r>
        <w:rPr>
          <w:rFonts w:ascii="Times New Roman" w:hAnsi="Times New Roman"/>
          <w:b w:val="0"/>
          <w:i w:val="0"/>
          <w:color w:val="000000"/>
          <w:sz w:val="28"/>
        </w:rPr>
        <w:t xml:space="preserve">‌. </w:t>
      </w:r>
    </w:p>
    <w:p w14:paraId="51CA78A9">
      <w:pPr>
        <w:spacing w:before="0" w:after="0" w:line="264" w:lineRule="auto"/>
        <w:ind w:firstLine="600"/>
        <w:jc w:val="both"/>
      </w:pPr>
      <w:r>
        <w:rPr>
          <w:rFonts w:ascii="Times New Roman" w:hAnsi="Times New Roman"/>
          <w:b w:val="0"/>
          <w:i/>
          <w:color w:val="000000"/>
          <w:sz w:val="28"/>
        </w:rPr>
        <w:t>Картины природы в творчестве поэтов и писателей ХIХ– ХХ веков</w:t>
      </w:r>
      <w:r>
        <w:rPr>
          <w:rFonts w:ascii="Times New Roman" w:hAnsi="Times New Roman"/>
          <w:b w:val="0"/>
          <w:i w:val="0"/>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2" w:name="05556173-ef49-42c0-b650-76e818c52f73"/>
      <w:r>
        <w:rPr>
          <w:rFonts w:ascii="Times New Roman" w:hAnsi="Times New Roman"/>
          <w:b w:val="0"/>
          <w:i w:val="0"/>
          <w:color w:val="000000"/>
          <w:sz w:val="28"/>
        </w:rPr>
        <w:t>(не менее пяти авторов по выбору)</w:t>
      </w:r>
      <w:bookmarkEnd w:id="72"/>
      <w:r>
        <w:rPr>
          <w:rFonts w:ascii="Times New Roman" w:hAnsi="Times New Roman"/>
          <w:b w:val="0"/>
          <w:i w:val="0"/>
          <w:color w:val="000000"/>
          <w:sz w:val="28"/>
        </w:rPr>
        <w:t>‌: В. А. Жуковский, И.С. Никитин, Е. А. Баратынский, Ф. И. Тютчев, А. А. Фет, ‌</w:t>
      </w:r>
      <w:bookmarkStart w:id="73" w:name="10df2cc6-7eaf-452a-be27-c403590473e7"/>
      <w:r>
        <w:rPr>
          <w:rFonts w:ascii="Times New Roman" w:hAnsi="Times New Roman"/>
          <w:b w:val="0"/>
          <w:i w:val="0"/>
          <w:color w:val="000000"/>
          <w:sz w:val="28"/>
        </w:rPr>
        <w:t>Н. А. Некрасов, И. А. Бунин, А. А. Блок, К. Д. Бальмонт и др.</w:t>
      </w:r>
      <w:bookmarkEnd w:id="73"/>
      <w:r>
        <w:rPr>
          <w:rFonts w:ascii="Times New Roman" w:hAnsi="Times New Roman"/>
          <w:b w:val="0"/>
          <w:i w:val="0"/>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7E4D5E1">
      <w:pPr>
        <w:spacing w:before="0" w:after="0" w:line="264" w:lineRule="auto"/>
        <w:ind w:firstLine="600"/>
        <w:jc w:val="both"/>
      </w:pPr>
      <w:r>
        <w:rPr>
          <w:rFonts w:ascii="Times New Roman" w:hAnsi="Times New Roman"/>
          <w:b w:val="0"/>
          <w:i w:val="0"/>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0"/>
          <w:i w:val="0"/>
          <w:color w:val="333333"/>
          <w:sz w:val="28"/>
        </w:rPr>
        <w:t>​‌</w:t>
      </w:r>
      <w:bookmarkStart w:id="74" w:name="81524b2d-8972-479d-bbde-dc24af398f71"/>
      <w:r>
        <w:rPr>
          <w:rFonts w:ascii="Times New Roman" w:hAnsi="Times New Roman"/>
          <w:b w:val="0"/>
          <w:i w:val="0"/>
          <w:color w:val="333333"/>
          <w:sz w:val="28"/>
        </w:rPr>
        <w:t>и другие (по выбору).</w:t>
      </w:r>
      <w:bookmarkEnd w:id="74"/>
      <w:r>
        <w:rPr>
          <w:rFonts w:ascii="Times New Roman" w:hAnsi="Times New Roman"/>
          <w:b w:val="0"/>
          <w:i w:val="0"/>
          <w:color w:val="333333"/>
          <w:sz w:val="28"/>
        </w:rPr>
        <w:t>‌</w:t>
      </w:r>
    </w:p>
    <w:p w14:paraId="77772BD9">
      <w:pPr>
        <w:spacing w:before="0" w:after="0" w:line="264" w:lineRule="auto"/>
        <w:ind w:firstLine="600"/>
        <w:jc w:val="both"/>
      </w:pPr>
      <w:r>
        <w:rPr>
          <w:rFonts w:ascii="Times New Roman" w:hAnsi="Times New Roman"/>
          <w:b w:val="0"/>
          <w:i/>
          <w:color w:val="000000"/>
          <w:sz w:val="28"/>
        </w:rPr>
        <w:t>Творчество Л. Н. Толстого</w:t>
      </w:r>
      <w:r>
        <w:rPr>
          <w:rFonts w:ascii="Times New Roman" w:hAnsi="Times New Roman"/>
          <w:b w:val="0"/>
          <w:i w:val="0"/>
          <w:color w:val="000000"/>
          <w:sz w:val="28"/>
        </w:rPr>
        <w:t>. Круг чтения ‌</w:t>
      </w:r>
      <w:bookmarkStart w:id="75" w:name="8bd46c4b-5995-4a73-9b20-d9c86c3c5312"/>
      <w:r>
        <w:rPr>
          <w:rFonts w:ascii="Times New Roman" w:hAnsi="Times New Roman"/>
          <w:b w:val="0"/>
          <w:i w:val="0"/>
          <w:color w:val="000000"/>
          <w:sz w:val="28"/>
        </w:rPr>
        <w:t>(не менее трёх произведений)</w:t>
      </w:r>
      <w:bookmarkEnd w:id="75"/>
      <w:r>
        <w:rPr>
          <w:rFonts w:ascii="Times New Roman" w:hAnsi="Times New Roman"/>
          <w:b w:val="0"/>
          <w:i w:val="0"/>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68EDB8AB">
      <w:pPr>
        <w:spacing w:before="0" w:after="0" w:line="264" w:lineRule="auto"/>
        <w:ind w:firstLine="600"/>
        <w:jc w:val="both"/>
      </w:pPr>
      <w:r>
        <w:rPr>
          <w:rFonts w:ascii="Times New Roman" w:hAnsi="Times New Roman"/>
          <w:b w:val="0"/>
          <w:i w:val="0"/>
          <w:color w:val="000000"/>
          <w:sz w:val="28"/>
        </w:rPr>
        <w:t>Произведения для чтения: Л.Н. Толстой «Детство» (отдельные главы), «Русак», «Черепаха» ‌</w:t>
      </w:r>
      <w:bookmarkStart w:id="76" w:name="7dfac43d-95d1-4f1a-9ef0-dd2e363e5574"/>
      <w:r>
        <w:rPr>
          <w:rFonts w:ascii="Times New Roman" w:hAnsi="Times New Roman"/>
          <w:b w:val="0"/>
          <w:i w:val="0"/>
          <w:color w:val="000000"/>
          <w:sz w:val="28"/>
        </w:rPr>
        <w:t>и другие (по выбору)</w:t>
      </w:r>
      <w:bookmarkEnd w:id="76"/>
      <w:r>
        <w:rPr>
          <w:rFonts w:ascii="Times New Roman" w:hAnsi="Times New Roman"/>
          <w:b w:val="0"/>
          <w:i w:val="0"/>
          <w:color w:val="000000"/>
          <w:sz w:val="28"/>
        </w:rPr>
        <w:t>‌.</w:t>
      </w:r>
    </w:p>
    <w:p w14:paraId="1487F011">
      <w:pPr>
        <w:spacing w:before="0" w:after="0" w:line="264" w:lineRule="auto"/>
        <w:ind w:firstLine="600"/>
        <w:jc w:val="both"/>
      </w:pPr>
      <w:r>
        <w:rPr>
          <w:rFonts w:ascii="Times New Roman" w:hAnsi="Times New Roman"/>
          <w:b w:val="0"/>
          <w:i/>
          <w:color w:val="000000"/>
          <w:sz w:val="28"/>
        </w:rPr>
        <w:t>Произведения о животных и родной природе.</w:t>
      </w:r>
      <w:r>
        <w:rPr>
          <w:rFonts w:ascii="Times New Roman" w:hAnsi="Times New Roman"/>
          <w:b w:val="0"/>
          <w:i w:val="0"/>
          <w:color w:val="000000"/>
          <w:sz w:val="28"/>
        </w:rPr>
        <w:t xml:space="preserve"> Взаимоотношения человека и животных, защита и охрана природы – тема произведений литературы. Круг чтения ‌</w:t>
      </w:r>
      <w:bookmarkStart w:id="77" w:name="6b7a4d8f-0c10-4499-8b29-96f966374409"/>
      <w:r>
        <w:rPr>
          <w:rFonts w:ascii="Times New Roman" w:hAnsi="Times New Roman"/>
          <w:b w:val="0"/>
          <w:i w:val="0"/>
          <w:color w:val="000000"/>
          <w:sz w:val="28"/>
        </w:rPr>
        <w:t>(не менее трёх авторов)</w:t>
      </w:r>
      <w:bookmarkEnd w:id="77"/>
      <w:r>
        <w:rPr>
          <w:rFonts w:ascii="Times New Roman" w:hAnsi="Times New Roman"/>
          <w:b w:val="0"/>
          <w:i w:val="0"/>
          <w:color w:val="000000"/>
          <w:sz w:val="28"/>
        </w:rPr>
        <w:t>‌: на примере произведений В. П. Астафьева, М. М. Пришвина, С.А. Есенина, ‌</w:t>
      </w:r>
      <w:bookmarkStart w:id="78" w:name="2404cae9-2aea-4be9-9c14-d1f2464ae947"/>
      <w:r>
        <w:rPr>
          <w:rFonts w:ascii="Times New Roman" w:hAnsi="Times New Roman"/>
          <w:b w:val="0"/>
          <w:i w:val="0"/>
          <w:color w:val="000000"/>
          <w:sz w:val="28"/>
        </w:rPr>
        <w:t>А. И. Куприна, К. Г. Паустовского, Ю. И. Коваля и др.</w:t>
      </w:r>
      <w:bookmarkEnd w:id="78"/>
      <w:r>
        <w:rPr>
          <w:rFonts w:ascii="Times New Roman" w:hAnsi="Times New Roman"/>
          <w:b w:val="0"/>
          <w:i w:val="0"/>
          <w:color w:val="000000"/>
          <w:sz w:val="28"/>
        </w:rPr>
        <w:t>‌</w:t>
      </w:r>
    </w:p>
    <w:p w14:paraId="14E02DB5">
      <w:pPr>
        <w:spacing w:before="0" w:after="0" w:line="264" w:lineRule="auto"/>
        <w:ind w:firstLine="600"/>
        <w:jc w:val="both"/>
      </w:pPr>
      <w:r>
        <w:rPr>
          <w:rFonts w:ascii="Times New Roman" w:hAnsi="Times New Roman"/>
          <w:b w:val="0"/>
          <w:i w:val="0"/>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0"/>
          <w:i w:val="0"/>
          <w:color w:val="333333"/>
          <w:sz w:val="28"/>
        </w:rPr>
        <w:t>​‌</w:t>
      </w:r>
      <w:bookmarkStart w:id="79" w:name="32f573be-918d-43d1-9ae6-41e22d8f0125"/>
      <w:r>
        <w:rPr>
          <w:rFonts w:ascii="Times New Roman" w:hAnsi="Times New Roman"/>
          <w:b w:val="0"/>
          <w:i w:val="0"/>
          <w:color w:val="333333"/>
          <w:sz w:val="28"/>
        </w:rPr>
        <w:t>и другие (по выбору).</w:t>
      </w:r>
      <w:bookmarkEnd w:id="79"/>
      <w:r>
        <w:rPr>
          <w:rFonts w:ascii="Times New Roman" w:hAnsi="Times New Roman"/>
          <w:b w:val="0"/>
          <w:i w:val="0"/>
          <w:color w:val="333333"/>
          <w:sz w:val="28"/>
        </w:rPr>
        <w:t>‌</w:t>
      </w:r>
    </w:p>
    <w:p w14:paraId="4644712B">
      <w:pPr>
        <w:spacing w:before="0" w:after="0" w:line="264" w:lineRule="auto"/>
        <w:ind w:firstLine="600"/>
        <w:jc w:val="both"/>
      </w:pPr>
      <w:r>
        <w:rPr>
          <w:rFonts w:ascii="Times New Roman" w:hAnsi="Times New Roman"/>
          <w:b w:val="0"/>
          <w:i/>
          <w:color w:val="000000"/>
          <w:sz w:val="28"/>
        </w:rPr>
        <w:t>Произведения о детях</w:t>
      </w:r>
      <w:r>
        <w:rPr>
          <w:rFonts w:ascii="Times New Roman" w:hAnsi="Times New Roman"/>
          <w:b w:val="0"/>
          <w:i w:val="0"/>
          <w:color w:val="000000"/>
          <w:sz w:val="28"/>
        </w:rPr>
        <w:t>. Тематика произведений о детях, их жизни, играх и занятиях, взаимоотношениях со взрослыми и сверстниками ‌</w:t>
      </w:r>
      <w:bookmarkStart w:id="80" w:name="af055e7a-930d-4d71-860c-0ef134e8808b"/>
      <w:r>
        <w:rPr>
          <w:rFonts w:ascii="Times New Roman" w:hAnsi="Times New Roman"/>
          <w:b w:val="0"/>
          <w:i w:val="0"/>
          <w:color w:val="000000"/>
          <w:sz w:val="28"/>
        </w:rPr>
        <w:t>(на примере произведений не менее трёх авторов)</w:t>
      </w:r>
      <w:bookmarkEnd w:id="80"/>
      <w:r>
        <w:rPr>
          <w:rFonts w:ascii="Times New Roman" w:hAnsi="Times New Roman"/>
          <w:b w:val="0"/>
          <w:i w:val="0"/>
          <w:color w:val="000000"/>
          <w:sz w:val="28"/>
        </w:rPr>
        <w:t>‌: А. П. Чехова, Н. Г. Гарина-Михайловского, М.М. Зощенко, К.Г.Паустовский, ‌</w:t>
      </w:r>
      <w:bookmarkStart w:id="81" w:name="7725f3ac-90cc-4ff9-a933-5f2500765865"/>
      <w:r>
        <w:rPr>
          <w:rFonts w:ascii="Times New Roman" w:hAnsi="Times New Roman"/>
          <w:b w:val="0"/>
          <w:i w:val="0"/>
          <w:color w:val="000000"/>
          <w:sz w:val="28"/>
        </w:rPr>
        <w:t>Б. С. Житкова, В. В. Крапивина и др.</w:t>
      </w:r>
      <w:bookmarkEnd w:id="81"/>
      <w:r>
        <w:rPr>
          <w:rFonts w:ascii="Times New Roman" w:hAnsi="Times New Roman"/>
          <w:b w:val="0"/>
          <w:i w:val="0"/>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16EB4C71">
      <w:pPr>
        <w:spacing w:before="0" w:after="0" w:line="264" w:lineRule="auto"/>
        <w:ind w:firstLine="600"/>
        <w:jc w:val="both"/>
      </w:pPr>
      <w:r>
        <w:rPr>
          <w:rFonts w:ascii="Times New Roman" w:hAnsi="Times New Roman"/>
          <w:b w:val="0"/>
          <w:i w:val="0"/>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82" w:name="b11b7b7c-b734-4b90-8e59-61db21edb4cb"/>
      <w:r>
        <w:rPr>
          <w:rFonts w:ascii="Times New Roman" w:hAnsi="Times New Roman"/>
          <w:b w:val="0"/>
          <w:i w:val="0"/>
          <w:color w:val="000000"/>
          <w:sz w:val="28"/>
        </w:rPr>
        <w:t>(1-2 рассказа из цикла)</w:t>
      </w:r>
      <w:bookmarkEnd w:id="82"/>
      <w:r>
        <w:rPr>
          <w:rFonts w:ascii="Times New Roman" w:hAnsi="Times New Roman"/>
          <w:b w:val="0"/>
          <w:i w:val="0"/>
          <w:color w:val="000000"/>
          <w:sz w:val="28"/>
        </w:rPr>
        <w:t>‌, К.Г. Паустовский «Корзина с еловыми шишками» и другие.</w:t>
      </w:r>
    </w:p>
    <w:p w14:paraId="7E34DABE">
      <w:pPr>
        <w:spacing w:before="0" w:after="0" w:line="264" w:lineRule="auto"/>
        <w:ind w:firstLine="600"/>
        <w:jc w:val="both"/>
      </w:pPr>
      <w:r>
        <w:rPr>
          <w:rFonts w:ascii="Times New Roman" w:hAnsi="Times New Roman"/>
          <w:b w:val="0"/>
          <w:i/>
          <w:color w:val="000000"/>
          <w:sz w:val="28"/>
        </w:rPr>
        <w:t>Пьеса.</w:t>
      </w:r>
      <w:r>
        <w:rPr>
          <w:rFonts w:ascii="Times New Roman" w:hAnsi="Times New Roman"/>
          <w:b w:val="0"/>
          <w:i w:val="0"/>
          <w:color w:val="000000"/>
          <w:sz w:val="28"/>
        </w:rPr>
        <w:t xml:space="preserve"> Знакомство с новым жанром – пьесой-сказкой. Пьеса – произведение литературы и театрального искусства ‌</w:t>
      </w:r>
      <w:bookmarkStart w:id="83" w:name="37501a53-492c-457b-bba5-1c42b6cc6631"/>
      <w:r>
        <w:rPr>
          <w:rFonts w:ascii="Times New Roman" w:hAnsi="Times New Roman"/>
          <w:b w:val="0"/>
          <w:i w:val="0"/>
          <w:color w:val="000000"/>
          <w:sz w:val="28"/>
        </w:rPr>
        <w:t>(одна по выбору)</w:t>
      </w:r>
      <w:bookmarkEnd w:id="83"/>
      <w:r>
        <w:rPr>
          <w:rFonts w:ascii="Times New Roman" w:hAnsi="Times New Roman"/>
          <w:b w:val="0"/>
          <w:i w:val="0"/>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CF5841E">
      <w:pPr>
        <w:spacing w:before="0" w:after="0" w:line="264" w:lineRule="auto"/>
        <w:ind w:firstLine="600"/>
        <w:jc w:val="both"/>
      </w:pPr>
      <w:r>
        <w:rPr>
          <w:rFonts w:ascii="Times New Roman" w:hAnsi="Times New Roman"/>
          <w:b w:val="0"/>
          <w:i w:val="0"/>
          <w:color w:val="000000"/>
          <w:sz w:val="28"/>
        </w:rPr>
        <w:t xml:space="preserve">Произведения для чтения: С.Я. Маршак «Двенадцать месяцев» и другие. </w:t>
      </w:r>
    </w:p>
    <w:p w14:paraId="143FB8DC">
      <w:pPr>
        <w:spacing w:before="0" w:after="0" w:line="264" w:lineRule="auto"/>
        <w:ind w:firstLine="600"/>
        <w:jc w:val="both"/>
      </w:pPr>
      <w:r>
        <w:rPr>
          <w:rFonts w:ascii="Times New Roman" w:hAnsi="Times New Roman"/>
          <w:b w:val="0"/>
          <w:i/>
          <w:color w:val="000000"/>
          <w:sz w:val="28"/>
        </w:rPr>
        <w:t>Юмористические произведения.</w:t>
      </w:r>
      <w:r>
        <w:rPr>
          <w:rFonts w:ascii="Times New Roman" w:hAnsi="Times New Roman"/>
          <w:b w:val="0"/>
          <w:i w:val="0"/>
          <w:color w:val="000000"/>
          <w:sz w:val="28"/>
        </w:rPr>
        <w:t xml:space="preserve"> Круг чтения ‌</w:t>
      </w:r>
      <w:bookmarkStart w:id="84" w:name="75d9e905-0ed8-4b64-8f23-d12494003dd9"/>
      <w:r>
        <w:rPr>
          <w:rFonts w:ascii="Times New Roman" w:hAnsi="Times New Roman"/>
          <w:b w:val="0"/>
          <w:i w:val="0"/>
          <w:color w:val="000000"/>
          <w:sz w:val="28"/>
        </w:rPr>
        <w:t>(не менее двух произведений по выбору):</w:t>
      </w:r>
      <w:bookmarkEnd w:id="84"/>
      <w:r>
        <w:rPr>
          <w:rFonts w:ascii="Times New Roman" w:hAnsi="Times New Roman"/>
          <w:b w:val="0"/>
          <w:i w:val="0"/>
          <w:color w:val="000000"/>
          <w:sz w:val="28"/>
        </w:rPr>
        <w:t>‌ юмористические произведения на примере рассказов В. Ю. Драгунского, Н. Н. Носова, ‌</w:t>
      </w:r>
      <w:bookmarkStart w:id="85" w:name="861c58cd-2b62-48ca-aee2-cbc0aff1d663"/>
      <w:r>
        <w:rPr>
          <w:rFonts w:ascii="Times New Roman" w:hAnsi="Times New Roman"/>
          <w:b w:val="0"/>
          <w:i w:val="0"/>
          <w:color w:val="000000"/>
          <w:sz w:val="28"/>
        </w:rPr>
        <w:t>М. М. Зощенко, В. В. Голявкина</w:t>
      </w:r>
      <w:bookmarkEnd w:id="85"/>
      <w:r>
        <w:rPr>
          <w:rFonts w:ascii="Times New Roman" w:hAnsi="Times New Roman"/>
          <w:b w:val="0"/>
          <w:i w:val="0"/>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3FED374">
      <w:pPr>
        <w:spacing w:before="0" w:after="0" w:line="264" w:lineRule="auto"/>
        <w:ind w:firstLine="600"/>
        <w:jc w:val="both"/>
      </w:pPr>
      <w:r>
        <w:rPr>
          <w:rFonts w:ascii="Times New Roman" w:hAnsi="Times New Roman"/>
          <w:b w:val="0"/>
          <w:i w:val="0"/>
          <w:color w:val="000000"/>
          <w:sz w:val="28"/>
        </w:rPr>
        <w:t>Произведения для чтения: В.Ю. Драгунский «Денискины рассказы» ‌</w:t>
      </w:r>
      <w:bookmarkStart w:id="86" w:name="3833d43d-9952-42a0-80a6-c982261f81f0"/>
      <w:r>
        <w:rPr>
          <w:rFonts w:ascii="Times New Roman" w:hAnsi="Times New Roman"/>
          <w:b w:val="0"/>
          <w:i w:val="0"/>
          <w:color w:val="000000"/>
          <w:sz w:val="28"/>
        </w:rPr>
        <w:t>(1-2 произведения по выбору)</w:t>
      </w:r>
      <w:bookmarkEnd w:id="86"/>
      <w:r>
        <w:rPr>
          <w:rFonts w:ascii="Times New Roman" w:hAnsi="Times New Roman"/>
          <w:b w:val="0"/>
          <w:i w:val="0"/>
          <w:color w:val="000000"/>
          <w:sz w:val="28"/>
        </w:rPr>
        <w:t>‌, Н.Н. Носов «Витя Малеев в школе и дома» (отдельные главы) ‌</w:t>
      </w:r>
      <w:bookmarkStart w:id="87" w:name="6717adc8-7d22-4c8b-8e0f-ca68d49678b4"/>
      <w:r>
        <w:rPr>
          <w:rFonts w:ascii="Times New Roman" w:hAnsi="Times New Roman"/>
          <w:b w:val="0"/>
          <w:i w:val="0"/>
          <w:color w:val="000000"/>
          <w:sz w:val="28"/>
        </w:rPr>
        <w:t>и другие</w:t>
      </w:r>
      <w:bookmarkEnd w:id="87"/>
      <w:r>
        <w:rPr>
          <w:rFonts w:ascii="Times New Roman" w:hAnsi="Times New Roman"/>
          <w:b w:val="0"/>
          <w:i w:val="0"/>
          <w:color w:val="000000"/>
          <w:sz w:val="28"/>
        </w:rPr>
        <w:t>‌.</w:t>
      </w:r>
    </w:p>
    <w:p w14:paraId="1F8F0DF3">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Расширение круга чтения произведений зарубежных писателей. Литературные сказки Х.-К. Андерсена, ‌</w:t>
      </w:r>
      <w:bookmarkStart w:id="88" w:name="0570ee0c-c095-4bdf-be12-0c3444ad3bbe"/>
      <w:r>
        <w:rPr>
          <w:rFonts w:ascii="Times New Roman" w:hAnsi="Times New Roman"/>
          <w:b w:val="0"/>
          <w:i w:val="0"/>
          <w:color w:val="000000"/>
          <w:sz w:val="28"/>
        </w:rPr>
        <w:t>Ш. Перро, братьев Гримм и др. (по выбору)</w:t>
      </w:r>
      <w:bookmarkEnd w:id="88"/>
      <w:r>
        <w:rPr>
          <w:rFonts w:ascii="Times New Roman" w:hAnsi="Times New Roman"/>
          <w:b w:val="0"/>
          <w:i w:val="0"/>
          <w:color w:val="000000"/>
          <w:sz w:val="28"/>
        </w:rPr>
        <w:t xml:space="preserve">‌. Приключенческая литература: произведения Дж. Свифта, Марка Твена. </w:t>
      </w:r>
    </w:p>
    <w:p w14:paraId="651AB47A">
      <w:pPr>
        <w:spacing w:before="0" w:after="0" w:line="264" w:lineRule="auto"/>
        <w:ind w:firstLine="600"/>
        <w:jc w:val="both"/>
      </w:pPr>
      <w:r>
        <w:rPr>
          <w:rFonts w:ascii="Times New Roman" w:hAnsi="Times New Roman"/>
          <w:b w:val="0"/>
          <w:i w:val="0"/>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9" w:name="7eaefd21-9d80-4380-a4c5-7fbfbc886408"/>
      <w:r>
        <w:rPr>
          <w:rFonts w:ascii="Times New Roman" w:hAnsi="Times New Roman"/>
          <w:b w:val="0"/>
          <w:i w:val="0"/>
          <w:color w:val="000000"/>
          <w:sz w:val="28"/>
        </w:rPr>
        <w:t>и другие (по выбору)</w:t>
      </w:r>
      <w:bookmarkEnd w:id="89"/>
      <w:r>
        <w:rPr>
          <w:rFonts w:ascii="Times New Roman" w:hAnsi="Times New Roman"/>
          <w:b w:val="0"/>
          <w:i w:val="0"/>
          <w:color w:val="000000"/>
          <w:sz w:val="28"/>
        </w:rPr>
        <w:t>‌.</w:t>
      </w:r>
    </w:p>
    <w:p w14:paraId="79967552">
      <w:pPr>
        <w:spacing w:before="0" w:after="0" w:line="264" w:lineRule="auto"/>
        <w:ind w:firstLine="600"/>
        <w:jc w:val="both"/>
      </w:pPr>
      <w:r>
        <w:rPr>
          <w:rFonts w:ascii="Times New Roman" w:hAnsi="Times New Roman"/>
          <w:b w:val="0"/>
          <w:i/>
          <w:color w:val="000000"/>
          <w:sz w:val="28"/>
        </w:rPr>
        <w:t>Библиографическая культура (работа с детской книгой и справочной литературой)</w:t>
      </w:r>
      <w:r>
        <w:rPr>
          <w:rFonts w:ascii="Times New Roman" w:hAnsi="Times New Roman"/>
          <w:b w:val="0"/>
          <w:i w:val="0"/>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C7DF52C">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24B7B08">
      <w:pPr>
        <w:spacing w:before="0" w:after="0" w:line="264" w:lineRule="auto"/>
        <w:ind w:firstLine="600"/>
        <w:jc w:val="both"/>
      </w:pPr>
      <w:r>
        <w:rPr>
          <w:rFonts w:ascii="Times New Roman" w:hAnsi="Times New Roman"/>
          <w:b w:val="0"/>
          <w:i w:val="0"/>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88D71C9">
      <w:pPr>
        <w:numPr>
          <w:ilvl w:val="0"/>
          <w:numId w:val="1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B0DE56D">
      <w:pPr>
        <w:numPr>
          <w:ilvl w:val="0"/>
          <w:numId w:val="17"/>
        </w:numPr>
        <w:spacing w:before="0" w:after="0" w:line="264" w:lineRule="auto"/>
        <w:jc w:val="both"/>
      </w:pPr>
      <w:r>
        <w:rPr>
          <w:rFonts w:ascii="Times New Roman" w:hAnsi="Times New Roman"/>
          <w:b w:val="0"/>
          <w:i w:val="0"/>
          <w:color w:val="000000"/>
          <w:sz w:val="28"/>
        </w:rPr>
        <w:t>читать про себя (молча), оценивать своё чтение с точки зрения понимания и запоминания текста;</w:t>
      </w:r>
    </w:p>
    <w:p w14:paraId="6E67D1AE">
      <w:pPr>
        <w:numPr>
          <w:ilvl w:val="0"/>
          <w:numId w:val="17"/>
        </w:numPr>
        <w:spacing w:before="0" w:after="0" w:line="264" w:lineRule="auto"/>
        <w:jc w:val="both"/>
      </w:pPr>
      <w:r>
        <w:rPr>
          <w:rFonts w:ascii="Times New Roman" w:hAnsi="Times New Roman"/>
          <w:b w:val="0"/>
          <w:i w:val="0"/>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E881F57">
      <w:pPr>
        <w:numPr>
          <w:ilvl w:val="0"/>
          <w:numId w:val="17"/>
        </w:numPr>
        <w:spacing w:before="0" w:after="0" w:line="264" w:lineRule="auto"/>
        <w:jc w:val="both"/>
      </w:pPr>
      <w:r>
        <w:rPr>
          <w:rFonts w:ascii="Times New Roman" w:hAnsi="Times New Roman"/>
          <w:b w:val="0"/>
          <w:i w:val="0"/>
          <w:color w:val="000000"/>
          <w:sz w:val="28"/>
        </w:rPr>
        <w:t xml:space="preserve">характеризовать героя и давать оценку его поступкам; </w:t>
      </w:r>
    </w:p>
    <w:p w14:paraId="4FE271EF">
      <w:pPr>
        <w:numPr>
          <w:ilvl w:val="0"/>
          <w:numId w:val="17"/>
        </w:numPr>
        <w:spacing w:before="0" w:after="0" w:line="264" w:lineRule="auto"/>
        <w:jc w:val="both"/>
      </w:pPr>
      <w:r>
        <w:rPr>
          <w:rFonts w:ascii="Times New Roman" w:hAnsi="Times New Roman"/>
          <w:b w:val="0"/>
          <w:i w:val="0"/>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7271740">
      <w:pPr>
        <w:numPr>
          <w:ilvl w:val="0"/>
          <w:numId w:val="17"/>
        </w:numPr>
        <w:spacing w:before="0" w:after="0" w:line="264" w:lineRule="auto"/>
        <w:jc w:val="both"/>
      </w:pPr>
      <w:r>
        <w:rPr>
          <w:rFonts w:ascii="Times New Roman" w:hAnsi="Times New Roman"/>
          <w:b w:val="0"/>
          <w:i w:val="0"/>
          <w:color w:val="000000"/>
          <w:sz w:val="28"/>
        </w:rPr>
        <w:t>составлять план (вопросный, номинативный, цитатный) текста, дополнять и восстанавливать нарушенную последовательность;</w:t>
      </w:r>
    </w:p>
    <w:p w14:paraId="75385B74">
      <w:pPr>
        <w:numPr>
          <w:ilvl w:val="0"/>
          <w:numId w:val="17"/>
        </w:numPr>
        <w:spacing w:before="0" w:after="0" w:line="264" w:lineRule="auto"/>
        <w:jc w:val="both"/>
      </w:pPr>
      <w:r>
        <w:rPr>
          <w:rFonts w:ascii="Times New Roman" w:hAnsi="Times New Roman"/>
          <w:b w:val="0"/>
          <w:i w:val="0"/>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ECCB452">
      <w:pPr>
        <w:spacing w:before="0" w:after="0" w:line="264" w:lineRule="auto"/>
        <w:ind w:firstLine="600"/>
        <w:jc w:val="both"/>
      </w:pPr>
      <w:r>
        <w:rPr>
          <w:rFonts w:ascii="Times New Roman" w:hAnsi="Times New Roman"/>
          <w:b w:val="0"/>
          <w:i w:val="0"/>
          <w:color w:val="000000"/>
          <w:sz w:val="28"/>
        </w:rPr>
        <w:t>Работа с информацией как часть познавательных универсальных учебных действий способствуют формированию умений:</w:t>
      </w:r>
    </w:p>
    <w:p w14:paraId="203629A0">
      <w:pPr>
        <w:numPr>
          <w:ilvl w:val="0"/>
          <w:numId w:val="18"/>
        </w:numPr>
        <w:spacing w:before="0" w:after="0" w:line="264" w:lineRule="auto"/>
        <w:jc w:val="both"/>
      </w:pPr>
      <w:r>
        <w:rPr>
          <w:rFonts w:ascii="Times New Roman" w:hAnsi="Times New Roman"/>
          <w:b w:val="0"/>
          <w:i w:val="0"/>
          <w:color w:val="000000"/>
          <w:sz w:val="28"/>
        </w:rPr>
        <w:t>использовать справочную информацию для получения дополнительной информации в соответствии с учебной задачей;</w:t>
      </w:r>
    </w:p>
    <w:p w14:paraId="464D445A">
      <w:pPr>
        <w:numPr>
          <w:ilvl w:val="0"/>
          <w:numId w:val="18"/>
        </w:numPr>
        <w:spacing w:before="0" w:after="0" w:line="264" w:lineRule="auto"/>
        <w:jc w:val="both"/>
      </w:pPr>
      <w:r>
        <w:rPr>
          <w:rFonts w:ascii="Times New Roman" w:hAnsi="Times New Roman"/>
          <w:b w:val="0"/>
          <w:i w:val="0"/>
          <w:color w:val="000000"/>
          <w:sz w:val="28"/>
        </w:rPr>
        <w:t>характеризовать книгу по её элементам (обложка, оглавление, аннотация, предисловие, иллюстрации, примечания и другое);</w:t>
      </w:r>
    </w:p>
    <w:p w14:paraId="77B4154C">
      <w:pPr>
        <w:numPr>
          <w:ilvl w:val="0"/>
          <w:numId w:val="18"/>
        </w:numPr>
        <w:spacing w:before="0" w:after="0" w:line="264" w:lineRule="auto"/>
        <w:jc w:val="both"/>
      </w:pPr>
      <w:r>
        <w:rPr>
          <w:rFonts w:ascii="Times New Roman" w:hAnsi="Times New Roman"/>
          <w:b w:val="0"/>
          <w:i w:val="0"/>
          <w:color w:val="000000"/>
          <w:sz w:val="28"/>
        </w:rPr>
        <w:t>выбирать книгу в библиотеке в соответствии с учебной задачей; составлять аннотацию.</w:t>
      </w:r>
    </w:p>
    <w:p w14:paraId="15B0D3D7">
      <w:pPr>
        <w:numPr>
          <w:ilvl w:val="0"/>
          <w:numId w:val="18"/>
        </w:numPr>
        <w:spacing w:before="0" w:after="0" w:line="264" w:lineRule="auto"/>
        <w:jc w:val="both"/>
      </w:pPr>
      <w:r>
        <w:rPr>
          <w:rFonts w:ascii="Times New Roman" w:hAnsi="Times New Roman"/>
          <w:b w:val="0"/>
          <w:i w:val="0"/>
          <w:color w:val="000000"/>
          <w:sz w:val="28"/>
        </w:rPr>
        <w:t>Коммуникативные универсальные учебные действия способствуют формированию умений:</w:t>
      </w:r>
    </w:p>
    <w:p w14:paraId="1B8ECF70">
      <w:pPr>
        <w:numPr>
          <w:ilvl w:val="0"/>
          <w:numId w:val="18"/>
        </w:numPr>
        <w:spacing w:before="0" w:after="0" w:line="264" w:lineRule="auto"/>
        <w:jc w:val="both"/>
      </w:pPr>
      <w:r>
        <w:rPr>
          <w:rFonts w:ascii="Times New Roman" w:hAnsi="Times New Roman"/>
          <w:b w:val="0"/>
          <w:i w:val="0"/>
          <w:color w:val="000000"/>
          <w:sz w:val="28"/>
        </w:rPr>
        <w:t>соблюдать правила речевого этикета в учебном диалоге, отвечать и задавать вопросы к учебным и художественным текстам;</w:t>
      </w:r>
    </w:p>
    <w:p w14:paraId="2902CA66">
      <w:pPr>
        <w:numPr>
          <w:ilvl w:val="0"/>
          <w:numId w:val="18"/>
        </w:numPr>
        <w:spacing w:before="0" w:after="0" w:line="264" w:lineRule="auto"/>
        <w:jc w:val="both"/>
      </w:pPr>
      <w:r>
        <w:rPr>
          <w:rFonts w:ascii="Times New Roman" w:hAnsi="Times New Roman"/>
          <w:b w:val="0"/>
          <w:i w:val="0"/>
          <w:color w:val="000000"/>
          <w:sz w:val="28"/>
        </w:rPr>
        <w:t>пересказывать текст в соответствии с учебной задачей;</w:t>
      </w:r>
    </w:p>
    <w:p w14:paraId="5A726EDC">
      <w:pPr>
        <w:numPr>
          <w:ilvl w:val="0"/>
          <w:numId w:val="18"/>
        </w:numPr>
        <w:spacing w:before="0" w:after="0" w:line="264" w:lineRule="auto"/>
        <w:jc w:val="both"/>
      </w:pPr>
      <w:r>
        <w:rPr>
          <w:rFonts w:ascii="Times New Roman" w:hAnsi="Times New Roman"/>
          <w:b w:val="0"/>
          <w:i w:val="0"/>
          <w:color w:val="000000"/>
          <w:sz w:val="28"/>
        </w:rPr>
        <w:t>рассказывать о тематике детской литературы, о любимом писателе и его произведениях;</w:t>
      </w:r>
    </w:p>
    <w:p w14:paraId="2EF98B1C">
      <w:pPr>
        <w:numPr>
          <w:ilvl w:val="0"/>
          <w:numId w:val="18"/>
        </w:numPr>
        <w:spacing w:before="0" w:after="0" w:line="264" w:lineRule="auto"/>
        <w:jc w:val="both"/>
      </w:pPr>
      <w:r>
        <w:rPr>
          <w:rFonts w:ascii="Times New Roman" w:hAnsi="Times New Roman"/>
          <w:b w:val="0"/>
          <w:i w:val="0"/>
          <w:color w:val="000000"/>
          <w:sz w:val="28"/>
        </w:rPr>
        <w:t>оценивать мнение авторов о героях и своё отношение к ним;</w:t>
      </w:r>
    </w:p>
    <w:p w14:paraId="5447F0C6">
      <w:pPr>
        <w:numPr>
          <w:ilvl w:val="0"/>
          <w:numId w:val="18"/>
        </w:numPr>
        <w:spacing w:before="0" w:after="0" w:line="264" w:lineRule="auto"/>
        <w:jc w:val="both"/>
      </w:pPr>
      <w:r>
        <w:rPr>
          <w:rFonts w:ascii="Times New Roman" w:hAnsi="Times New Roman"/>
          <w:b w:val="0"/>
          <w:i w:val="0"/>
          <w:color w:val="000000"/>
          <w:sz w:val="28"/>
        </w:rPr>
        <w:t>использовать элементы импровизации при исполнении фольклорных произведений;</w:t>
      </w:r>
    </w:p>
    <w:p w14:paraId="5520C3F5">
      <w:pPr>
        <w:numPr>
          <w:ilvl w:val="0"/>
          <w:numId w:val="18"/>
        </w:numPr>
        <w:spacing w:before="0" w:after="0" w:line="264" w:lineRule="auto"/>
        <w:jc w:val="both"/>
      </w:pPr>
      <w:r>
        <w:rPr>
          <w:rFonts w:ascii="Times New Roman" w:hAnsi="Times New Roman"/>
          <w:b w:val="0"/>
          <w:i w:val="0"/>
          <w:color w:val="000000"/>
          <w:sz w:val="28"/>
        </w:rPr>
        <w:t>сочинять небольшие тексты повествовательного и описательного характера по наблюдениям, на заданную тему.</w:t>
      </w:r>
    </w:p>
    <w:p w14:paraId="5215BA12">
      <w:pPr>
        <w:spacing w:before="0" w:after="0" w:line="264" w:lineRule="auto"/>
        <w:ind w:firstLine="600"/>
        <w:jc w:val="both"/>
      </w:pPr>
      <w:r>
        <w:rPr>
          <w:rFonts w:ascii="Times New Roman" w:hAnsi="Times New Roman"/>
          <w:b w:val="0"/>
          <w:i w:val="0"/>
          <w:color w:val="000000"/>
          <w:sz w:val="28"/>
        </w:rPr>
        <w:t>Регулятивные универсальные учебные способствуют формированию умений:</w:t>
      </w:r>
    </w:p>
    <w:p w14:paraId="5064778D">
      <w:pPr>
        <w:numPr>
          <w:ilvl w:val="0"/>
          <w:numId w:val="19"/>
        </w:numPr>
        <w:spacing w:before="0" w:after="0" w:line="264" w:lineRule="auto"/>
        <w:jc w:val="both"/>
      </w:pPr>
      <w:r>
        <w:rPr>
          <w:rFonts w:ascii="Times New Roman" w:hAnsi="Times New Roman"/>
          <w:b w:val="0"/>
          <w:i w:val="0"/>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7F9C1F53">
      <w:pPr>
        <w:numPr>
          <w:ilvl w:val="0"/>
          <w:numId w:val="19"/>
        </w:numPr>
        <w:spacing w:before="0" w:after="0" w:line="264" w:lineRule="auto"/>
        <w:jc w:val="both"/>
      </w:pPr>
      <w:r>
        <w:rPr>
          <w:rFonts w:ascii="Times New Roman" w:hAnsi="Times New Roman"/>
          <w:b w:val="0"/>
          <w:i w:val="0"/>
          <w:color w:val="000000"/>
          <w:sz w:val="28"/>
        </w:rPr>
        <w:t>определять цель выразительного исполнения и работы с текстом;</w:t>
      </w:r>
    </w:p>
    <w:p w14:paraId="0E3BA9F5">
      <w:pPr>
        <w:numPr>
          <w:ilvl w:val="0"/>
          <w:numId w:val="19"/>
        </w:numPr>
        <w:spacing w:before="0" w:after="0" w:line="264" w:lineRule="auto"/>
        <w:jc w:val="both"/>
      </w:pPr>
      <w:r>
        <w:rPr>
          <w:rFonts w:ascii="Times New Roman" w:hAnsi="Times New Roman"/>
          <w:b w:val="0"/>
          <w:i w:val="0"/>
          <w:color w:val="000000"/>
          <w:sz w:val="28"/>
        </w:rPr>
        <w:t>оценивать выступление (своё и одноклассников) с точки зрения передачи настроения, особенностей произведения и героев;</w:t>
      </w:r>
    </w:p>
    <w:p w14:paraId="156D85F0">
      <w:pPr>
        <w:numPr>
          <w:ilvl w:val="0"/>
          <w:numId w:val="19"/>
        </w:numPr>
        <w:spacing w:before="0" w:after="0" w:line="264" w:lineRule="auto"/>
        <w:jc w:val="both"/>
      </w:pPr>
      <w:r>
        <w:rPr>
          <w:rFonts w:ascii="Times New Roman" w:hAnsi="Times New Roman"/>
          <w:b w:val="0"/>
          <w:i w:val="0"/>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ADDF598">
      <w:pPr>
        <w:spacing w:before="0" w:after="0" w:line="264" w:lineRule="auto"/>
        <w:ind w:firstLine="600"/>
        <w:jc w:val="both"/>
      </w:pPr>
      <w:r>
        <w:rPr>
          <w:rFonts w:ascii="Times New Roman" w:hAnsi="Times New Roman"/>
          <w:b w:val="0"/>
          <w:i w:val="0"/>
          <w:color w:val="000000"/>
          <w:sz w:val="28"/>
        </w:rPr>
        <w:t>Совместная деятельность способствует формированию умений:</w:t>
      </w:r>
    </w:p>
    <w:p w14:paraId="50EF0FBA">
      <w:pPr>
        <w:numPr>
          <w:ilvl w:val="0"/>
          <w:numId w:val="20"/>
        </w:numPr>
        <w:spacing w:before="0" w:after="0" w:line="264" w:lineRule="auto"/>
        <w:jc w:val="both"/>
      </w:pPr>
      <w:r>
        <w:rPr>
          <w:rFonts w:ascii="Times New Roman" w:hAnsi="Times New Roman"/>
          <w:b w:val="0"/>
          <w:i w:val="0"/>
          <w:color w:val="000000"/>
          <w:sz w:val="28"/>
        </w:rPr>
        <w:t>участвовать в театрализованной деятельности: инсценировании и драматизации (читать по ролям, разыгрывать сценки);</w:t>
      </w:r>
    </w:p>
    <w:p w14:paraId="6FCD9186">
      <w:pPr>
        <w:numPr>
          <w:ilvl w:val="0"/>
          <w:numId w:val="20"/>
        </w:numPr>
        <w:spacing w:before="0" w:after="0" w:line="264" w:lineRule="auto"/>
        <w:jc w:val="both"/>
      </w:pPr>
      <w:r>
        <w:rPr>
          <w:rFonts w:ascii="Times New Roman" w:hAnsi="Times New Roman"/>
          <w:b w:val="0"/>
          <w:i w:val="0"/>
          <w:color w:val="000000"/>
          <w:sz w:val="28"/>
        </w:rPr>
        <w:t>соблюдать правила взаимодействия;</w:t>
      </w:r>
    </w:p>
    <w:p w14:paraId="6C75BF02">
      <w:pPr>
        <w:numPr>
          <w:ilvl w:val="0"/>
          <w:numId w:val="20"/>
        </w:numPr>
        <w:spacing w:before="0" w:after="0" w:line="264" w:lineRule="auto"/>
        <w:jc w:val="both"/>
      </w:pPr>
      <w:r>
        <w:rPr>
          <w:rFonts w:ascii="Times New Roman" w:hAnsi="Times New Roman"/>
          <w:b w:val="0"/>
          <w:i w:val="0"/>
          <w:color w:val="000000"/>
          <w:sz w:val="28"/>
        </w:rPr>
        <w:t>ответственно относиться к своим обязанностям в процессе совместной деятельности, оценивать свой вклад в общее дело.</w:t>
      </w:r>
    </w:p>
    <w:p w14:paraId="57FD9FE4">
      <w:pPr>
        <w:spacing w:before="0" w:after="0" w:line="264" w:lineRule="auto"/>
        <w:ind w:left="120"/>
        <w:jc w:val="both"/>
      </w:pPr>
      <w:bookmarkStart w:id="90" w:name="_ftn1"/>
      <w:r>
        <w:fldChar w:fldCharType="begin"/>
      </w:r>
      <w:r>
        <w:instrText xml:space="preserve"> HYPERLINK \l "_ftnref1" \h </w:instrText>
      </w:r>
      <w:r>
        <w:fldChar w:fldCharType="separate"/>
      </w:r>
      <w:r>
        <w:rPr>
          <w:rFonts w:ascii="Times New Roman" w:hAnsi="Times New Roman"/>
          <w:b w:val="0"/>
          <w:i w:val="0"/>
          <w:color w:val="0000FF"/>
          <w:sz w:val="18"/>
        </w:rPr>
        <w:t>[1]</w:t>
      </w:r>
      <w:r>
        <w:rPr>
          <w:rFonts w:ascii="Times New Roman" w:hAnsi="Times New Roman"/>
          <w:b w:val="0"/>
          <w:i w:val="0"/>
          <w:color w:val="0000FF"/>
          <w:sz w:val="18"/>
        </w:rPr>
        <w:fldChar w:fldCharType="end"/>
      </w:r>
      <w:bookmarkEnd w:id="90"/>
      <w:r>
        <w:rPr>
          <w:rFonts w:ascii="Times New Roman" w:hAnsi="Times New Roman"/>
          <w:b w:val="0"/>
          <w:i w:val="0"/>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A00C108">
      <w:pPr>
        <w:sectPr>
          <w:pgSz w:w="11906" w:h="16383"/>
          <w:cols w:space="720" w:num="1"/>
        </w:sectPr>
      </w:pPr>
      <w:bookmarkStart w:id="91" w:name="block-5658900"/>
    </w:p>
    <w:bookmarkEnd w:id="9"/>
    <w:bookmarkEnd w:id="91"/>
    <w:p w14:paraId="7ED88984">
      <w:pPr>
        <w:spacing w:before="0" w:after="0" w:line="264" w:lineRule="auto"/>
        <w:ind w:left="120"/>
        <w:jc w:val="both"/>
      </w:pPr>
      <w:bookmarkStart w:id="92" w:name="block-5658905"/>
      <w:r>
        <w:rPr>
          <w:rFonts w:ascii="Times New Roman" w:hAnsi="Times New Roman"/>
          <w:b/>
          <w:i w:val="0"/>
          <w:color w:val="333333"/>
          <w:sz w:val="28"/>
        </w:rPr>
        <w:t xml:space="preserve">ПЛАНИРУЕМЫЕ </w:t>
      </w:r>
      <w:r>
        <w:rPr>
          <w:rFonts w:ascii="Times New Roman" w:hAnsi="Times New Roman"/>
          <w:b/>
          <w:i w:val="0"/>
          <w:color w:val="000000"/>
          <w:sz w:val="28"/>
        </w:rPr>
        <w:t xml:space="preserve">ОБРАЗОВАТЕЛЬНЫЕ </w:t>
      </w:r>
      <w:r>
        <w:rPr>
          <w:rFonts w:ascii="Times New Roman" w:hAnsi="Times New Roman"/>
          <w:b/>
          <w:i w:val="0"/>
          <w:color w:val="333333"/>
          <w:sz w:val="28"/>
        </w:rPr>
        <w:t>РЕЗУЛЬТАТЫ</w:t>
      </w:r>
    </w:p>
    <w:p w14:paraId="0D729FEF">
      <w:pPr>
        <w:spacing w:before="0" w:after="0" w:line="264" w:lineRule="auto"/>
        <w:ind w:left="120"/>
        <w:jc w:val="both"/>
      </w:pPr>
    </w:p>
    <w:p w14:paraId="4715148A">
      <w:pPr>
        <w:spacing w:before="0" w:after="0" w:line="264" w:lineRule="auto"/>
        <w:ind w:firstLine="600"/>
        <w:jc w:val="both"/>
      </w:pPr>
      <w:r>
        <w:rPr>
          <w:rFonts w:ascii="Times New Roman" w:hAnsi="Times New Roman"/>
          <w:b w:val="0"/>
          <w:i w:val="0"/>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D3CF62F">
      <w:pPr>
        <w:spacing w:before="0" w:after="0" w:line="264" w:lineRule="auto"/>
        <w:ind w:left="120"/>
        <w:jc w:val="both"/>
      </w:pPr>
    </w:p>
    <w:p w14:paraId="4E366562">
      <w:pPr>
        <w:spacing w:before="0" w:after="0" w:line="264" w:lineRule="auto"/>
        <w:ind w:left="120"/>
        <w:jc w:val="both"/>
      </w:pPr>
      <w:r>
        <w:rPr>
          <w:rFonts w:ascii="Times New Roman" w:hAnsi="Times New Roman"/>
          <w:b/>
          <w:i w:val="0"/>
          <w:color w:val="000000"/>
          <w:sz w:val="28"/>
        </w:rPr>
        <w:t>ЛИЧНОСТНЫЕ РЕЗУЛЬТАТЫ</w:t>
      </w:r>
    </w:p>
    <w:p w14:paraId="0ADF3BC8">
      <w:pPr>
        <w:spacing w:before="0" w:after="0" w:line="264" w:lineRule="auto"/>
        <w:ind w:left="120"/>
        <w:jc w:val="both"/>
      </w:pPr>
    </w:p>
    <w:p w14:paraId="1E991A4F">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F016C20">
      <w:pPr>
        <w:spacing w:before="0" w:after="0" w:line="264" w:lineRule="auto"/>
        <w:ind w:firstLine="600"/>
        <w:jc w:val="both"/>
      </w:pPr>
      <w:r>
        <w:rPr>
          <w:rFonts w:ascii="Times New Roman" w:hAnsi="Times New Roman"/>
          <w:b/>
          <w:i w:val="0"/>
          <w:color w:val="000000"/>
          <w:sz w:val="28"/>
        </w:rPr>
        <w:t>Гражданско-патриотическое воспитание:</w:t>
      </w:r>
    </w:p>
    <w:p w14:paraId="46B25B1D">
      <w:pPr>
        <w:numPr>
          <w:ilvl w:val="0"/>
          <w:numId w:val="21"/>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10B25107">
      <w:pPr>
        <w:numPr>
          <w:ilvl w:val="0"/>
          <w:numId w:val="21"/>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702A33C">
      <w:pPr>
        <w:numPr>
          <w:ilvl w:val="0"/>
          <w:numId w:val="21"/>
        </w:numPr>
        <w:spacing w:before="0" w:after="0" w:line="264" w:lineRule="auto"/>
        <w:jc w:val="both"/>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009A032">
      <w:pPr>
        <w:spacing w:before="0" w:after="0" w:line="264" w:lineRule="auto"/>
        <w:ind w:firstLine="600"/>
        <w:jc w:val="both"/>
      </w:pPr>
      <w:r>
        <w:rPr>
          <w:rFonts w:ascii="Times New Roman" w:hAnsi="Times New Roman"/>
          <w:b/>
          <w:i w:val="0"/>
          <w:color w:val="000000"/>
          <w:sz w:val="28"/>
        </w:rPr>
        <w:t>Духовно-нравственное воспитание:</w:t>
      </w:r>
    </w:p>
    <w:p w14:paraId="67F6445F">
      <w:pPr>
        <w:numPr>
          <w:ilvl w:val="0"/>
          <w:numId w:val="22"/>
        </w:numPr>
        <w:spacing w:before="0" w:after="0" w:line="264" w:lineRule="auto"/>
        <w:jc w:val="both"/>
      </w:pPr>
      <w:r>
        <w:rPr>
          <w:rFonts w:ascii="Times New Roman" w:hAnsi="Times New Roman"/>
          <w:b w:val="0"/>
          <w:i w:val="0"/>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5BBD772">
      <w:pPr>
        <w:numPr>
          <w:ilvl w:val="0"/>
          <w:numId w:val="22"/>
        </w:numPr>
        <w:spacing w:before="0" w:after="0" w:line="264" w:lineRule="auto"/>
        <w:jc w:val="both"/>
      </w:pPr>
      <w:r>
        <w:rPr>
          <w:rFonts w:ascii="Times New Roman" w:hAnsi="Times New Roman"/>
          <w:b w:val="0"/>
          <w:i w:val="0"/>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659A04F9">
      <w:pPr>
        <w:numPr>
          <w:ilvl w:val="0"/>
          <w:numId w:val="22"/>
        </w:numPr>
        <w:spacing w:before="0" w:after="0" w:line="264" w:lineRule="auto"/>
        <w:jc w:val="both"/>
      </w:pPr>
      <w:r>
        <w:rPr>
          <w:rFonts w:ascii="Times New Roman" w:hAnsi="Times New Roman"/>
          <w:b w:val="0"/>
          <w:i w:val="0"/>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1FF5C26">
      <w:pPr>
        <w:numPr>
          <w:ilvl w:val="0"/>
          <w:numId w:val="22"/>
        </w:numPr>
        <w:spacing w:before="0" w:after="0" w:line="264" w:lineRule="auto"/>
        <w:jc w:val="both"/>
      </w:pPr>
      <w:r>
        <w:rPr>
          <w:rFonts w:ascii="Times New Roman" w:hAnsi="Times New Roman"/>
          <w:b w:val="0"/>
          <w:i w:val="0"/>
          <w:color w:val="000000"/>
          <w:sz w:val="28"/>
        </w:rPr>
        <w:t xml:space="preserve">неприятие любых форм поведения, направленных на причинение физического и морального вреда другим людям </w:t>
      </w:r>
    </w:p>
    <w:p w14:paraId="24DC8498">
      <w:pPr>
        <w:spacing w:before="0" w:after="0" w:line="264" w:lineRule="auto"/>
        <w:ind w:firstLine="600"/>
        <w:jc w:val="both"/>
      </w:pPr>
      <w:r>
        <w:rPr>
          <w:rFonts w:ascii="Times New Roman" w:hAnsi="Times New Roman"/>
          <w:b/>
          <w:i w:val="0"/>
          <w:color w:val="000000"/>
          <w:sz w:val="28"/>
        </w:rPr>
        <w:t>Эстетическое воспитание:</w:t>
      </w:r>
    </w:p>
    <w:p w14:paraId="5FCC3BC6">
      <w:pPr>
        <w:numPr>
          <w:ilvl w:val="0"/>
          <w:numId w:val="23"/>
        </w:numPr>
        <w:spacing w:before="0" w:after="0" w:line="264" w:lineRule="auto"/>
        <w:jc w:val="both"/>
      </w:pPr>
      <w:r>
        <w:rPr>
          <w:rFonts w:ascii="Times New Roman" w:hAnsi="Times New Roman"/>
          <w:b w:val="0"/>
          <w:i w:val="0"/>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F7D15EB">
      <w:pPr>
        <w:numPr>
          <w:ilvl w:val="0"/>
          <w:numId w:val="23"/>
        </w:numPr>
        <w:spacing w:before="0" w:after="0" w:line="264" w:lineRule="auto"/>
        <w:jc w:val="both"/>
      </w:pPr>
      <w:r>
        <w:rPr>
          <w:rFonts w:ascii="Times New Roman" w:hAnsi="Times New Roman"/>
          <w:b w:val="0"/>
          <w:i w:val="0"/>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CDA8B3F">
      <w:pPr>
        <w:numPr>
          <w:ilvl w:val="0"/>
          <w:numId w:val="23"/>
        </w:numPr>
        <w:spacing w:before="0" w:after="0" w:line="264" w:lineRule="auto"/>
        <w:jc w:val="both"/>
      </w:pPr>
      <w:r>
        <w:rPr>
          <w:rFonts w:ascii="Times New Roman" w:hAnsi="Times New Roman"/>
          <w:b w:val="0"/>
          <w:i w:val="0"/>
          <w:color w:val="000000"/>
          <w:sz w:val="28"/>
        </w:rPr>
        <w:t>понимание образного языка художественных произведений, выразительных средств, создающих художественный образ.</w:t>
      </w:r>
    </w:p>
    <w:p w14:paraId="716E381A">
      <w:pPr>
        <w:spacing w:before="0" w:after="0" w:line="264" w:lineRule="auto"/>
        <w:ind w:firstLine="600"/>
        <w:jc w:val="both"/>
      </w:pPr>
      <w:r>
        <w:rPr>
          <w:rFonts w:ascii="Times New Roman" w:hAnsi="Times New Roman"/>
          <w:b/>
          <w:i w:val="0"/>
          <w:color w:val="000000"/>
          <w:sz w:val="28"/>
        </w:rPr>
        <w:t>Трудовое воспитание:</w:t>
      </w:r>
    </w:p>
    <w:p w14:paraId="73DB4229">
      <w:pPr>
        <w:numPr>
          <w:ilvl w:val="0"/>
          <w:numId w:val="24"/>
        </w:numPr>
        <w:spacing w:before="0" w:after="0" w:line="264" w:lineRule="auto"/>
        <w:jc w:val="both"/>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E8B2436">
      <w:pPr>
        <w:spacing w:before="0" w:after="0" w:line="264" w:lineRule="auto"/>
        <w:ind w:firstLine="600"/>
        <w:jc w:val="both"/>
      </w:pPr>
      <w:r>
        <w:rPr>
          <w:rFonts w:ascii="Times New Roman" w:hAnsi="Times New Roman"/>
          <w:b/>
          <w:i w:val="0"/>
          <w:color w:val="000000"/>
          <w:sz w:val="28"/>
        </w:rPr>
        <w:t>Экологическое воспитание:</w:t>
      </w:r>
    </w:p>
    <w:p w14:paraId="465D9A84">
      <w:pPr>
        <w:numPr>
          <w:ilvl w:val="0"/>
          <w:numId w:val="25"/>
        </w:numPr>
        <w:spacing w:before="0" w:after="0" w:line="264" w:lineRule="auto"/>
        <w:jc w:val="both"/>
      </w:pPr>
      <w:r>
        <w:rPr>
          <w:rFonts w:ascii="Times New Roman" w:hAnsi="Times New Roman"/>
          <w:b w:val="0"/>
          <w:i w:val="0"/>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93E21E0">
      <w:pPr>
        <w:numPr>
          <w:ilvl w:val="0"/>
          <w:numId w:val="25"/>
        </w:numPr>
        <w:spacing w:before="0" w:after="0" w:line="264" w:lineRule="auto"/>
        <w:jc w:val="both"/>
      </w:pPr>
      <w:r>
        <w:rPr>
          <w:rFonts w:ascii="Times New Roman" w:hAnsi="Times New Roman"/>
          <w:b w:val="0"/>
          <w:i w:val="0"/>
          <w:color w:val="000000"/>
          <w:sz w:val="28"/>
        </w:rPr>
        <w:t>неприятие действий, приносящих ей вред.</w:t>
      </w:r>
    </w:p>
    <w:p w14:paraId="2E124E3A">
      <w:pPr>
        <w:spacing w:before="0" w:after="0" w:line="264" w:lineRule="auto"/>
        <w:ind w:firstLine="600"/>
        <w:jc w:val="both"/>
      </w:pPr>
      <w:r>
        <w:rPr>
          <w:rFonts w:ascii="Times New Roman" w:hAnsi="Times New Roman"/>
          <w:b/>
          <w:i w:val="0"/>
          <w:color w:val="000000"/>
          <w:sz w:val="28"/>
        </w:rPr>
        <w:t>Ценности научного познания:</w:t>
      </w:r>
    </w:p>
    <w:p w14:paraId="4E047BE7">
      <w:pPr>
        <w:numPr>
          <w:ilvl w:val="0"/>
          <w:numId w:val="26"/>
        </w:numPr>
        <w:spacing w:before="0" w:after="0" w:line="264" w:lineRule="auto"/>
        <w:jc w:val="both"/>
      </w:pPr>
      <w:r>
        <w:rPr>
          <w:rFonts w:ascii="Times New Roman" w:hAnsi="Times New Roman"/>
          <w:b w:val="0"/>
          <w:i w:val="0"/>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B780950">
      <w:pPr>
        <w:numPr>
          <w:ilvl w:val="0"/>
          <w:numId w:val="26"/>
        </w:numPr>
        <w:spacing w:before="0" w:after="0" w:line="264" w:lineRule="auto"/>
        <w:jc w:val="both"/>
      </w:pPr>
      <w:r>
        <w:rPr>
          <w:rFonts w:ascii="Times New Roman" w:hAnsi="Times New Roman"/>
          <w:b w:val="0"/>
          <w:i w:val="0"/>
          <w:color w:val="000000"/>
          <w:sz w:val="28"/>
        </w:rPr>
        <w:t>овладение смысловым чтением для решения различного уровня учебных и жизненных задач;</w:t>
      </w:r>
    </w:p>
    <w:p w14:paraId="7171881F">
      <w:pPr>
        <w:numPr>
          <w:ilvl w:val="0"/>
          <w:numId w:val="26"/>
        </w:numPr>
        <w:spacing w:before="0" w:after="0" w:line="264" w:lineRule="auto"/>
        <w:jc w:val="both"/>
      </w:pPr>
      <w:r>
        <w:rPr>
          <w:rFonts w:ascii="Times New Roman" w:hAnsi="Times New Roman"/>
          <w:b w:val="0"/>
          <w:i w:val="0"/>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069EEA75">
      <w:pPr>
        <w:spacing w:before="0" w:after="0" w:line="264" w:lineRule="auto"/>
        <w:ind w:left="120"/>
        <w:jc w:val="both"/>
      </w:pPr>
    </w:p>
    <w:p w14:paraId="1DE903F6">
      <w:pPr>
        <w:spacing w:before="0" w:after="0" w:line="264" w:lineRule="auto"/>
        <w:ind w:left="120"/>
        <w:jc w:val="both"/>
      </w:pPr>
      <w:r>
        <w:rPr>
          <w:rFonts w:ascii="Times New Roman" w:hAnsi="Times New Roman"/>
          <w:b/>
          <w:i w:val="0"/>
          <w:color w:val="000000"/>
          <w:sz w:val="28"/>
        </w:rPr>
        <w:t>МЕТАПРЕДМЕТНЫЕ РЕЗУЛЬТАТЫ</w:t>
      </w:r>
    </w:p>
    <w:p w14:paraId="25F3700D">
      <w:pPr>
        <w:spacing w:before="0" w:after="0" w:line="264" w:lineRule="auto"/>
        <w:ind w:left="120"/>
        <w:jc w:val="both"/>
      </w:pPr>
    </w:p>
    <w:p w14:paraId="02651A78">
      <w:pPr>
        <w:spacing w:before="0" w:after="0" w:line="264" w:lineRule="auto"/>
        <w:ind w:firstLine="600"/>
        <w:jc w:val="both"/>
      </w:pPr>
      <w:r>
        <w:rPr>
          <w:rFonts w:ascii="Times New Roman" w:hAnsi="Times New Roman"/>
          <w:b w:val="0"/>
          <w:i w:val="0"/>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4836310">
      <w:pPr>
        <w:spacing w:before="0" w:after="0" w:line="264" w:lineRule="auto"/>
        <w:ind w:firstLine="600"/>
        <w:jc w:val="both"/>
      </w:pPr>
      <w:r>
        <w:rPr>
          <w:rFonts w:ascii="Times New Roman" w:hAnsi="Times New Roman"/>
          <w:b w:val="0"/>
          <w:i/>
          <w:color w:val="000000"/>
          <w:sz w:val="28"/>
        </w:rPr>
        <w:t>базовые логические действия:</w:t>
      </w:r>
    </w:p>
    <w:p w14:paraId="4C02B5BD">
      <w:pPr>
        <w:numPr>
          <w:ilvl w:val="0"/>
          <w:numId w:val="27"/>
        </w:numPr>
        <w:spacing w:before="0" w:after="0" w:line="264" w:lineRule="auto"/>
        <w:jc w:val="both"/>
      </w:pPr>
      <w:r>
        <w:rPr>
          <w:rFonts w:ascii="Times New Roman" w:hAnsi="Times New Roman"/>
          <w:b w:val="0"/>
          <w:i w:val="0"/>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8CCD267">
      <w:pPr>
        <w:numPr>
          <w:ilvl w:val="0"/>
          <w:numId w:val="27"/>
        </w:numPr>
        <w:spacing w:before="0" w:after="0" w:line="264" w:lineRule="auto"/>
        <w:jc w:val="both"/>
      </w:pPr>
      <w:r>
        <w:rPr>
          <w:rFonts w:ascii="Times New Roman" w:hAnsi="Times New Roman"/>
          <w:b w:val="0"/>
          <w:i w:val="0"/>
          <w:color w:val="000000"/>
          <w:sz w:val="28"/>
        </w:rPr>
        <w:t>объединять произведения по жанру, авторской принадлежности;</w:t>
      </w:r>
    </w:p>
    <w:p w14:paraId="3BF7A9D9">
      <w:pPr>
        <w:numPr>
          <w:ilvl w:val="0"/>
          <w:numId w:val="27"/>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произведения по темам, жанрам и видам;</w:t>
      </w:r>
    </w:p>
    <w:p w14:paraId="473A43CE">
      <w:pPr>
        <w:numPr>
          <w:ilvl w:val="0"/>
          <w:numId w:val="27"/>
        </w:numPr>
        <w:spacing w:before="0" w:after="0" w:line="264" w:lineRule="auto"/>
        <w:jc w:val="both"/>
      </w:pPr>
      <w:r>
        <w:rPr>
          <w:rFonts w:ascii="Times New Roman" w:hAnsi="Times New Roman"/>
          <w:b w:val="0"/>
          <w:i w:val="0"/>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9968D1B">
      <w:pPr>
        <w:numPr>
          <w:ilvl w:val="0"/>
          <w:numId w:val="27"/>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03DB9211">
      <w:pPr>
        <w:numPr>
          <w:ilvl w:val="0"/>
          <w:numId w:val="27"/>
        </w:numPr>
        <w:spacing w:before="0" w:after="0" w:line="264" w:lineRule="auto"/>
        <w:jc w:val="both"/>
      </w:pPr>
      <w:r>
        <w:rPr>
          <w:rFonts w:ascii="Times New Roman" w:hAnsi="Times New Roman"/>
          <w:b w:val="0"/>
          <w:i w:val="0"/>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402659E">
      <w:pPr>
        <w:spacing w:before="0" w:after="0" w:line="264" w:lineRule="auto"/>
        <w:ind w:firstLine="600"/>
        <w:jc w:val="both"/>
      </w:pPr>
      <w:r>
        <w:rPr>
          <w:rFonts w:ascii="Times New Roman" w:hAnsi="Times New Roman"/>
          <w:b w:val="0"/>
          <w:i/>
          <w:color w:val="000000"/>
          <w:sz w:val="28"/>
        </w:rPr>
        <w:t>базовые исследовательские действия:</w:t>
      </w:r>
    </w:p>
    <w:p w14:paraId="3B98C172">
      <w:pPr>
        <w:numPr>
          <w:ilvl w:val="0"/>
          <w:numId w:val="28"/>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учителем вопросов;</w:t>
      </w:r>
    </w:p>
    <w:p w14:paraId="3AC6E550">
      <w:pPr>
        <w:numPr>
          <w:ilvl w:val="0"/>
          <w:numId w:val="28"/>
        </w:numPr>
        <w:spacing w:before="0" w:after="0" w:line="264" w:lineRule="auto"/>
        <w:jc w:val="both"/>
      </w:pPr>
      <w:r>
        <w:rPr>
          <w:rFonts w:ascii="Times New Roman" w:hAnsi="Times New Roman"/>
          <w:b w:val="0"/>
          <w:i w:val="0"/>
          <w:color w:val="000000"/>
          <w:sz w:val="28"/>
        </w:rPr>
        <w:t>формулировать с помощью учителя цель, планировать изменения объекта, ситуации;</w:t>
      </w:r>
    </w:p>
    <w:p w14:paraId="0497061B">
      <w:pPr>
        <w:numPr>
          <w:ilvl w:val="0"/>
          <w:numId w:val="28"/>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02872A64">
      <w:pPr>
        <w:numPr>
          <w:ilvl w:val="0"/>
          <w:numId w:val="28"/>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111908B">
      <w:pPr>
        <w:numPr>
          <w:ilvl w:val="0"/>
          <w:numId w:val="28"/>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3A0FBE3A">
      <w:pPr>
        <w:numPr>
          <w:ilvl w:val="0"/>
          <w:numId w:val="28"/>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3F9B5275">
      <w:pPr>
        <w:spacing w:before="0" w:after="0" w:line="264" w:lineRule="auto"/>
        <w:ind w:firstLine="600"/>
        <w:jc w:val="both"/>
      </w:pPr>
      <w:r>
        <w:rPr>
          <w:rFonts w:ascii="Times New Roman" w:hAnsi="Times New Roman"/>
          <w:b w:val="0"/>
          <w:i/>
          <w:color w:val="000000"/>
          <w:sz w:val="28"/>
        </w:rPr>
        <w:t>работа с информацией:</w:t>
      </w:r>
    </w:p>
    <w:p w14:paraId="6EC19D6D">
      <w:pPr>
        <w:numPr>
          <w:ilvl w:val="0"/>
          <w:numId w:val="29"/>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03265A46">
      <w:pPr>
        <w:numPr>
          <w:ilvl w:val="0"/>
          <w:numId w:val="29"/>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032C0160">
      <w:pPr>
        <w:numPr>
          <w:ilvl w:val="0"/>
          <w:numId w:val="29"/>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5D4E5923">
      <w:pPr>
        <w:numPr>
          <w:ilvl w:val="0"/>
          <w:numId w:val="29"/>
        </w:numPr>
        <w:spacing w:before="0" w:after="0" w:line="264" w:lineRule="auto"/>
        <w:jc w:val="both"/>
      </w:pPr>
      <w:r>
        <w:rPr>
          <w:rFonts w:ascii="Times New Roman" w:hAnsi="Times New Roman"/>
          <w:b w:val="0"/>
          <w:i w:val="0"/>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92DB12D">
      <w:pPr>
        <w:numPr>
          <w:ilvl w:val="0"/>
          <w:numId w:val="29"/>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2C478855">
      <w:pPr>
        <w:numPr>
          <w:ilvl w:val="0"/>
          <w:numId w:val="29"/>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13EE46F7">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 xml:space="preserve">коммуникативные </w:t>
      </w:r>
      <w:r>
        <w:rPr>
          <w:rFonts w:ascii="Times New Roman" w:hAnsi="Times New Roman"/>
          <w:b w:val="0"/>
          <w:i w:val="0"/>
          <w:color w:val="000000"/>
          <w:sz w:val="28"/>
        </w:rPr>
        <w:t>универсальные учебные действия:</w:t>
      </w:r>
    </w:p>
    <w:p w14:paraId="375CC451">
      <w:pPr>
        <w:spacing w:before="0" w:after="0" w:line="264" w:lineRule="auto"/>
        <w:ind w:firstLine="600"/>
        <w:jc w:val="both"/>
      </w:pPr>
      <w:r>
        <w:rPr>
          <w:rFonts w:ascii="Times New Roman" w:hAnsi="Times New Roman"/>
          <w:b w:val="0"/>
          <w:i/>
          <w:color w:val="000000"/>
          <w:sz w:val="28"/>
        </w:rPr>
        <w:t>общение</w:t>
      </w:r>
      <w:r>
        <w:rPr>
          <w:rFonts w:ascii="Times New Roman" w:hAnsi="Times New Roman"/>
          <w:b w:val="0"/>
          <w:i w:val="0"/>
          <w:color w:val="000000"/>
          <w:sz w:val="28"/>
        </w:rPr>
        <w:t>:</w:t>
      </w:r>
    </w:p>
    <w:p w14:paraId="56A755E0">
      <w:pPr>
        <w:numPr>
          <w:ilvl w:val="0"/>
          <w:numId w:val="30"/>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160AB0BA">
      <w:pPr>
        <w:numPr>
          <w:ilvl w:val="0"/>
          <w:numId w:val="30"/>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0A76BFC2">
      <w:pPr>
        <w:numPr>
          <w:ilvl w:val="0"/>
          <w:numId w:val="30"/>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705365C1">
      <w:pPr>
        <w:numPr>
          <w:ilvl w:val="0"/>
          <w:numId w:val="30"/>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0C503B9C">
      <w:pPr>
        <w:numPr>
          <w:ilvl w:val="0"/>
          <w:numId w:val="30"/>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2A39240A">
      <w:pPr>
        <w:numPr>
          <w:ilvl w:val="0"/>
          <w:numId w:val="30"/>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041E6508">
      <w:pPr>
        <w:numPr>
          <w:ilvl w:val="0"/>
          <w:numId w:val="30"/>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3AFB6A0C">
      <w:pPr>
        <w:numPr>
          <w:ilvl w:val="0"/>
          <w:numId w:val="30"/>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6FD6BFFA">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регулятивные</w:t>
      </w:r>
      <w:r>
        <w:rPr>
          <w:rFonts w:ascii="Times New Roman" w:hAnsi="Times New Roman"/>
          <w:b w:val="0"/>
          <w:i w:val="0"/>
          <w:color w:val="000000"/>
          <w:sz w:val="28"/>
        </w:rPr>
        <w:t xml:space="preserve"> универсальные учебные действия:</w:t>
      </w:r>
    </w:p>
    <w:p w14:paraId="779529D0">
      <w:pPr>
        <w:spacing w:before="0" w:after="0" w:line="264" w:lineRule="auto"/>
        <w:ind w:firstLine="600"/>
        <w:jc w:val="both"/>
      </w:pPr>
      <w:r>
        <w:rPr>
          <w:rFonts w:ascii="Times New Roman" w:hAnsi="Times New Roman"/>
          <w:b w:val="0"/>
          <w:i/>
          <w:color w:val="000000"/>
          <w:sz w:val="28"/>
        </w:rPr>
        <w:t>самоорганизация</w:t>
      </w:r>
      <w:r>
        <w:rPr>
          <w:rFonts w:ascii="Times New Roman" w:hAnsi="Times New Roman"/>
          <w:b w:val="0"/>
          <w:i w:val="0"/>
          <w:color w:val="000000"/>
          <w:sz w:val="28"/>
        </w:rPr>
        <w:t>:</w:t>
      </w:r>
    </w:p>
    <w:p w14:paraId="7CFDDCDD">
      <w:pPr>
        <w:numPr>
          <w:ilvl w:val="0"/>
          <w:numId w:val="31"/>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26CCD855">
      <w:pPr>
        <w:numPr>
          <w:ilvl w:val="0"/>
          <w:numId w:val="31"/>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7C08D15B">
      <w:pPr>
        <w:spacing w:before="0" w:after="0" w:line="264" w:lineRule="auto"/>
        <w:ind w:firstLine="600"/>
        <w:jc w:val="both"/>
      </w:pPr>
      <w:r>
        <w:rPr>
          <w:rFonts w:ascii="Times New Roman" w:hAnsi="Times New Roman"/>
          <w:b w:val="0"/>
          <w:i/>
          <w:color w:val="000000"/>
          <w:sz w:val="28"/>
        </w:rPr>
        <w:t>самоконтроль</w:t>
      </w:r>
      <w:r>
        <w:rPr>
          <w:rFonts w:ascii="Times New Roman" w:hAnsi="Times New Roman"/>
          <w:b w:val="0"/>
          <w:i w:val="0"/>
          <w:color w:val="000000"/>
          <w:sz w:val="28"/>
        </w:rPr>
        <w:t>:</w:t>
      </w:r>
    </w:p>
    <w:p w14:paraId="22959623">
      <w:pPr>
        <w:numPr>
          <w:ilvl w:val="0"/>
          <w:numId w:val="32"/>
        </w:numPr>
        <w:spacing w:before="0" w:after="0" w:line="264" w:lineRule="auto"/>
        <w:jc w:val="both"/>
      </w:pPr>
      <w:r>
        <w:rPr>
          <w:rFonts w:ascii="Times New Roman" w:hAnsi="Times New Roman"/>
          <w:b w:val="0"/>
          <w:i w:val="0"/>
          <w:color w:val="000000"/>
          <w:sz w:val="28"/>
        </w:rPr>
        <w:t>устанавливать причины успеха/неудач учебной деятельности;</w:t>
      </w:r>
    </w:p>
    <w:p w14:paraId="7C272728">
      <w:pPr>
        <w:numPr>
          <w:ilvl w:val="0"/>
          <w:numId w:val="32"/>
        </w:numPr>
        <w:spacing w:before="0" w:after="0" w:line="264" w:lineRule="auto"/>
        <w:jc w:val="both"/>
      </w:pPr>
      <w:r>
        <w:rPr>
          <w:rFonts w:ascii="Times New Roman" w:hAnsi="Times New Roman"/>
          <w:b w:val="0"/>
          <w:i w:val="0"/>
          <w:color w:val="000000"/>
          <w:sz w:val="28"/>
        </w:rPr>
        <w:t>корректировать свои учебные действия для преодоления ошибок.</w:t>
      </w:r>
    </w:p>
    <w:p w14:paraId="4C60A4AD">
      <w:pPr>
        <w:spacing w:before="0" w:after="0" w:line="264" w:lineRule="auto"/>
        <w:ind w:left="120"/>
        <w:jc w:val="both"/>
      </w:pPr>
      <w:r>
        <w:rPr>
          <w:rFonts w:ascii="Times New Roman" w:hAnsi="Times New Roman"/>
          <w:b w:val="0"/>
          <w:i w:val="0"/>
          <w:color w:val="000000"/>
          <w:sz w:val="28"/>
        </w:rPr>
        <w:t>Совместная деятельность:</w:t>
      </w:r>
    </w:p>
    <w:p w14:paraId="5B494614">
      <w:pPr>
        <w:numPr>
          <w:ilvl w:val="0"/>
          <w:numId w:val="33"/>
        </w:numPr>
        <w:spacing w:before="0" w:after="0" w:line="264" w:lineRule="auto"/>
        <w:jc w:val="both"/>
      </w:pPr>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645CF62">
      <w:pPr>
        <w:numPr>
          <w:ilvl w:val="0"/>
          <w:numId w:val="33"/>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885D385">
      <w:pPr>
        <w:numPr>
          <w:ilvl w:val="0"/>
          <w:numId w:val="33"/>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15C9711A">
      <w:pPr>
        <w:numPr>
          <w:ilvl w:val="0"/>
          <w:numId w:val="33"/>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6AD25CA9">
      <w:pPr>
        <w:numPr>
          <w:ilvl w:val="0"/>
          <w:numId w:val="33"/>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4A66E68B">
      <w:pPr>
        <w:numPr>
          <w:ilvl w:val="0"/>
          <w:numId w:val="33"/>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55F5614E">
      <w:pPr>
        <w:spacing w:before="0" w:after="0" w:line="264" w:lineRule="auto"/>
        <w:ind w:left="120"/>
        <w:jc w:val="both"/>
      </w:pPr>
    </w:p>
    <w:p w14:paraId="4CB34F5E">
      <w:pPr>
        <w:spacing w:before="0" w:after="0" w:line="264" w:lineRule="auto"/>
        <w:ind w:left="120"/>
        <w:jc w:val="both"/>
      </w:pPr>
      <w:r>
        <w:rPr>
          <w:rFonts w:ascii="Times New Roman" w:hAnsi="Times New Roman"/>
          <w:b/>
          <w:i w:val="0"/>
          <w:color w:val="000000"/>
          <w:sz w:val="28"/>
        </w:rPr>
        <w:t>ПРЕДМЕТНЫЕ РЕЗУЛЬТАТЫ</w:t>
      </w:r>
    </w:p>
    <w:p w14:paraId="5787857D">
      <w:pPr>
        <w:spacing w:before="0" w:after="0" w:line="264" w:lineRule="auto"/>
        <w:ind w:left="120"/>
        <w:jc w:val="both"/>
      </w:pPr>
    </w:p>
    <w:p w14:paraId="02974A3A">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3EDF3C87">
      <w:pPr>
        <w:spacing w:before="0" w:after="0" w:line="264" w:lineRule="auto"/>
        <w:ind w:left="120"/>
        <w:jc w:val="both"/>
      </w:pPr>
    </w:p>
    <w:p w14:paraId="758343F9">
      <w:pPr>
        <w:spacing w:before="0" w:after="0" w:line="264" w:lineRule="auto"/>
        <w:ind w:left="120"/>
        <w:jc w:val="both"/>
      </w:pPr>
      <w:r>
        <w:rPr>
          <w:rFonts w:ascii="Times New Roman" w:hAnsi="Times New Roman"/>
          <w:b/>
          <w:i w:val="0"/>
          <w:color w:val="000000"/>
          <w:sz w:val="28"/>
        </w:rPr>
        <w:t>1 КЛАСС</w:t>
      </w:r>
    </w:p>
    <w:p w14:paraId="2C1F8D66">
      <w:pPr>
        <w:numPr>
          <w:ilvl w:val="0"/>
          <w:numId w:val="34"/>
        </w:numPr>
        <w:spacing w:before="0" w:after="0" w:line="264" w:lineRule="auto"/>
        <w:jc w:val="both"/>
      </w:pPr>
      <w:r>
        <w:rPr>
          <w:rFonts w:ascii="Times New Roman" w:hAnsi="Times New Roman"/>
          <w:b w:val="0"/>
          <w:i w:val="0"/>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61D81F5">
      <w:pPr>
        <w:numPr>
          <w:ilvl w:val="0"/>
          <w:numId w:val="34"/>
        </w:numPr>
        <w:spacing w:before="0" w:after="0" w:line="264" w:lineRule="auto"/>
        <w:jc w:val="both"/>
      </w:pPr>
      <w:r>
        <w:rPr>
          <w:rFonts w:ascii="Times New Roman" w:hAnsi="Times New Roman"/>
          <w:b w:val="0"/>
          <w:i w:val="0"/>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E7A7B26">
      <w:pPr>
        <w:numPr>
          <w:ilvl w:val="0"/>
          <w:numId w:val="34"/>
        </w:numPr>
        <w:spacing w:before="0" w:after="0" w:line="264" w:lineRule="auto"/>
        <w:jc w:val="both"/>
      </w:pPr>
      <w:r>
        <w:rPr>
          <w:rFonts w:ascii="Times New Roman" w:hAnsi="Times New Roman"/>
          <w:b w:val="0"/>
          <w:i w:val="0"/>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4FA7980">
      <w:pPr>
        <w:numPr>
          <w:ilvl w:val="0"/>
          <w:numId w:val="34"/>
        </w:numPr>
        <w:spacing w:before="0" w:after="0" w:line="264" w:lineRule="auto"/>
        <w:jc w:val="both"/>
      </w:pPr>
      <w:r>
        <w:rPr>
          <w:rFonts w:ascii="Times New Roman" w:hAnsi="Times New Roman"/>
          <w:b w:val="0"/>
          <w:i w:val="0"/>
          <w:color w:val="000000"/>
          <w:sz w:val="28"/>
        </w:rPr>
        <w:t>различать прозаическую (нестихотворную) и стихотворную речь;</w:t>
      </w:r>
    </w:p>
    <w:p w14:paraId="4FA7B89C">
      <w:pPr>
        <w:numPr>
          <w:ilvl w:val="0"/>
          <w:numId w:val="34"/>
        </w:numPr>
        <w:spacing w:before="0" w:after="0" w:line="264" w:lineRule="auto"/>
        <w:jc w:val="both"/>
      </w:pPr>
      <w:r>
        <w:rPr>
          <w:rFonts w:ascii="Times New Roman" w:hAnsi="Times New Roman"/>
          <w:b w:val="0"/>
          <w:i w:val="0"/>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1306CB3">
      <w:pPr>
        <w:numPr>
          <w:ilvl w:val="0"/>
          <w:numId w:val="34"/>
        </w:numPr>
        <w:spacing w:before="0" w:after="0" w:line="264" w:lineRule="auto"/>
        <w:jc w:val="both"/>
      </w:pPr>
      <w:r>
        <w:rPr>
          <w:rFonts w:ascii="Times New Roman" w:hAnsi="Times New Roman"/>
          <w:b w:val="0"/>
          <w:i w:val="0"/>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19708E83">
      <w:pPr>
        <w:numPr>
          <w:ilvl w:val="0"/>
          <w:numId w:val="34"/>
        </w:numPr>
        <w:spacing w:before="0" w:after="0" w:line="264" w:lineRule="auto"/>
        <w:jc w:val="both"/>
      </w:pPr>
      <w:r>
        <w:rPr>
          <w:rFonts w:ascii="Times New Roman" w:hAnsi="Times New Roman"/>
          <w:b w:val="0"/>
          <w:i w:val="0"/>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6155A4D">
      <w:pPr>
        <w:numPr>
          <w:ilvl w:val="0"/>
          <w:numId w:val="34"/>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2AC7F768">
      <w:pPr>
        <w:numPr>
          <w:ilvl w:val="0"/>
          <w:numId w:val="34"/>
        </w:numPr>
        <w:spacing w:before="0" w:after="0" w:line="264" w:lineRule="auto"/>
        <w:jc w:val="both"/>
      </w:pPr>
      <w:r>
        <w:rPr>
          <w:rFonts w:ascii="Times New Roman" w:hAnsi="Times New Roman"/>
          <w:b w:val="0"/>
          <w:i w:val="0"/>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0C109B5B">
      <w:pPr>
        <w:numPr>
          <w:ilvl w:val="0"/>
          <w:numId w:val="34"/>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w:t>
      </w:r>
    </w:p>
    <w:p w14:paraId="0485D49B">
      <w:pPr>
        <w:numPr>
          <w:ilvl w:val="0"/>
          <w:numId w:val="34"/>
        </w:numPr>
        <w:spacing w:before="0" w:after="0" w:line="264" w:lineRule="auto"/>
        <w:jc w:val="both"/>
      </w:pPr>
      <w:r>
        <w:rPr>
          <w:rFonts w:ascii="Times New Roman" w:hAnsi="Times New Roman"/>
          <w:b w:val="0"/>
          <w:i w:val="0"/>
          <w:color w:val="000000"/>
          <w:sz w:val="28"/>
        </w:rPr>
        <w:t>составлять высказывания по содержанию произведения (не менее 3 предложений) по заданному алгоритму;</w:t>
      </w:r>
    </w:p>
    <w:p w14:paraId="436D8D1D">
      <w:pPr>
        <w:numPr>
          <w:ilvl w:val="0"/>
          <w:numId w:val="34"/>
        </w:numPr>
        <w:spacing w:before="0" w:after="0" w:line="264" w:lineRule="auto"/>
        <w:jc w:val="both"/>
      </w:pPr>
      <w:r>
        <w:rPr>
          <w:rFonts w:ascii="Times New Roman" w:hAnsi="Times New Roman"/>
          <w:b w:val="0"/>
          <w:i w:val="0"/>
          <w:color w:val="000000"/>
          <w:sz w:val="28"/>
        </w:rPr>
        <w:t>сочинять небольшие тексты по предложенному началу и др. (не менее 3 предложений);</w:t>
      </w:r>
    </w:p>
    <w:p w14:paraId="23097BC7">
      <w:pPr>
        <w:numPr>
          <w:ilvl w:val="0"/>
          <w:numId w:val="34"/>
        </w:numPr>
        <w:spacing w:before="0" w:after="0" w:line="264" w:lineRule="auto"/>
        <w:jc w:val="both"/>
      </w:pPr>
      <w:r>
        <w:rPr>
          <w:rFonts w:ascii="Times New Roman" w:hAnsi="Times New Roman"/>
          <w:b w:val="0"/>
          <w:i w:val="0"/>
          <w:color w:val="000000"/>
          <w:sz w:val="28"/>
        </w:rPr>
        <w:t>ориентироваться в книге/учебнике по обложке, оглавлению, иллюстрациям;</w:t>
      </w:r>
    </w:p>
    <w:p w14:paraId="76DFD129">
      <w:pPr>
        <w:numPr>
          <w:ilvl w:val="0"/>
          <w:numId w:val="34"/>
        </w:numPr>
        <w:spacing w:before="0" w:after="0" w:line="264" w:lineRule="auto"/>
        <w:jc w:val="both"/>
      </w:pPr>
      <w:r>
        <w:rPr>
          <w:rFonts w:ascii="Times New Roman" w:hAnsi="Times New Roman"/>
          <w:b w:val="0"/>
          <w:i w:val="0"/>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013850CA">
      <w:pPr>
        <w:numPr>
          <w:ilvl w:val="0"/>
          <w:numId w:val="34"/>
        </w:numPr>
        <w:spacing w:before="0" w:after="0" w:line="264" w:lineRule="auto"/>
        <w:jc w:val="both"/>
      </w:pPr>
      <w:r>
        <w:rPr>
          <w:rFonts w:ascii="Times New Roman" w:hAnsi="Times New Roman"/>
          <w:b w:val="0"/>
          <w:i w:val="0"/>
          <w:color w:val="000000"/>
          <w:sz w:val="28"/>
        </w:rPr>
        <w:t>обращаться к справочной литературе для получения дополнительной информации в соответствии с учебной задачей.</w:t>
      </w:r>
    </w:p>
    <w:p w14:paraId="7AF7C41C">
      <w:pPr>
        <w:spacing w:before="0" w:after="0" w:line="264" w:lineRule="auto"/>
        <w:ind w:left="120"/>
        <w:jc w:val="both"/>
      </w:pPr>
      <w:r>
        <w:rPr>
          <w:rFonts w:ascii="Times New Roman" w:hAnsi="Times New Roman"/>
          <w:b/>
          <w:i w:val="0"/>
          <w:color w:val="000000"/>
          <w:sz w:val="28"/>
        </w:rPr>
        <w:t>2 КЛАСС</w:t>
      </w:r>
    </w:p>
    <w:p w14:paraId="2895B97D">
      <w:pPr>
        <w:numPr>
          <w:ilvl w:val="0"/>
          <w:numId w:val="35"/>
        </w:numPr>
        <w:spacing w:before="0" w:after="0" w:line="264" w:lineRule="auto"/>
        <w:jc w:val="both"/>
      </w:pPr>
      <w:r>
        <w:rPr>
          <w:rFonts w:ascii="Times New Roman" w:hAnsi="Times New Roman"/>
          <w:b w:val="0"/>
          <w:i w:val="0"/>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52C6DF07">
      <w:pPr>
        <w:numPr>
          <w:ilvl w:val="0"/>
          <w:numId w:val="35"/>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3E68E7C">
      <w:pPr>
        <w:numPr>
          <w:ilvl w:val="0"/>
          <w:numId w:val="35"/>
        </w:numPr>
        <w:spacing w:before="0" w:after="0" w:line="264" w:lineRule="auto"/>
        <w:jc w:val="both"/>
      </w:pPr>
      <w:r>
        <w:rPr>
          <w:rFonts w:ascii="Times New Roman" w:hAnsi="Times New Roman"/>
          <w:b w:val="0"/>
          <w:i w:val="0"/>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BD30836">
      <w:pPr>
        <w:numPr>
          <w:ilvl w:val="0"/>
          <w:numId w:val="35"/>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w:t>
      </w:r>
    </w:p>
    <w:p w14:paraId="3965CF41">
      <w:pPr>
        <w:numPr>
          <w:ilvl w:val="0"/>
          <w:numId w:val="35"/>
        </w:numPr>
        <w:spacing w:before="0" w:after="0" w:line="264" w:lineRule="auto"/>
        <w:jc w:val="both"/>
      </w:pPr>
      <w:r>
        <w:rPr>
          <w:rFonts w:ascii="Times New Roman" w:hAnsi="Times New Roman"/>
          <w:b w:val="0"/>
          <w:i w:val="0"/>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31C4C27C">
      <w:pPr>
        <w:numPr>
          <w:ilvl w:val="0"/>
          <w:numId w:val="35"/>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CF73B82">
      <w:pPr>
        <w:numPr>
          <w:ilvl w:val="0"/>
          <w:numId w:val="35"/>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8491AF1">
      <w:pPr>
        <w:numPr>
          <w:ilvl w:val="0"/>
          <w:numId w:val="35"/>
        </w:numPr>
        <w:spacing w:before="0" w:after="0" w:line="264" w:lineRule="auto"/>
        <w:jc w:val="both"/>
      </w:pPr>
      <w:r>
        <w:rPr>
          <w:rFonts w:ascii="Times New Roman" w:hAnsi="Times New Roman"/>
          <w:b w:val="0"/>
          <w:i w:val="0"/>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F81E933">
      <w:pPr>
        <w:numPr>
          <w:ilvl w:val="0"/>
          <w:numId w:val="35"/>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76196EB">
      <w:pPr>
        <w:numPr>
          <w:ilvl w:val="0"/>
          <w:numId w:val="35"/>
        </w:numPr>
        <w:spacing w:before="0" w:after="0" w:line="264" w:lineRule="auto"/>
        <w:jc w:val="both"/>
      </w:pPr>
      <w:r>
        <w:rPr>
          <w:rFonts w:ascii="Times New Roman" w:hAnsi="Times New Roman"/>
          <w:b w:val="0"/>
          <w:i w:val="0"/>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1D37DBD4">
      <w:pPr>
        <w:numPr>
          <w:ilvl w:val="0"/>
          <w:numId w:val="35"/>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64429F8">
      <w:pPr>
        <w:numPr>
          <w:ilvl w:val="0"/>
          <w:numId w:val="35"/>
        </w:numPr>
        <w:spacing w:before="0" w:after="0" w:line="264" w:lineRule="auto"/>
        <w:jc w:val="both"/>
      </w:pPr>
      <w:r>
        <w:rPr>
          <w:rFonts w:ascii="Times New Roman" w:hAnsi="Times New Roman"/>
          <w:b w:val="0"/>
          <w:i w:val="0"/>
          <w:color w:val="000000"/>
          <w:sz w:val="28"/>
        </w:rPr>
        <w:t>пересказывать (устно) содержание произведения подробно, выборочно, от лица героя, от третьего лица;</w:t>
      </w:r>
    </w:p>
    <w:p w14:paraId="0A744119">
      <w:pPr>
        <w:numPr>
          <w:ilvl w:val="0"/>
          <w:numId w:val="35"/>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 инсценировать небольшие эпизоды из произведения;</w:t>
      </w:r>
    </w:p>
    <w:p w14:paraId="1B324D49">
      <w:pPr>
        <w:numPr>
          <w:ilvl w:val="0"/>
          <w:numId w:val="35"/>
        </w:numPr>
        <w:spacing w:before="0" w:after="0" w:line="264" w:lineRule="auto"/>
        <w:jc w:val="both"/>
      </w:pPr>
      <w:r>
        <w:rPr>
          <w:rFonts w:ascii="Times New Roman" w:hAnsi="Times New Roman"/>
          <w:b w:val="0"/>
          <w:i w:val="0"/>
          <w:color w:val="000000"/>
          <w:sz w:val="28"/>
        </w:rPr>
        <w:t>составлять высказывания на заданную тему по содержанию произведения (не менее 5 предложений);</w:t>
      </w:r>
    </w:p>
    <w:p w14:paraId="6B7D5C59">
      <w:pPr>
        <w:numPr>
          <w:ilvl w:val="0"/>
          <w:numId w:val="35"/>
        </w:numPr>
        <w:spacing w:before="0" w:after="0" w:line="264" w:lineRule="auto"/>
        <w:jc w:val="both"/>
      </w:pPr>
      <w:r>
        <w:rPr>
          <w:rFonts w:ascii="Times New Roman" w:hAnsi="Times New Roman"/>
          <w:b w:val="0"/>
          <w:i w:val="0"/>
          <w:color w:val="000000"/>
          <w:sz w:val="28"/>
        </w:rPr>
        <w:t>сочинять по аналогии с прочитанным загадки, небольшие сказки, рассказы;</w:t>
      </w:r>
    </w:p>
    <w:p w14:paraId="435F0FBF">
      <w:pPr>
        <w:numPr>
          <w:ilvl w:val="0"/>
          <w:numId w:val="35"/>
        </w:numPr>
        <w:spacing w:before="0" w:after="0" w:line="264" w:lineRule="auto"/>
        <w:jc w:val="both"/>
      </w:pPr>
      <w:r>
        <w:rPr>
          <w:rFonts w:ascii="Times New Roman" w:hAnsi="Times New Roman"/>
          <w:b w:val="0"/>
          <w:i w:val="0"/>
          <w:color w:val="000000"/>
          <w:sz w:val="28"/>
        </w:rPr>
        <w:t>ориентироваться в книге/учебнике по обложке, оглавлению, аннотации, иллюстрациям, предисловию, условным обозначениям;</w:t>
      </w:r>
    </w:p>
    <w:p w14:paraId="65F749A0">
      <w:pPr>
        <w:numPr>
          <w:ilvl w:val="0"/>
          <w:numId w:val="35"/>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6E008834">
      <w:pPr>
        <w:numPr>
          <w:ilvl w:val="0"/>
          <w:numId w:val="35"/>
        </w:numPr>
        <w:spacing w:before="0" w:after="0" w:line="264" w:lineRule="auto"/>
        <w:jc w:val="both"/>
      </w:pPr>
      <w:r>
        <w:rPr>
          <w:rFonts w:ascii="Times New Roman" w:hAnsi="Times New Roman"/>
          <w:b w:val="0"/>
          <w:i w:val="0"/>
          <w:color w:val="000000"/>
          <w:sz w:val="28"/>
        </w:rPr>
        <w:t>использовать справочную литературу для получения дополнительной информации в соответствии с учебной задачей.</w:t>
      </w:r>
    </w:p>
    <w:p w14:paraId="3C59818D">
      <w:pPr>
        <w:spacing w:before="0" w:after="0" w:line="264" w:lineRule="auto"/>
        <w:ind w:left="120"/>
        <w:jc w:val="both"/>
      </w:pPr>
      <w:r>
        <w:rPr>
          <w:rFonts w:ascii="Times New Roman" w:hAnsi="Times New Roman"/>
          <w:b/>
          <w:i w:val="0"/>
          <w:color w:val="000000"/>
          <w:sz w:val="28"/>
        </w:rPr>
        <w:t>3 КЛАСС</w:t>
      </w:r>
    </w:p>
    <w:p w14:paraId="391D956F">
      <w:pPr>
        <w:numPr>
          <w:ilvl w:val="0"/>
          <w:numId w:val="36"/>
        </w:numPr>
        <w:spacing w:before="0" w:after="0" w:line="264" w:lineRule="auto"/>
        <w:jc w:val="both"/>
      </w:pPr>
      <w:r>
        <w:rPr>
          <w:rFonts w:ascii="Times New Roman" w:hAnsi="Times New Roman"/>
          <w:b w:val="0"/>
          <w:i w:val="0"/>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631411B">
      <w:pPr>
        <w:numPr>
          <w:ilvl w:val="0"/>
          <w:numId w:val="36"/>
        </w:numPr>
        <w:spacing w:before="0" w:after="0" w:line="264" w:lineRule="auto"/>
        <w:jc w:val="both"/>
      </w:pPr>
      <w:r>
        <w:rPr>
          <w:rFonts w:ascii="Times New Roman" w:hAnsi="Times New Roman"/>
          <w:b w:val="0"/>
          <w:i w:val="0"/>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AA96C6F">
      <w:pPr>
        <w:numPr>
          <w:ilvl w:val="0"/>
          <w:numId w:val="36"/>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6BE5A01B">
      <w:pPr>
        <w:numPr>
          <w:ilvl w:val="0"/>
          <w:numId w:val="36"/>
        </w:numPr>
        <w:spacing w:before="0" w:after="0" w:line="264" w:lineRule="auto"/>
        <w:jc w:val="both"/>
      </w:pPr>
      <w:r>
        <w:rPr>
          <w:rFonts w:ascii="Times New Roman" w:hAnsi="Times New Roman"/>
          <w:b w:val="0"/>
          <w:i w:val="0"/>
          <w:color w:val="000000"/>
          <w:sz w:val="28"/>
        </w:rPr>
        <w:t>читать наизусть не менее 4 стихотворений в соответствии с изученной тематикой произведений;</w:t>
      </w:r>
    </w:p>
    <w:p w14:paraId="21EA6775">
      <w:pPr>
        <w:numPr>
          <w:ilvl w:val="0"/>
          <w:numId w:val="36"/>
        </w:numPr>
        <w:spacing w:before="0" w:after="0" w:line="264" w:lineRule="auto"/>
        <w:jc w:val="both"/>
      </w:pPr>
      <w:r>
        <w:rPr>
          <w:rFonts w:ascii="Times New Roman" w:hAnsi="Times New Roman"/>
          <w:b w:val="0"/>
          <w:i w:val="0"/>
          <w:color w:val="000000"/>
          <w:sz w:val="28"/>
        </w:rPr>
        <w:t>различать художественные произведения и познавательные тексты;</w:t>
      </w:r>
    </w:p>
    <w:p w14:paraId="4AED5097">
      <w:pPr>
        <w:numPr>
          <w:ilvl w:val="0"/>
          <w:numId w:val="36"/>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5ACB4C1">
      <w:pPr>
        <w:numPr>
          <w:ilvl w:val="0"/>
          <w:numId w:val="36"/>
        </w:numPr>
        <w:spacing w:before="0" w:after="0" w:line="264" w:lineRule="auto"/>
        <w:jc w:val="both"/>
      </w:pPr>
      <w:r>
        <w:rPr>
          <w:rFonts w:ascii="Times New Roman" w:hAnsi="Times New Roman"/>
          <w:b w:val="0"/>
          <w:i w:val="0"/>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A9F1B32">
      <w:pPr>
        <w:numPr>
          <w:ilvl w:val="0"/>
          <w:numId w:val="36"/>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94634F6">
      <w:pPr>
        <w:numPr>
          <w:ilvl w:val="0"/>
          <w:numId w:val="36"/>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2CDF827">
      <w:pPr>
        <w:numPr>
          <w:ilvl w:val="0"/>
          <w:numId w:val="36"/>
        </w:numPr>
        <w:spacing w:before="0" w:after="0" w:line="264" w:lineRule="auto"/>
        <w:jc w:val="both"/>
      </w:pPr>
      <w:r>
        <w:rPr>
          <w:rFonts w:ascii="Times New Roman" w:hAnsi="Times New Roman"/>
          <w:b w:val="0"/>
          <w:i w:val="0"/>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5B22A737">
      <w:pPr>
        <w:numPr>
          <w:ilvl w:val="0"/>
          <w:numId w:val="36"/>
        </w:numPr>
        <w:spacing w:before="0" w:after="0" w:line="264" w:lineRule="auto"/>
        <w:jc w:val="both"/>
      </w:pPr>
      <w:r>
        <w:rPr>
          <w:rFonts w:ascii="Times New Roman" w:hAnsi="Times New Roman"/>
          <w:b w:val="0"/>
          <w:i w:val="0"/>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95A290E">
      <w:pPr>
        <w:numPr>
          <w:ilvl w:val="0"/>
          <w:numId w:val="36"/>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2C47D6B">
      <w:pPr>
        <w:numPr>
          <w:ilvl w:val="0"/>
          <w:numId w:val="36"/>
        </w:numPr>
        <w:spacing w:before="0" w:after="0" w:line="264" w:lineRule="auto"/>
        <w:jc w:val="both"/>
      </w:pPr>
      <w:r>
        <w:rPr>
          <w:rFonts w:ascii="Times New Roman" w:hAnsi="Times New Roman"/>
          <w:b w:val="0"/>
          <w:i w:val="0"/>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AB02599">
      <w:pPr>
        <w:numPr>
          <w:ilvl w:val="0"/>
          <w:numId w:val="36"/>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03567A2">
      <w:pPr>
        <w:numPr>
          <w:ilvl w:val="0"/>
          <w:numId w:val="36"/>
        </w:numPr>
        <w:spacing w:before="0" w:after="0" w:line="264" w:lineRule="auto"/>
        <w:jc w:val="both"/>
      </w:pPr>
      <w:r>
        <w:rPr>
          <w:rFonts w:ascii="Times New Roman" w:hAnsi="Times New Roman"/>
          <w:b w:val="0"/>
          <w:i w:val="0"/>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68F0F314">
      <w:pPr>
        <w:numPr>
          <w:ilvl w:val="0"/>
          <w:numId w:val="36"/>
        </w:numPr>
        <w:spacing w:before="0" w:after="0" w:line="264" w:lineRule="auto"/>
        <w:jc w:val="both"/>
      </w:pPr>
      <w:r>
        <w:rPr>
          <w:rFonts w:ascii="Times New Roman" w:hAnsi="Times New Roman"/>
          <w:b w:val="0"/>
          <w:i w:val="0"/>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FE4ECD2">
      <w:pPr>
        <w:numPr>
          <w:ilvl w:val="0"/>
          <w:numId w:val="36"/>
        </w:numPr>
        <w:spacing w:before="0" w:after="0" w:line="264" w:lineRule="auto"/>
        <w:jc w:val="both"/>
      </w:pPr>
      <w:r>
        <w:rPr>
          <w:rFonts w:ascii="Times New Roman" w:hAnsi="Times New Roman"/>
          <w:b w:val="0"/>
          <w:i w:val="0"/>
          <w:color w:val="000000"/>
          <w:sz w:val="28"/>
        </w:rPr>
        <w:t>читать по ролям с соблюдением норм произношения, инсценировать небольшие эпизоды из произведения;</w:t>
      </w:r>
    </w:p>
    <w:p w14:paraId="68A7AADB">
      <w:pPr>
        <w:numPr>
          <w:ilvl w:val="0"/>
          <w:numId w:val="36"/>
        </w:numPr>
        <w:spacing w:before="0" w:after="0" w:line="264" w:lineRule="auto"/>
        <w:jc w:val="both"/>
      </w:pPr>
      <w:r>
        <w:rPr>
          <w:rFonts w:ascii="Times New Roman" w:hAnsi="Times New Roman"/>
          <w:b w:val="0"/>
          <w:i w:val="0"/>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DEFAB9B">
      <w:pPr>
        <w:numPr>
          <w:ilvl w:val="0"/>
          <w:numId w:val="36"/>
        </w:numPr>
        <w:spacing w:before="0" w:after="0" w:line="264" w:lineRule="auto"/>
        <w:jc w:val="both"/>
      </w:pPr>
      <w:r>
        <w:rPr>
          <w:rFonts w:ascii="Times New Roman" w:hAnsi="Times New Roman"/>
          <w:b w:val="0"/>
          <w:i w:val="0"/>
          <w:color w:val="000000"/>
          <w:sz w:val="28"/>
        </w:rPr>
        <w:t>составлять краткий отзыв о прочитанном произведении по заданному алгоритму;</w:t>
      </w:r>
    </w:p>
    <w:p w14:paraId="4890407D">
      <w:pPr>
        <w:numPr>
          <w:ilvl w:val="0"/>
          <w:numId w:val="36"/>
        </w:numPr>
        <w:spacing w:before="0" w:after="0" w:line="264" w:lineRule="auto"/>
        <w:jc w:val="both"/>
      </w:pPr>
      <w:r>
        <w:rPr>
          <w:rFonts w:ascii="Times New Roman" w:hAnsi="Times New Roman"/>
          <w:b w:val="0"/>
          <w:i w:val="0"/>
          <w:color w:val="000000"/>
          <w:sz w:val="28"/>
        </w:rPr>
        <w:t>сочинять тексты, используя аналогии, иллюстрации, придумывать продолжение прочитанного произведения;</w:t>
      </w:r>
    </w:p>
    <w:p w14:paraId="66BF33FA">
      <w:pPr>
        <w:numPr>
          <w:ilvl w:val="0"/>
          <w:numId w:val="36"/>
        </w:numPr>
        <w:spacing w:before="0" w:after="0" w:line="264" w:lineRule="auto"/>
        <w:jc w:val="both"/>
      </w:pPr>
      <w:r>
        <w:rPr>
          <w:rFonts w:ascii="Times New Roman" w:hAnsi="Times New Roman"/>
          <w:b w:val="0"/>
          <w:i w:val="0"/>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AF95EFA">
      <w:pPr>
        <w:numPr>
          <w:ilvl w:val="0"/>
          <w:numId w:val="36"/>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0B1FF929">
      <w:pPr>
        <w:numPr>
          <w:ilvl w:val="0"/>
          <w:numId w:val="36"/>
        </w:numPr>
        <w:spacing w:before="0" w:after="0" w:line="264" w:lineRule="auto"/>
        <w:jc w:val="both"/>
      </w:pPr>
      <w:r>
        <w:rPr>
          <w:rFonts w:ascii="Times New Roman" w:hAnsi="Times New Roman"/>
          <w:b w:val="0"/>
          <w:i w:val="0"/>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B5D9983">
      <w:pPr>
        <w:spacing w:before="0" w:after="0" w:line="264" w:lineRule="auto"/>
        <w:ind w:left="120"/>
        <w:jc w:val="both"/>
      </w:pPr>
      <w:r>
        <w:rPr>
          <w:rFonts w:ascii="Times New Roman" w:hAnsi="Times New Roman"/>
          <w:b/>
          <w:i w:val="0"/>
          <w:color w:val="000000"/>
          <w:sz w:val="28"/>
        </w:rPr>
        <w:t>4 КЛАСС</w:t>
      </w:r>
    </w:p>
    <w:p w14:paraId="6E03C966">
      <w:pPr>
        <w:numPr>
          <w:ilvl w:val="0"/>
          <w:numId w:val="37"/>
        </w:numPr>
        <w:spacing w:before="0" w:after="0" w:line="264" w:lineRule="auto"/>
        <w:jc w:val="both"/>
      </w:pPr>
      <w:r>
        <w:rPr>
          <w:rFonts w:ascii="Times New Roman" w:hAnsi="Times New Roman"/>
          <w:b w:val="0"/>
          <w:i w:val="0"/>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59D90A2">
      <w:pPr>
        <w:numPr>
          <w:ilvl w:val="0"/>
          <w:numId w:val="37"/>
        </w:numPr>
        <w:spacing w:before="0" w:after="0" w:line="264" w:lineRule="auto"/>
        <w:jc w:val="both"/>
      </w:pPr>
      <w:r>
        <w:rPr>
          <w:rFonts w:ascii="Times New Roman" w:hAnsi="Times New Roman"/>
          <w:b w:val="0"/>
          <w:i w:val="0"/>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D380C28">
      <w:pPr>
        <w:numPr>
          <w:ilvl w:val="0"/>
          <w:numId w:val="37"/>
        </w:numPr>
        <w:spacing w:before="0" w:after="0" w:line="264" w:lineRule="auto"/>
        <w:jc w:val="both"/>
      </w:pPr>
      <w:r>
        <w:rPr>
          <w:rFonts w:ascii="Times New Roman" w:hAnsi="Times New Roman"/>
          <w:b w:val="0"/>
          <w:i w:val="0"/>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412F4A1">
      <w:pPr>
        <w:numPr>
          <w:ilvl w:val="0"/>
          <w:numId w:val="37"/>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4C44AB6">
      <w:pPr>
        <w:numPr>
          <w:ilvl w:val="0"/>
          <w:numId w:val="37"/>
        </w:numPr>
        <w:spacing w:before="0" w:after="0" w:line="264" w:lineRule="auto"/>
        <w:jc w:val="both"/>
      </w:pPr>
      <w:r>
        <w:rPr>
          <w:rFonts w:ascii="Times New Roman" w:hAnsi="Times New Roman"/>
          <w:b w:val="0"/>
          <w:i w:val="0"/>
          <w:color w:val="000000"/>
          <w:sz w:val="28"/>
        </w:rPr>
        <w:t>читать наизусть не менее 5 стихотворений в соответствии с изученной тематикой произведений;</w:t>
      </w:r>
    </w:p>
    <w:p w14:paraId="13042BE3">
      <w:pPr>
        <w:numPr>
          <w:ilvl w:val="0"/>
          <w:numId w:val="37"/>
        </w:numPr>
        <w:spacing w:before="0" w:after="0" w:line="264" w:lineRule="auto"/>
        <w:jc w:val="both"/>
      </w:pPr>
      <w:r>
        <w:rPr>
          <w:rFonts w:ascii="Times New Roman" w:hAnsi="Times New Roman"/>
          <w:b w:val="0"/>
          <w:i w:val="0"/>
          <w:color w:val="000000"/>
          <w:sz w:val="28"/>
        </w:rPr>
        <w:t>различать художественные произведения и познавательные тексты;</w:t>
      </w:r>
    </w:p>
    <w:p w14:paraId="33DCA49F">
      <w:pPr>
        <w:numPr>
          <w:ilvl w:val="0"/>
          <w:numId w:val="37"/>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B76C2C3">
      <w:pPr>
        <w:numPr>
          <w:ilvl w:val="0"/>
          <w:numId w:val="37"/>
        </w:numPr>
        <w:spacing w:before="0" w:after="0" w:line="264" w:lineRule="auto"/>
        <w:jc w:val="both"/>
      </w:pPr>
      <w:r>
        <w:rPr>
          <w:rFonts w:ascii="Times New Roman" w:hAnsi="Times New Roman"/>
          <w:b w:val="0"/>
          <w:i w:val="0"/>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32F750B">
      <w:pPr>
        <w:numPr>
          <w:ilvl w:val="0"/>
          <w:numId w:val="37"/>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C129448">
      <w:pPr>
        <w:numPr>
          <w:ilvl w:val="0"/>
          <w:numId w:val="37"/>
        </w:numPr>
        <w:spacing w:before="0" w:after="0" w:line="264" w:lineRule="auto"/>
        <w:jc w:val="both"/>
      </w:pPr>
      <w:r>
        <w:rPr>
          <w:rFonts w:ascii="Times New Roman" w:hAnsi="Times New Roman"/>
          <w:b w:val="0"/>
          <w:i w:val="0"/>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895497E">
      <w:pPr>
        <w:numPr>
          <w:ilvl w:val="0"/>
          <w:numId w:val="37"/>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C4E9F47">
      <w:pPr>
        <w:numPr>
          <w:ilvl w:val="0"/>
          <w:numId w:val="37"/>
        </w:numPr>
        <w:spacing w:before="0" w:after="0" w:line="264" w:lineRule="auto"/>
        <w:jc w:val="both"/>
      </w:pPr>
      <w:r>
        <w:rPr>
          <w:rFonts w:ascii="Times New Roman" w:hAnsi="Times New Roman"/>
          <w:b w:val="0"/>
          <w:i w:val="0"/>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2CBBBEA">
      <w:pPr>
        <w:numPr>
          <w:ilvl w:val="0"/>
          <w:numId w:val="37"/>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CF76ADA">
      <w:pPr>
        <w:numPr>
          <w:ilvl w:val="0"/>
          <w:numId w:val="37"/>
        </w:numPr>
        <w:spacing w:before="0" w:after="0" w:line="264" w:lineRule="auto"/>
        <w:jc w:val="both"/>
      </w:pPr>
      <w:r>
        <w:rPr>
          <w:rFonts w:ascii="Times New Roman" w:hAnsi="Times New Roman"/>
          <w:b w:val="0"/>
          <w:i w:val="0"/>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DD388C5">
      <w:pPr>
        <w:numPr>
          <w:ilvl w:val="0"/>
          <w:numId w:val="37"/>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17E2EA0">
      <w:pPr>
        <w:numPr>
          <w:ilvl w:val="0"/>
          <w:numId w:val="37"/>
        </w:numPr>
        <w:spacing w:before="0" w:after="0" w:line="264" w:lineRule="auto"/>
        <w:jc w:val="both"/>
      </w:pPr>
      <w:r>
        <w:rPr>
          <w:rFonts w:ascii="Times New Roman" w:hAnsi="Times New Roman"/>
          <w:b w:val="0"/>
          <w:i w:val="0"/>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6045CFAE">
      <w:pPr>
        <w:numPr>
          <w:ilvl w:val="0"/>
          <w:numId w:val="37"/>
        </w:numPr>
        <w:spacing w:before="0" w:after="0" w:line="264" w:lineRule="auto"/>
        <w:jc w:val="both"/>
      </w:pPr>
      <w:r>
        <w:rPr>
          <w:rFonts w:ascii="Times New Roman" w:hAnsi="Times New Roman"/>
          <w:b w:val="0"/>
          <w:i w:val="0"/>
          <w:color w:val="000000"/>
          <w:sz w:val="28"/>
        </w:rPr>
        <w:t>читать по ролям с соблюдением норм произношения, расстановки ударения, инсценировать небольшие эпизоды из произведения;</w:t>
      </w:r>
    </w:p>
    <w:p w14:paraId="769E98A8">
      <w:pPr>
        <w:numPr>
          <w:ilvl w:val="0"/>
          <w:numId w:val="37"/>
        </w:numPr>
        <w:spacing w:before="0" w:after="0" w:line="264" w:lineRule="auto"/>
        <w:jc w:val="both"/>
      </w:pPr>
      <w:r>
        <w:rPr>
          <w:rFonts w:ascii="Times New Roman" w:hAnsi="Times New Roman"/>
          <w:b w:val="0"/>
          <w:i w:val="0"/>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872A454">
      <w:pPr>
        <w:numPr>
          <w:ilvl w:val="0"/>
          <w:numId w:val="37"/>
        </w:numPr>
        <w:spacing w:before="0" w:after="0" w:line="264" w:lineRule="auto"/>
        <w:jc w:val="both"/>
      </w:pPr>
      <w:r>
        <w:rPr>
          <w:rFonts w:ascii="Times New Roman" w:hAnsi="Times New Roman"/>
          <w:b w:val="0"/>
          <w:i w:val="0"/>
          <w:color w:val="000000"/>
          <w:sz w:val="28"/>
        </w:rPr>
        <w:t>составлять краткий отзыв о прочитанном произведении по заданному алгоритму;</w:t>
      </w:r>
    </w:p>
    <w:p w14:paraId="38EFDE64">
      <w:pPr>
        <w:numPr>
          <w:ilvl w:val="0"/>
          <w:numId w:val="37"/>
        </w:numPr>
        <w:spacing w:before="0" w:after="0" w:line="264" w:lineRule="auto"/>
        <w:jc w:val="both"/>
      </w:pPr>
      <w:r>
        <w:rPr>
          <w:rFonts w:ascii="Times New Roman" w:hAnsi="Times New Roman"/>
          <w:b w:val="0"/>
          <w:i w:val="0"/>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C164973">
      <w:pPr>
        <w:numPr>
          <w:ilvl w:val="0"/>
          <w:numId w:val="37"/>
        </w:numPr>
        <w:spacing w:before="0" w:after="0" w:line="264" w:lineRule="auto"/>
        <w:jc w:val="both"/>
      </w:pPr>
      <w:r>
        <w:rPr>
          <w:rFonts w:ascii="Times New Roman" w:hAnsi="Times New Roman"/>
          <w:b w:val="0"/>
          <w:i w:val="0"/>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D9BB218">
      <w:pPr>
        <w:numPr>
          <w:ilvl w:val="0"/>
          <w:numId w:val="37"/>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667832A7">
      <w:pPr>
        <w:numPr>
          <w:ilvl w:val="0"/>
          <w:numId w:val="37"/>
        </w:numPr>
        <w:spacing w:before="0" w:after="0" w:line="264" w:lineRule="auto"/>
        <w:jc w:val="both"/>
      </w:pPr>
      <w:r>
        <w:rPr>
          <w:rFonts w:ascii="Times New Roman" w:hAnsi="Times New Roman"/>
          <w:b w:val="0"/>
          <w:i w:val="0"/>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C3BEE0C">
      <w:pPr>
        <w:spacing w:before="0" w:after="0" w:line="264" w:lineRule="auto"/>
        <w:ind w:left="120"/>
        <w:jc w:val="both"/>
      </w:pPr>
      <w:r>
        <w:rPr>
          <w:rFonts w:ascii="Times New Roman" w:hAnsi="Times New Roman"/>
          <w:b/>
          <w:i w:val="0"/>
          <w:color w:val="000000"/>
          <w:sz w:val="28"/>
        </w:rPr>
        <w:t>​</w:t>
      </w:r>
    </w:p>
    <w:p w14:paraId="62DA665C">
      <w:pPr>
        <w:sectPr>
          <w:pgSz w:w="11906" w:h="16383"/>
          <w:cols w:space="720" w:num="1"/>
        </w:sectPr>
      </w:pPr>
      <w:bookmarkStart w:id="93" w:name="block-5658905"/>
    </w:p>
    <w:bookmarkEnd w:id="92"/>
    <w:bookmarkEnd w:id="93"/>
    <w:p w14:paraId="2818C9FA">
      <w:pPr>
        <w:spacing w:before="0" w:after="0"/>
        <w:ind w:left="120"/>
        <w:jc w:val="left"/>
      </w:pPr>
      <w:bookmarkStart w:id="94" w:name="block-5658903"/>
      <w:r>
        <w:rPr>
          <w:rFonts w:ascii="Times New Roman" w:hAnsi="Times New Roman"/>
          <w:b/>
          <w:i w:val="0"/>
          <w:color w:val="000000"/>
          <w:sz w:val="28"/>
        </w:rPr>
        <w:t xml:space="preserve"> ТЕМАТИЧЕСКОЕ ПЛАНИРОВАНИЕ </w:t>
      </w:r>
    </w:p>
    <w:p w14:paraId="747230C5">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9"/>
        <w:gridCol w:w="4576"/>
        <w:gridCol w:w="1477"/>
        <w:gridCol w:w="1632"/>
        <w:gridCol w:w="1717"/>
        <w:gridCol w:w="2575"/>
      </w:tblGrid>
      <w:tr w14:paraId="37295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41B58219">
            <w:pPr>
              <w:spacing w:before="0" w:after="0"/>
              <w:ind w:left="135"/>
              <w:jc w:val="left"/>
            </w:pPr>
            <w:r>
              <w:rPr>
                <w:rFonts w:ascii="Times New Roman" w:hAnsi="Times New Roman"/>
                <w:b/>
                <w:i w:val="0"/>
                <w:color w:val="000000"/>
                <w:sz w:val="24"/>
              </w:rPr>
              <w:t xml:space="preserve">№ п/п </w:t>
            </w:r>
          </w:p>
          <w:p w14:paraId="7F2ADE53">
            <w:pPr>
              <w:spacing w:before="0" w:after="0"/>
              <w:ind w:left="135"/>
              <w:jc w:val="left"/>
            </w:pPr>
          </w:p>
        </w:tc>
        <w:tc>
          <w:tcPr>
            <w:tcW w:w="3168" w:type="dxa"/>
            <w:vMerge w:val="restart"/>
            <w:tcMar>
              <w:top w:w="50" w:type="dxa"/>
              <w:left w:w="100" w:type="dxa"/>
            </w:tcMar>
            <w:vAlign w:val="center"/>
          </w:tcPr>
          <w:p w14:paraId="0B0F7CA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A0FFC45">
            <w:pPr>
              <w:spacing w:before="0" w:after="0"/>
              <w:ind w:left="135"/>
              <w:jc w:val="left"/>
            </w:pPr>
          </w:p>
        </w:tc>
        <w:tc>
          <w:tcPr>
            <w:tcW w:w="0" w:type="auto"/>
            <w:gridSpan w:val="3"/>
            <w:tcMar>
              <w:top w:w="50" w:type="dxa"/>
              <w:left w:w="100" w:type="dxa"/>
            </w:tcMar>
            <w:vAlign w:val="center"/>
          </w:tcPr>
          <w:p w14:paraId="36518BAD">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431147D8">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7BBDF14">
            <w:pPr>
              <w:spacing w:before="0" w:after="0"/>
              <w:ind w:left="135"/>
              <w:jc w:val="left"/>
            </w:pPr>
          </w:p>
        </w:tc>
      </w:tr>
      <w:tr w14:paraId="2724D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9204D9B">
            <w:pPr>
              <w:jc w:val="left"/>
            </w:pPr>
          </w:p>
        </w:tc>
        <w:tc>
          <w:tcPr>
            <w:tcW w:w="0" w:type="auto"/>
            <w:vMerge w:val="continue"/>
            <w:tcBorders>
              <w:top w:val="nil"/>
            </w:tcBorders>
            <w:tcMar>
              <w:top w:w="50" w:type="dxa"/>
              <w:left w:w="100" w:type="dxa"/>
            </w:tcMar>
          </w:tcPr>
          <w:p w14:paraId="1A9738D0">
            <w:pPr>
              <w:jc w:val="left"/>
            </w:pPr>
          </w:p>
        </w:tc>
        <w:tc>
          <w:tcPr>
            <w:tcW w:w="960" w:type="dxa"/>
            <w:tcMar>
              <w:top w:w="50" w:type="dxa"/>
              <w:left w:w="100" w:type="dxa"/>
            </w:tcMar>
            <w:vAlign w:val="center"/>
          </w:tcPr>
          <w:p w14:paraId="358E999E">
            <w:pPr>
              <w:spacing w:before="0" w:after="0"/>
              <w:ind w:left="135"/>
              <w:jc w:val="left"/>
            </w:pPr>
            <w:r>
              <w:rPr>
                <w:rFonts w:ascii="Times New Roman" w:hAnsi="Times New Roman"/>
                <w:b/>
                <w:i w:val="0"/>
                <w:color w:val="000000"/>
                <w:sz w:val="24"/>
              </w:rPr>
              <w:t xml:space="preserve">Всего </w:t>
            </w:r>
          </w:p>
          <w:p w14:paraId="529C3539">
            <w:pPr>
              <w:spacing w:before="0" w:after="0"/>
              <w:ind w:left="135"/>
              <w:jc w:val="left"/>
            </w:pPr>
          </w:p>
        </w:tc>
        <w:tc>
          <w:tcPr>
            <w:tcW w:w="1680" w:type="dxa"/>
            <w:tcMar>
              <w:top w:w="50" w:type="dxa"/>
              <w:left w:w="100" w:type="dxa"/>
            </w:tcMar>
            <w:vAlign w:val="center"/>
          </w:tcPr>
          <w:p w14:paraId="6FC5D63E">
            <w:pPr>
              <w:spacing w:before="0" w:after="0"/>
              <w:ind w:left="135"/>
              <w:jc w:val="left"/>
            </w:pPr>
            <w:r>
              <w:rPr>
                <w:rFonts w:ascii="Times New Roman" w:hAnsi="Times New Roman"/>
                <w:b/>
                <w:i w:val="0"/>
                <w:color w:val="000000"/>
                <w:sz w:val="24"/>
              </w:rPr>
              <w:t xml:space="preserve">Контрольные работы </w:t>
            </w:r>
          </w:p>
          <w:p w14:paraId="63258DAB">
            <w:pPr>
              <w:spacing w:before="0" w:after="0"/>
              <w:ind w:left="135"/>
              <w:jc w:val="left"/>
            </w:pPr>
          </w:p>
        </w:tc>
        <w:tc>
          <w:tcPr>
            <w:tcW w:w="1768" w:type="dxa"/>
            <w:tcMar>
              <w:top w:w="50" w:type="dxa"/>
              <w:left w:w="100" w:type="dxa"/>
            </w:tcMar>
            <w:vAlign w:val="center"/>
          </w:tcPr>
          <w:p w14:paraId="00AE48B6">
            <w:pPr>
              <w:spacing w:before="0" w:after="0"/>
              <w:ind w:left="135"/>
              <w:jc w:val="left"/>
            </w:pPr>
            <w:r>
              <w:rPr>
                <w:rFonts w:ascii="Times New Roman" w:hAnsi="Times New Roman"/>
                <w:b/>
                <w:i w:val="0"/>
                <w:color w:val="000000"/>
                <w:sz w:val="24"/>
              </w:rPr>
              <w:t xml:space="preserve">Практические работы </w:t>
            </w:r>
          </w:p>
          <w:p w14:paraId="37403637">
            <w:pPr>
              <w:spacing w:before="0" w:after="0"/>
              <w:ind w:left="135"/>
              <w:jc w:val="left"/>
            </w:pPr>
          </w:p>
        </w:tc>
        <w:tc>
          <w:tcPr>
            <w:tcW w:w="0" w:type="auto"/>
            <w:vMerge w:val="continue"/>
            <w:tcBorders>
              <w:top w:val="nil"/>
            </w:tcBorders>
            <w:tcMar>
              <w:top w:w="50" w:type="dxa"/>
              <w:left w:w="100" w:type="dxa"/>
            </w:tcMar>
          </w:tcPr>
          <w:p w14:paraId="7262E3AC">
            <w:pPr>
              <w:jc w:val="left"/>
            </w:pPr>
          </w:p>
        </w:tc>
      </w:tr>
      <w:tr w14:paraId="775F6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189AAA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Обучение грамоте</w:t>
            </w:r>
          </w:p>
        </w:tc>
      </w:tr>
      <w:tr w14:paraId="1DF40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9306E58">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0108457E">
            <w:pPr>
              <w:spacing w:before="0" w:after="0"/>
              <w:ind w:left="135"/>
              <w:jc w:val="left"/>
            </w:pPr>
            <w:r>
              <w:rPr>
                <w:rFonts w:ascii="Times New Roman" w:hAnsi="Times New Roman"/>
                <w:b w:val="0"/>
                <w:i w:val="0"/>
                <w:color w:val="000000"/>
                <w:sz w:val="24"/>
              </w:rPr>
              <w:t>Развитие речи</w:t>
            </w:r>
          </w:p>
        </w:tc>
        <w:tc>
          <w:tcPr>
            <w:tcW w:w="960" w:type="dxa"/>
            <w:tcMar>
              <w:top w:w="50" w:type="dxa"/>
              <w:left w:w="100" w:type="dxa"/>
            </w:tcMar>
            <w:vAlign w:val="center"/>
          </w:tcPr>
          <w:p w14:paraId="47BDC34F">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74CE61B5">
            <w:pPr>
              <w:spacing w:before="0" w:after="0" w:line="276" w:lineRule="auto"/>
              <w:ind w:left="135"/>
              <w:jc w:val="center"/>
            </w:pPr>
          </w:p>
        </w:tc>
        <w:tc>
          <w:tcPr>
            <w:tcW w:w="1768" w:type="dxa"/>
            <w:tcMar>
              <w:top w:w="50" w:type="dxa"/>
              <w:left w:w="100" w:type="dxa"/>
            </w:tcMar>
            <w:vAlign w:val="center"/>
          </w:tcPr>
          <w:p w14:paraId="6344CD20">
            <w:pPr>
              <w:spacing w:before="0" w:after="0" w:line="276" w:lineRule="auto"/>
              <w:ind w:left="135"/>
              <w:jc w:val="center"/>
            </w:pPr>
          </w:p>
        </w:tc>
        <w:tc>
          <w:tcPr>
            <w:tcW w:w="2599" w:type="dxa"/>
            <w:tcMar>
              <w:top w:w="50" w:type="dxa"/>
              <w:left w:w="100" w:type="dxa"/>
            </w:tcMar>
            <w:vAlign w:val="center"/>
          </w:tcPr>
          <w:p w14:paraId="554D0A1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BADE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8407069">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0A086BC6">
            <w:pPr>
              <w:spacing w:before="0" w:after="0"/>
              <w:ind w:left="135"/>
              <w:jc w:val="left"/>
            </w:pPr>
            <w:r>
              <w:rPr>
                <w:rFonts w:ascii="Times New Roman" w:hAnsi="Times New Roman"/>
                <w:b w:val="0"/>
                <w:i w:val="0"/>
                <w:color w:val="000000"/>
                <w:sz w:val="24"/>
              </w:rPr>
              <w:t>Фонетика</w:t>
            </w:r>
          </w:p>
        </w:tc>
        <w:tc>
          <w:tcPr>
            <w:tcW w:w="960" w:type="dxa"/>
            <w:tcMar>
              <w:top w:w="50" w:type="dxa"/>
              <w:left w:w="100" w:type="dxa"/>
            </w:tcMar>
            <w:vAlign w:val="center"/>
          </w:tcPr>
          <w:p w14:paraId="6E383616">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12851A64">
            <w:pPr>
              <w:spacing w:before="0" w:after="0" w:line="276" w:lineRule="auto"/>
              <w:ind w:left="135"/>
              <w:jc w:val="center"/>
            </w:pPr>
          </w:p>
        </w:tc>
        <w:tc>
          <w:tcPr>
            <w:tcW w:w="1768" w:type="dxa"/>
            <w:tcMar>
              <w:top w:w="50" w:type="dxa"/>
              <w:left w:w="100" w:type="dxa"/>
            </w:tcMar>
            <w:vAlign w:val="center"/>
          </w:tcPr>
          <w:p w14:paraId="5A3FE5A6">
            <w:pPr>
              <w:spacing w:before="0" w:after="0" w:line="276" w:lineRule="auto"/>
              <w:ind w:left="135"/>
              <w:jc w:val="center"/>
            </w:pPr>
          </w:p>
        </w:tc>
        <w:tc>
          <w:tcPr>
            <w:tcW w:w="2599" w:type="dxa"/>
            <w:tcMar>
              <w:top w:w="50" w:type="dxa"/>
              <w:left w:w="100" w:type="dxa"/>
            </w:tcMar>
            <w:vAlign w:val="center"/>
          </w:tcPr>
          <w:p w14:paraId="08E33DC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1B95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DC02F63">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002923AB">
            <w:pPr>
              <w:spacing w:before="0" w:after="0"/>
              <w:ind w:left="135"/>
              <w:jc w:val="left"/>
            </w:pPr>
            <w:r>
              <w:rPr>
                <w:rFonts w:ascii="Times New Roman" w:hAnsi="Times New Roman"/>
                <w:b w:val="0"/>
                <w:i w:val="0"/>
                <w:color w:val="000000"/>
                <w:sz w:val="24"/>
              </w:rPr>
              <w:t>Чтение</w:t>
            </w:r>
          </w:p>
        </w:tc>
        <w:tc>
          <w:tcPr>
            <w:tcW w:w="960" w:type="dxa"/>
            <w:tcMar>
              <w:top w:w="50" w:type="dxa"/>
              <w:left w:w="100" w:type="dxa"/>
            </w:tcMar>
            <w:vAlign w:val="center"/>
          </w:tcPr>
          <w:p w14:paraId="3466FC57">
            <w:pPr>
              <w:spacing w:before="0" w:after="0" w:line="276" w:lineRule="auto"/>
              <w:ind w:left="135"/>
              <w:jc w:val="center"/>
            </w:pPr>
            <w:r>
              <w:rPr>
                <w:rFonts w:ascii="Times New Roman" w:hAnsi="Times New Roman"/>
                <w:b w:val="0"/>
                <w:i w:val="0"/>
                <w:color w:val="000000"/>
                <w:sz w:val="24"/>
              </w:rPr>
              <w:t xml:space="preserve"> 72 </w:t>
            </w:r>
          </w:p>
        </w:tc>
        <w:tc>
          <w:tcPr>
            <w:tcW w:w="1680" w:type="dxa"/>
            <w:tcMar>
              <w:top w:w="50" w:type="dxa"/>
              <w:left w:w="100" w:type="dxa"/>
            </w:tcMar>
            <w:vAlign w:val="center"/>
          </w:tcPr>
          <w:p w14:paraId="35C5F319">
            <w:pPr>
              <w:spacing w:before="0" w:after="0" w:line="276" w:lineRule="auto"/>
              <w:ind w:left="135"/>
              <w:jc w:val="center"/>
            </w:pPr>
          </w:p>
        </w:tc>
        <w:tc>
          <w:tcPr>
            <w:tcW w:w="1768" w:type="dxa"/>
            <w:tcMar>
              <w:top w:w="50" w:type="dxa"/>
              <w:left w:w="100" w:type="dxa"/>
            </w:tcMar>
            <w:vAlign w:val="center"/>
          </w:tcPr>
          <w:p w14:paraId="17A8EA53">
            <w:pPr>
              <w:spacing w:before="0" w:after="0" w:line="276" w:lineRule="auto"/>
              <w:ind w:left="135"/>
              <w:jc w:val="center"/>
            </w:pPr>
          </w:p>
        </w:tc>
        <w:tc>
          <w:tcPr>
            <w:tcW w:w="2599" w:type="dxa"/>
            <w:tcMar>
              <w:top w:w="50" w:type="dxa"/>
              <w:left w:w="100" w:type="dxa"/>
            </w:tcMar>
            <w:vAlign w:val="center"/>
          </w:tcPr>
          <w:p w14:paraId="5542D6F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5098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33ADCB">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17C7EC2A">
            <w:pPr>
              <w:spacing w:before="0" w:after="0" w:line="276" w:lineRule="auto"/>
              <w:ind w:left="135"/>
              <w:jc w:val="center"/>
            </w:pPr>
            <w:r>
              <w:rPr>
                <w:rFonts w:ascii="Times New Roman" w:hAnsi="Times New Roman"/>
                <w:b w:val="0"/>
                <w:i w:val="0"/>
                <w:color w:val="000000"/>
                <w:sz w:val="24"/>
              </w:rPr>
              <w:t xml:space="preserve"> 80 </w:t>
            </w:r>
          </w:p>
        </w:tc>
        <w:tc>
          <w:tcPr>
            <w:tcW w:w="0" w:type="auto"/>
            <w:gridSpan w:val="3"/>
            <w:tcMar>
              <w:top w:w="50" w:type="dxa"/>
              <w:left w:w="100" w:type="dxa"/>
            </w:tcMar>
            <w:vAlign w:val="center"/>
          </w:tcPr>
          <w:p w14:paraId="5694DA67">
            <w:pPr>
              <w:jc w:val="left"/>
            </w:pPr>
          </w:p>
        </w:tc>
      </w:tr>
      <w:tr w14:paraId="0324D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D68DA27">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Систематический курс</w:t>
            </w:r>
          </w:p>
        </w:tc>
      </w:tr>
      <w:tr w14:paraId="45E3F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C276BA2">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6AF4AA69">
            <w:pPr>
              <w:spacing w:before="0" w:after="0"/>
              <w:ind w:left="135"/>
              <w:jc w:val="left"/>
            </w:pPr>
            <w:r>
              <w:rPr>
                <w:rFonts w:ascii="Times New Roman" w:hAnsi="Times New Roman"/>
                <w:b w:val="0"/>
                <w:i w:val="0"/>
                <w:color w:val="000000"/>
                <w:sz w:val="24"/>
              </w:rPr>
              <w:t>Сказка народная (фольклорная) и литературная (авторская)</w:t>
            </w:r>
          </w:p>
        </w:tc>
        <w:tc>
          <w:tcPr>
            <w:tcW w:w="960" w:type="dxa"/>
            <w:tcMar>
              <w:top w:w="50" w:type="dxa"/>
              <w:left w:w="100" w:type="dxa"/>
            </w:tcMar>
            <w:vAlign w:val="center"/>
          </w:tcPr>
          <w:p w14:paraId="66AEDD11">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6D7F46C9">
            <w:pPr>
              <w:spacing w:before="0" w:after="0" w:line="276" w:lineRule="auto"/>
              <w:ind w:left="135"/>
              <w:jc w:val="center"/>
            </w:pPr>
          </w:p>
        </w:tc>
        <w:tc>
          <w:tcPr>
            <w:tcW w:w="1768" w:type="dxa"/>
            <w:tcMar>
              <w:top w:w="50" w:type="dxa"/>
              <w:left w:w="100" w:type="dxa"/>
            </w:tcMar>
            <w:vAlign w:val="center"/>
          </w:tcPr>
          <w:p w14:paraId="72DB8073">
            <w:pPr>
              <w:spacing w:before="0" w:after="0" w:line="276" w:lineRule="auto"/>
              <w:ind w:left="135"/>
              <w:jc w:val="center"/>
            </w:pPr>
          </w:p>
        </w:tc>
        <w:tc>
          <w:tcPr>
            <w:tcW w:w="2599" w:type="dxa"/>
            <w:tcMar>
              <w:top w:w="50" w:type="dxa"/>
              <w:left w:w="100" w:type="dxa"/>
            </w:tcMar>
            <w:vAlign w:val="center"/>
          </w:tcPr>
          <w:p w14:paraId="32E50F1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0F6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8EB4952">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956318C">
            <w:pPr>
              <w:spacing w:before="0" w:after="0"/>
              <w:ind w:left="135"/>
              <w:jc w:val="left"/>
            </w:pPr>
            <w:r>
              <w:rPr>
                <w:rFonts w:ascii="Times New Roman" w:hAnsi="Times New Roman"/>
                <w:b w:val="0"/>
                <w:i w:val="0"/>
                <w:color w:val="000000"/>
                <w:sz w:val="24"/>
              </w:rPr>
              <w:t>Произведения о детях и для детей</w:t>
            </w:r>
          </w:p>
        </w:tc>
        <w:tc>
          <w:tcPr>
            <w:tcW w:w="960" w:type="dxa"/>
            <w:tcMar>
              <w:top w:w="50" w:type="dxa"/>
              <w:left w:w="100" w:type="dxa"/>
            </w:tcMar>
            <w:vAlign w:val="center"/>
          </w:tcPr>
          <w:p w14:paraId="4DEDCAD9">
            <w:pPr>
              <w:spacing w:before="0" w:after="0" w:line="276" w:lineRule="auto"/>
              <w:ind w:left="135"/>
              <w:jc w:val="center"/>
            </w:pPr>
            <w:r>
              <w:rPr>
                <w:rFonts w:ascii="Times New Roman" w:hAnsi="Times New Roman"/>
                <w:b w:val="0"/>
                <w:i w:val="0"/>
                <w:color w:val="000000"/>
                <w:sz w:val="24"/>
              </w:rPr>
              <w:t xml:space="preserve"> 9 </w:t>
            </w:r>
          </w:p>
        </w:tc>
        <w:tc>
          <w:tcPr>
            <w:tcW w:w="1680" w:type="dxa"/>
            <w:tcMar>
              <w:top w:w="50" w:type="dxa"/>
              <w:left w:w="100" w:type="dxa"/>
            </w:tcMar>
            <w:vAlign w:val="center"/>
          </w:tcPr>
          <w:p w14:paraId="31FBF87B">
            <w:pPr>
              <w:spacing w:before="0" w:after="0" w:line="276" w:lineRule="auto"/>
              <w:ind w:left="135"/>
              <w:jc w:val="center"/>
            </w:pPr>
          </w:p>
        </w:tc>
        <w:tc>
          <w:tcPr>
            <w:tcW w:w="1768" w:type="dxa"/>
            <w:tcMar>
              <w:top w:w="50" w:type="dxa"/>
              <w:left w:w="100" w:type="dxa"/>
            </w:tcMar>
            <w:vAlign w:val="center"/>
          </w:tcPr>
          <w:p w14:paraId="67B629AD">
            <w:pPr>
              <w:spacing w:before="0" w:after="0" w:line="276" w:lineRule="auto"/>
              <w:ind w:left="135"/>
              <w:jc w:val="center"/>
            </w:pPr>
          </w:p>
        </w:tc>
        <w:tc>
          <w:tcPr>
            <w:tcW w:w="2599" w:type="dxa"/>
            <w:tcMar>
              <w:top w:w="50" w:type="dxa"/>
              <w:left w:w="100" w:type="dxa"/>
            </w:tcMar>
            <w:vAlign w:val="center"/>
          </w:tcPr>
          <w:p w14:paraId="5EDB397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0696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FD3380">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15C10B46">
            <w:pPr>
              <w:spacing w:before="0" w:after="0"/>
              <w:ind w:left="135"/>
              <w:jc w:val="left"/>
            </w:pPr>
            <w:r>
              <w:rPr>
                <w:rFonts w:ascii="Times New Roman" w:hAnsi="Times New Roman"/>
                <w:b w:val="0"/>
                <w:i w:val="0"/>
                <w:color w:val="000000"/>
                <w:sz w:val="24"/>
              </w:rPr>
              <w:t>Произведения о родной природе</w:t>
            </w:r>
          </w:p>
        </w:tc>
        <w:tc>
          <w:tcPr>
            <w:tcW w:w="960" w:type="dxa"/>
            <w:tcMar>
              <w:top w:w="50" w:type="dxa"/>
              <w:left w:w="100" w:type="dxa"/>
            </w:tcMar>
            <w:vAlign w:val="center"/>
          </w:tcPr>
          <w:p w14:paraId="7DB84061">
            <w:pPr>
              <w:spacing w:before="0" w:after="0" w:line="276" w:lineRule="auto"/>
              <w:ind w:left="135"/>
              <w:jc w:val="center"/>
            </w:pPr>
            <w:r>
              <w:rPr>
                <w:rFonts w:ascii="Times New Roman" w:hAnsi="Times New Roman"/>
                <w:b w:val="0"/>
                <w:i w:val="0"/>
                <w:color w:val="000000"/>
                <w:sz w:val="24"/>
              </w:rPr>
              <w:t xml:space="preserve"> 6 </w:t>
            </w:r>
          </w:p>
        </w:tc>
        <w:tc>
          <w:tcPr>
            <w:tcW w:w="1680" w:type="dxa"/>
            <w:tcMar>
              <w:top w:w="50" w:type="dxa"/>
              <w:left w:w="100" w:type="dxa"/>
            </w:tcMar>
            <w:vAlign w:val="center"/>
          </w:tcPr>
          <w:p w14:paraId="7D9ADDBD">
            <w:pPr>
              <w:spacing w:before="0" w:after="0" w:line="276" w:lineRule="auto"/>
              <w:ind w:left="135"/>
              <w:jc w:val="center"/>
            </w:pPr>
          </w:p>
        </w:tc>
        <w:tc>
          <w:tcPr>
            <w:tcW w:w="1768" w:type="dxa"/>
            <w:tcMar>
              <w:top w:w="50" w:type="dxa"/>
              <w:left w:w="100" w:type="dxa"/>
            </w:tcMar>
            <w:vAlign w:val="center"/>
          </w:tcPr>
          <w:p w14:paraId="2D548DB6">
            <w:pPr>
              <w:spacing w:before="0" w:after="0" w:line="276" w:lineRule="auto"/>
              <w:ind w:left="135"/>
              <w:jc w:val="center"/>
            </w:pPr>
          </w:p>
        </w:tc>
        <w:tc>
          <w:tcPr>
            <w:tcW w:w="2599" w:type="dxa"/>
            <w:tcMar>
              <w:top w:w="50" w:type="dxa"/>
              <w:left w:w="100" w:type="dxa"/>
            </w:tcMar>
            <w:vAlign w:val="center"/>
          </w:tcPr>
          <w:p w14:paraId="7ECC5BA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9FB0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FD4FCFA">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191A3745">
            <w:pPr>
              <w:spacing w:before="0" w:after="0"/>
              <w:ind w:left="135"/>
              <w:jc w:val="left"/>
            </w:pPr>
            <w:r>
              <w:rPr>
                <w:rFonts w:ascii="Times New Roman" w:hAnsi="Times New Roman"/>
                <w:b w:val="0"/>
                <w:i w:val="0"/>
                <w:color w:val="000000"/>
                <w:sz w:val="24"/>
              </w:rPr>
              <w:t>Устное народное творчество — малые фольклорные жанры</w:t>
            </w:r>
          </w:p>
        </w:tc>
        <w:tc>
          <w:tcPr>
            <w:tcW w:w="960" w:type="dxa"/>
            <w:tcMar>
              <w:top w:w="50" w:type="dxa"/>
              <w:left w:w="100" w:type="dxa"/>
            </w:tcMar>
            <w:vAlign w:val="center"/>
          </w:tcPr>
          <w:p w14:paraId="1472F75E">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0D0FAF0A">
            <w:pPr>
              <w:spacing w:before="0" w:after="0" w:line="276" w:lineRule="auto"/>
              <w:ind w:left="135"/>
              <w:jc w:val="center"/>
            </w:pPr>
          </w:p>
        </w:tc>
        <w:tc>
          <w:tcPr>
            <w:tcW w:w="1768" w:type="dxa"/>
            <w:tcMar>
              <w:top w:w="50" w:type="dxa"/>
              <w:left w:w="100" w:type="dxa"/>
            </w:tcMar>
            <w:vAlign w:val="center"/>
          </w:tcPr>
          <w:p w14:paraId="570190BD">
            <w:pPr>
              <w:spacing w:before="0" w:after="0" w:line="276" w:lineRule="auto"/>
              <w:ind w:left="135"/>
              <w:jc w:val="center"/>
            </w:pPr>
          </w:p>
        </w:tc>
        <w:tc>
          <w:tcPr>
            <w:tcW w:w="2599" w:type="dxa"/>
            <w:tcMar>
              <w:top w:w="50" w:type="dxa"/>
              <w:left w:w="100" w:type="dxa"/>
            </w:tcMar>
            <w:vAlign w:val="center"/>
          </w:tcPr>
          <w:p w14:paraId="0F20379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B740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C3987BF">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433770C9">
            <w:pPr>
              <w:spacing w:before="0" w:after="0"/>
              <w:ind w:left="135"/>
              <w:jc w:val="left"/>
            </w:pPr>
            <w:r>
              <w:rPr>
                <w:rFonts w:ascii="Times New Roman" w:hAnsi="Times New Roman"/>
                <w:b w:val="0"/>
                <w:i w:val="0"/>
                <w:color w:val="000000"/>
                <w:sz w:val="24"/>
              </w:rPr>
              <w:t>Произведения о братьях наших меньших</w:t>
            </w:r>
          </w:p>
        </w:tc>
        <w:tc>
          <w:tcPr>
            <w:tcW w:w="960" w:type="dxa"/>
            <w:tcMar>
              <w:top w:w="50" w:type="dxa"/>
              <w:left w:w="100" w:type="dxa"/>
            </w:tcMar>
            <w:vAlign w:val="center"/>
          </w:tcPr>
          <w:p w14:paraId="765DF30C">
            <w:pPr>
              <w:spacing w:before="0" w:after="0" w:line="276" w:lineRule="auto"/>
              <w:ind w:left="135"/>
              <w:jc w:val="center"/>
            </w:pPr>
            <w:r>
              <w:rPr>
                <w:rFonts w:ascii="Times New Roman" w:hAnsi="Times New Roman"/>
                <w:b w:val="0"/>
                <w:i w:val="0"/>
                <w:color w:val="000000"/>
                <w:sz w:val="24"/>
              </w:rPr>
              <w:t xml:space="preserve"> 7 </w:t>
            </w:r>
          </w:p>
        </w:tc>
        <w:tc>
          <w:tcPr>
            <w:tcW w:w="1680" w:type="dxa"/>
            <w:tcMar>
              <w:top w:w="50" w:type="dxa"/>
              <w:left w:w="100" w:type="dxa"/>
            </w:tcMar>
            <w:vAlign w:val="center"/>
          </w:tcPr>
          <w:p w14:paraId="3D709D38">
            <w:pPr>
              <w:spacing w:before="0" w:after="0" w:line="276" w:lineRule="auto"/>
              <w:ind w:left="135"/>
              <w:jc w:val="center"/>
            </w:pPr>
          </w:p>
        </w:tc>
        <w:tc>
          <w:tcPr>
            <w:tcW w:w="1768" w:type="dxa"/>
            <w:tcMar>
              <w:top w:w="50" w:type="dxa"/>
              <w:left w:w="100" w:type="dxa"/>
            </w:tcMar>
            <w:vAlign w:val="center"/>
          </w:tcPr>
          <w:p w14:paraId="75E2DBC3">
            <w:pPr>
              <w:spacing w:before="0" w:after="0" w:line="276" w:lineRule="auto"/>
              <w:ind w:left="135"/>
              <w:jc w:val="center"/>
            </w:pPr>
          </w:p>
        </w:tc>
        <w:tc>
          <w:tcPr>
            <w:tcW w:w="2599" w:type="dxa"/>
            <w:tcMar>
              <w:top w:w="50" w:type="dxa"/>
              <w:left w:w="100" w:type="dxa"/>
            </w:tcMar>
            <w:vAlign w:val="center"/>
          </w:tcPr>
          <w:p w14:paraId="595B69E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250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E96B909">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47E139B7">
            <w:pPr>
              <w:spacing w:before="0" w:after="0"/>
              <w:ind w:left="135"/>
              <w:jc w:val="left"/>
            </w:pPr>
            <w:r>
              <w:rPr>
                <w:rFonts w:ascii="Times New Roman" w:hAnsi="Times New Roman"/>
                <w:b w:val="0"/>
                <w:i w:val="0"/>
                <w:color w:val="000000"/>
                <w:sz w:val="24"/>
              </w:rPr>
              <w:t>Произведения о маме</w:t>
            </w:r>
          </w:p>
        </w:tc>
        <w:tc>
          <w:tcPr>
            <w:tcW w:w="960" w:type="dxa"/>
            <w:tcMar>
              <w:top w:w="50" w:type="dxa"/>
              <w:left w:w="100" w:type="dxa"/>
            </w:tcMar>
            <w:vAlign w:val="center"/>
          </w:tcPr>
          <w:p w14:paraId="229925B1">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71096304">
            <w:pPr>
              <w:spacing w:before="0" w:after="0" w:line="276" w:lineRule="auto"/>
              <w:ind w:left="135"/>
              <w:jc w:val="center"/>
            </w:pPr>
          </w:p>
        </w:tc>
        <w:tc>
          <w:tcPr>
            <w:tcW w:w="1768" w:type="dxa"/>
            <w:tcMar>
              <w:top w:w="50" w:type="dxa"/>
              <w:left w:w="100" w:type="dxa"/>
            </w:tcMar>
            <w:vAlign w:val="center"/>
          </w:tcPr>
          <w:p w14:paraId="6757CD50">
            <w:pPr>
              <w:spacing w:before="0" w:after="0" w:line="276" w:lineRule="auto"/>
              <w:ind w:left="135"/>
              <w:jc w:val="center"/>
            </w:pPr>
          </w:p>
        </w:tc>
        <w:tc>
          <w:tcPr>
            <w:tcW w:w="2599" w:type="dxa"/>
            <w:tcMar>
              <w:top w:w="50" w:type="dxa"/>
              <w:left w:w="100" w:type="dxa"/>
            </w:tcMar>
            <w:vAlign w:val="center"/>
          </w:tcPr>
          <w:p w14:paraId="76219B7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A6D2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482BF08">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3D80144C">
            <w:pPr>
              <w:spacing w:before="0" w:after="0"/>
              <w:ind w:left="135"/>
              <w:jc w:val="left"/>
            </w:pPr>
            <w:r>
              <w:rPr>
                <w:rFonts w:ascii="Times New Roman" w:hAnsi="Times New Roman"/>
                <w:b w:val="0"/>
                <w:i w:val="0"/>
                <w:color w:val="000000"/>
                <w:sz w:val="24"/>
              </w:rPr>
              <w:t>Фольклорные и авторские произведения о чудесах и фантазии</w:t>
            </w:r>
          </w:p>
        </w:tc>
        <w:tc>
          <w:tcPr>
            <w:tcW w:w="960" w:type="dxa"/>
            <w:tcMar>
              <w:top w:w="50" w:type="dxa"/>
              <w:left w:w="100" w:type="dxa"/>
            </w:tcMar>
            <w:vAlign w:val="center"/>
          </w:tcPr>
          <w:p w14:paraId="13277B46">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39DF2B71">
            <w:pPr>
              <w:spacing w:before="0" w:after="0" w:line="276" w:lineRule="auto"/>
              <w:ind w:left="135"/>
              <w:jc w:val="center"/>
            </w:pPr>
          </w:p>
        </w:tc>
        <w:tc>
          <w:tcPr>
            <w:tcW w:w="1768" w:type="dxa"/>
            <w:tcMar>
              <w:top w:w="50" w:type="dxa"/>
              <w:left w:w="100" w:type="dxa"/>
            </w:tcMar>
            <w:vAlign w:val="center"/>
          </w:tcPr>
          <w:p w14:paraId="1FD97EEF">
            <w:pPr>
              <w:spacing w:before="0" w:after="0" w:line="276" w:lineRule="auto"/>
              <w:ind w:left="135"/>
              <w:jc w:val="center"/>
            </w:pPr>
          </w:p>
        </w:tc>
        <w:tc>
          <w:tcPr>
            <w:tcW w:w="2599" w:type="dxa"/>
            <w:tcMar>
              <w:top w:w="50" w:type="dxa"/>
              <w:left w:w="100" w:type="dxa"/>
            </w:tcMar>
            <w:vAlign w:val="center"/>
          </w:tcPr>
          <w:p w14:paraId="334959F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017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6538628">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5EFBB973">
            <w:pPr>
              <w:spacing w:before="0" w:after="0"/>
              <w:ind w:left="135"/>
              <w:jc w:val="left"/>
            </w:pPr>
            <w:r>
              <w:rPr>
                <w:rFonts w:ascii="Times New Roman" w:hAnsi="Times New Roman"/>
                <w:b w:val="0"/>
                <w:i w:val="0"/>
                <w:color w:val="000000"/>
                <w:sz w:val="24"/>
              </w:rPr>
              <w:t>Библиографическая культура (работа с детской книгой)</w:t>
            </w:r>
          </w:p>
        </w:tc>
        <w:tc>
          <w:tcPr>
            <w:tcW w:w="960" w:type="dxa"/>
            <w:tcMar>
              <w:top w:w="50" w:type="dxa"/>
              <w:left w:w="100" w:type="dxa"/>
            </w:tcMar>
            <w:vAlign w:val="center"/>
          </w:tcPr>
          <w:p w14:paraId="3FFF9EE0">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37A293A9">
            <w:pPr>
              <w:spacing w:before="0" w:after="0" w:line="276" w:lineRule="auto"/>
              <w:ind w:left="135"/>
              <w:jc w:val="center"/>
            </w:pPr>
          </w:p>
        </w:tc>
        <w:tc>
          <w:tcPr>
            <w:tcW w:w="1768" w:type="dxa"/>
            <w:tcMar>
              <w:top w:w="50" w:type="dxa"/>
              <w:left w:w="100" w:type="dxa"/>
            </w:tcMar>
            <w:vAlign w:val="center"/>
          </w:tcPr>
          <w:p w14:paraId="588BC356">
            <w:pPr>
              <w:spacing w:before="0" w:after="0" w:line="276" w:lineRule="auto"/>
              <w:ind w:left="135"/>
              <w:jc w:val="center"/>
            </w:pPr>
          </w:p>
        </w:tc>
        <w:tc>
          <w:tcPr>
            <w:tcW w:w="2599" w:type="dxa"/>
            <w:tcMar>
              <w:top w:w="50" w:type="dxa"/>
              <w:left w:w="100" w:type="dxa"/>
            </w:tcMar>
            <w:vAlign w:val="center"/>
          </w:tcPr>
          <w:p w14:paraId="3F6546A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68E0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A0C569">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77D51CDF">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290F9239">
            <w:pPr>
              <w:jc w:val="left"/>
            </w:pPr>
          </w:p>
        </w:tc>
      </w:tr>
      <w:tr w14:paraId="1531D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7E3DCE">
            <w:pPr>
              <w:spacing w:before="0" w:after="0"/>
              <w:ind w:left="135"/>
              <w:jc w:val="left"/>
            </w:pPr>
            <w:r>
              <w:rPr>
                <w:rFonts w:ascii="Times New Roman" w:hAnsi="Times New Roman"/>
                <w:b w:val="0"/>
                <w:i w:val="0"/>
                <w:color w:val="000000"/>
                <w:sz w:val="24"/>
              </w:rPr>
              <w:t>Резервное время</w:t>
            </w:r>
          </w:p>
        </w:tc>
        <w:tc>
          <w:tcPr>
            <w:tcW w:w="1509" w:type="dxa"/>
            <w:tcMar>
              <w:top w:w="50" w:type="dxa"/>
              <w:left w:w="100" w:type="dxa"/>
            </w:tcMar>
            <w:vAlign w:val="center"/>
          </w:tcPr>
          <w:p w14:paraId="4579AD2C">
            <w:pPr>
              <w:spacing w:before="0" w:after="0" w:line="276" w:lineRule="auto"/>
              <w:ind w:left="135"/>
              <w:jc w:val="center"/>
            </w:pPr>
            <w:r>
              <w:rPr>
                <w:rFonts w:ascii="Times New Roman" w:hAnsi="Times New Roman"/>
                <w:b w:val="0"/>
                <w:i w:val="0"/>
                <w:color w:val="000000"/>
                <w:sz w:val="24"/>
              </w:rPr>
              <w:t xml:space="preserve"> 12 </w:t>
            </w:r>
          </w:p>
        </w:tc>
        <w:tc>
          <w:tcPr>
            <w:tcW w:w="1680" w:type="dxa"/>
            <w:tcMar>
              <w:top w:w="50" w:type="dxa"/>
              <w:left w:w="100" w:type="dxa"/>
            </w:tcMar>
            <w:vAlign w:val="center"/>
          </w:tcPr>
          <w:p w14:paraId="1C5B9745">
            <w:pPr>
              <w:spacing w:before="0" w:after="0" w:line="276" w:lineRule="auto"/>
              <w:ind w:left="135"/>
              <w:jc w:val="center"/>
            </w:pPr>
          </w:p>
        </w:tc>
        <w:tc>
          <w:tcPr>
            <w:tcW w:w="1768" w:type="dxa"/>
            <w:tcMar>
              <w:top w:w="50" w:type="dxa"/>
              <w:left w:w="100" w:type="dxa"/>
            </w:tcMar>
            <w:vAlign w:val="center"/>
          </w:tcPr>
          <w:p w14:paraId="66E6A7C6">
            <w:pPr>
              <w:spacing w:before="0" w:after="0" w:line="276" w:lineRule="auto"/>
              <w:ind w:left="135"/>
              <w:jc w:val="center"/>
            </w:pPr>
          </w:p>
        </w:tc>
        <w:tc>
          <w:tcPr>
            <w:tcW w:w="2599" w:type="dxa"/>
            <w:tcMar>
              <w:top w:w="50" w:type="dxa"/>
              <w:left w:w="100" w:type="dxa"/>
            </w:tcMar>
            <w:vAlign w:val="center"/>
          </w:tcPr>
          <w:p w14:paraId="19E56923">
            <w:pPr>
              <w:spacing w:before="0" w:after="0"/>
              <w:ind w:left="135"/>
              <w:jc w:val="left"/>
            </w:pPr>
          </w:p>
        </w:tc>
      </w:tr>
      <w:tr w14:paraId="2424A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634915C">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00FBF158">
            <w:pPr>
              <w:spacing w:before="0" w:after="0" w:line="276" w:lineRule="auto"/>
              <w:ind w:left="135"/>
              <w:jc w:val="center"/>
            </w:pPr>
            <w:r>
              <w:rPr>
                <w:rFonts w:ascii="Times New Roman" w:hAnsi="Times New Roman"/>
                <w:b w:val="0"/>
                <w:i w:val="0"/>
                <w:color w:val="000000"/>
                <w:sz w:val="24"/>
              </w:rPr>
              <w:t xml:space="preserve"> 132 </w:t>
            </w:r>
          </w:p>
        </w:tc>
        <w:tc>
          <w:tcPr>
            <w:tcW w:w="1680" w:type="dxa"/>
            <w:tcMar>
              <w:top w:w="50" w:type="dxa"/>
              <w:left w:w="100" w:type="dxa"/>
            </w:tcMar>
            <w:vAlign w:val="center"/>
          </w:tcPr>
          <w:p w14:paraId="6AB56062">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5B126562">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3380B94C">
            <w:pPr>
              <w:jc w:val="left"/>
            </w:pPr>
          </w:p>
        </w:tc>
      </w:tr>
    </w:tbl>
    <w:p w14:paraId="2C90C312">
      <w:pPr>
        <w:sectPr>
          <w:pgSz w:w="16383" w:h="11906" w:orient="landscape"/>
          <w:cols w:space="720" w:num="1"/>
        </w:sectPr>
      </w:pPr>
    </w:p>
    <w:p w14:paraId="4598481E">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6"/>
        <w:gridCol w:w="4558"/>
        <w:gridCol w:w="1483"/>
        <w:gridCol w:w="1634"/>
        <w:gridCol w:w="1717"/>
        <w:gridCol w:w="2588"/>
      </w:tblGrid>
      <w:tr w14:paraId="3813C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4E60D6EC">
            <w:pPr>
              <w:spacing w:before="0" w:after="0"/>
              <w:ind w:left="135"/>
              <w:jc w:val="left"/>
            </w:pPr>
            <w:r>
              <w:rPr>
                <w:rFonts w:ascii="Times New Roman" w:hAnsi="Times New Roman"/>
                <w:b/>
                <w:i w:val="0"/>
                <w:color w:val="000000"/>
                <w:sz w:val="24"/>
              </w:rPr>
              <w:t xml:space="preserve">№ п/п </w:t>
            </w:r>
          </w:p>
          <w:p w14:paraId="107FDEF8">
            <w:pPr>
              <w:spacing w:before="0" w:after="0"/>
              <w:ind w:left="135"/>
              <w:jc w:val="left"/>
            </w:pPr>
          </w:p>
        </w:tc>
        <w:tc>
          <w:tcPr>
            <w:tcW w:w="3168" w:type="dxa"/>
            <w:vMerge w:val="restart"/>
            <w:tcMar>
              <w:top w:w="50" w:type="dxa"/>
              <w:left w:w="100" w:type="dxa"/>
            </w:tcMar>
            <w:vAlign w:val="center"/>
          </w:tcPr>
          <w:p w14:paraId="1431AC9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AD189E6">
            <w:pPr>
              <w:spacing w:before="0" w:after="0"/>
              <w:ind w:left="135"/>
              <w:jc w:val="left"/>
            </w:pPr>
          </w:p>
        </w:tc>
        <w:tc>
          <w:tcPr>
            <w:tcW w:w="0" w:type="auto"/>
            <w:gridSpan w:val="3"/>
            <w:tcMar>
              <w:top w:w="50" w:type="dxa"/>
              <w:left w:w="100" w:type="dxa"/>
            </w:tcMar>
            <w:vAlign w:val="center"/>
          </w:tcPr>
          <w:p w14:paraId="50DBF0E0">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52D17D1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A411B47">
            <w:pPr>
              <w:spacing w:before="0" w:after="0"/>
              <w:ind w:left="135"/>
              <w:jc w:val="left"/>
            </w:pPr>
          </w:p>
        </w:tc>
      </w:tr>
      <w:tr w14:paraId="0EB13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2DCC68F">
            <w:pPr>
              <w:jc w:val="left"/>
            </w:pPr>
          </w:p>
        </w:tc>
        <w:tc>
          <w:tcPr>
            <w:tcW w:w="0" w:type="auto"/>
            <w:vMerge w:val="continue"/>
            <w:tcBorders>
              <w:top w:val="nil"/>
            </w:tcBorders>
            <w:tcMar>
              <w:top w:w="50" w:type="dxa"/>
              <w:left w:w="100" w:type="dxa"/>
            </w:tcMar>
          </w:tcPr>
          <w:p w14:paraId="6F314560">
            <w:pPr>
              <w:jc w:val="left"/>
            </w:pPr>
          </w:p>
        </w:tc>
        <w:tc>
          <w:tcPr>
            <w:tcW w:w="966" w:type="dxa"/>
            <w:tcMar>
              <w:top w:w="50" w:type="dxa"/>
              <w:left w:w="100" w:type="dxa"/>
            </w:tcMar>
            <w:vAlign w:val="center"/>
          </w:tcPr>
          <w:p w14:paraId="1D0C435F">
            <w:pPr>
              <w:spacing w:before="0" w:after="0"/>
              <w:ind w:left="135"/>
              <w:jc w:val="left"/>
            </w:pPr>
            <w:r>
              <w:rPr>
                <w:rFonts w:ascii="Times New Roman" w:hAnsi="Times New Roman"/>
                <w:b/>
                <w:i w:val="0"/>
                <w:color w:val="000000"/>
                <w:sz w:val="24"/>
              </w:rPr>
              <w:t xml:space="preserve">Всего </w:t>
            </w:r>
          </w:p>
          <w:p w14:paraId="7EE86D9B">
            <w:pPr>
              <w:spacing w:before="0" w:after="0"/>
              <w:ind w:left="135"/>
              <w:jc w:val="left"/>
            </w:pPr>
          </w:p>
        </w:tc>
        <w:tc>
          <w:tcPr>
            <w:tcW w:w="1687" w:type="dxa"/>
            <w:tcMar>
              <w:top w:w="50" w:type="dxa"/>
              <w:left w:w="100" w:type="dxa"/>
            </w:tcMar>
            <w:vAlign w:val="center"/>
          </w:tcPr>
          <w:p w14:paraId="2C6BE927">
            <w:pPr>
              <w:spacing w:before="0" w:after="0"/>
              <w:ind w:left="135"/>
              <w:jc w:val="left"/>
            </w:pPr>
            <w:r>
              <w:rPr>
                <w:rFonts w:ascii="Times New Roman" w:hAnsi="Times New Roman"/>
                <w:b/>
                <w:i w:val="0"/>
                <w:color w:val="000000"/>
                <w:sz w:val="24"/>
              </w:rPr>
              <w:t xml:space="preserve">Контрольные работы </w:t>
            </w:r>
          </w:p>
          <w:p w14:paraId="6F7DA8CB">
            <w:pPr>
              <w:spacing w:before="0" w:after="0"/>
              <w:ind w:left="135"/>
              <w:jc w:val="left"/>
            </w:pPr>
          </w:p>
        </w:tc>
        <w:tc>
          <w:tcPr>
            <w:tcW w:w="1774" w:type="dxa"/>
            <w:tcMar>
              <w:top w:w="50" w:type="dxa"/>
              <w:left w:w="100" w:type="dxa"/>
            </w:tcMar>
            <w:vAlign w:val="center"/>
          </w:tcPr>
          <w:p w14:paraId="1BBE4DC4">
            <w:pPr>
              <w:spacing w:before="0" w:after="0"/>
              <w:ind w:left="135"/>
              <w:jc w:val="left"/>
            </w:pPr>
            <w:r>
              <w:rPr>
                <w:rFonts w:ascii="Times New Roman" w:hAnsi="Times New Roman"/>
                <w:b/>
                <w:i w:val="0"/>
                <w:color w:val="000000"/>
                <w:sz w:val="24"/>
              </w:rPr>
              <w:t xml:space="preserve">Практические работы </w:t>
            </w:r>
          </w:p>
          <w:p w14:paraId="6F2B30D6">
            <w:pPr>
              <w:spacing w:before="0" w:after="0"/>
              <w:ind w:left="135"/>
              <w:jc w:val="left"/>
            </w:pPr>
          </w:p>
        </w:tc>
        <w:tc>
          <w:tcPr>
            <w:tcW w:w="0" w:type="auto"/>
            <w:vMerge w:val="continue"/>
            <w:tcBorders>
              <w:top w:val="nil"/>
            </w:tcBorders>
            <w:tcMar>
              <w:top w:w="50" w:type="dxa"/>
              <w:left w:w="100" w:type="dxa"/>
            </w:tcMar>
          </w:tcPr>
          <w:p w14:paraId="0916B105">
            <w:pPr>
              <w:jc w:val="left"/>
            </w:pPr>
          </w:p>
        </w:tc>
      </w:tr>
      <w:tr w14:paraId="4EED1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B0A0A03">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E84CFE1">
            <w:pPr>
              <w:spacing w:before="0" w:after="0"/>
              <w:ind w:left="135"/>
              <w:jc w:val="left"/>
            </w:pPr>
            <w:r>
              <w:rPr>
                <w:rFonts w:ascii="Times New Roman" w:hAnsi="Times New Roman"/>
                <w:b w:val="0"/>
                <w:i w:val="0"/>
                <w:color w:val="000000"/>
                <w:sz w:val="24"/>
              </w:rPr>
              <w:t>О нашей Родине</w:t>
            </w:r>
          </w:p>
        </w:tc>
        <w:tc>
          <w:tcPr>
            <w:tcW w:w="966" w:type="dxa"/>
            <w:tcMar>
              <w:top w:w="50" w:type="dxa"/>
              <w:left w:w="100" w:type="dxa"/>
            </w:tcMar>
            <w:vAlign w:val="center"/>
          </w:tcPr>
          <w:p w14:paraId="46B59766">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08C2E01B">
            <w:pPr>
              <w:spacing w:before="0" w:after="0" w:line="276" w:lineRule="auto"/>
              <w:ind w:left="135"/>
              <w:jc w:val="center"/>
            </w:pPr>
          </w:p>
        </w:tc>
        <w:tc>
          <w:tcPr>
            <w:tcW w:w="1774" w:type="dxa"/>
            <w:tcMar>
              <w:top w:w="50" w:type="dxa"/>
              <w:left w:w="100" w:type="dxa"/>
            </w:tcMar>
            <w:vAlign w:val="center"/>
          </w:tcPr>
          <w:p w14:paraId="064B2982">
            <w:pPr>
              <w:spacing w:before="0" w:after="0" w:line="276" w:lineRule="auto"/>
              <w:ind w:left="135"/>
              <w:jc w:val="center"/>
            </w:pPr>
          </w:p>
        </w:tc>
        <w:tc>
          <w:tcPr>
            <w:tcW w:w="2615" w:type="dxa"/>
            <w:tcMar>
              <w:top w:w="50" w:type="dxa"/>
              <w:left w:w="100" w:type="dxa"/>
            </w:tcMar>
            <w:vAlign w:val="center"/>
          </w:tcPr>
          <w:p w14:paraId="20EE8FB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4BE7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0E8443B">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7C755E80">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2603A4BD">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70C3BC4C">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3885813">
            <w:pPr>
              <w:spacing w:before="0" w:after="0" w:line="276" w:lineRule="auto"/>
              <w:ind w:left="135"/>
              <w:jc w:val="center"/>
            </w:pPr>
          </w:p>
        </w:tc>
        <w:tc>
          <w:tcPr>
            <w:tcW w:w="2615" w:type="dxa"/>
            <w:tcMar>
              <w:top w:w="50" w:type="dxa"/>
              <w:left w:w="100" w:type="dxa"/>
            </w:tcMar>
            <w:vAlign w:val="center"/>
          </w:tcPr>
          <w:p w14:paraId="15112D8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306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7B04B3D">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15DCD9E">
            <w:pPr>
              <w:spacing w:before="0" w:after="0"/>
              <w:ind w:left="135"/>
              <w:jc w:val="left"/>
            </w:pPr>
            <w:r>
              <w:rPr>
                <w:rFonts w:ascii="Times New Roman" w:hAnsi="Times New Roman"/>
                <w:b w:val="0"/>
                <w:i w:val="0"/>
                <w:color w:val="000000"/>
                <w:sz w:val="24"/>
              </w:rPr>
              <w:t>Звуки и краски родной природы в разные времена года (осень)</w:t>
            </w:r>
          </w:p>
        </w:tc>
        <w:tc>
          <w:tcPr>
            <w:tcW w:w="966" w:type="dxa"/>
            <w:tcMar>
              <w:top w:w="50" w:type="dxa"/>
              <w:left w:w="100" w:type="dxa"/>
            </w:tcMar>
            <w:vAlign w:val="center"/>
          </w:tcPr>
          <w:p w14:paraId="66A3D41D">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575490B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3C3C470">
            <w:pPr>
              <w:spacing w:before="0" w:after="0" w:line="276" w:lineRule="auto"/>
              <w:ind w:left="135"/>
              <w:jc w:val="center"/>
            </w:pPr>
          </w:p>
        </w:tc>
        <w:tc>
          <w:tcPr>
            <w:tcW w:w="2615" w:type="dxa"/>
            <w:tcMar>
              <w:top w:w="50" w:type="dxa"/>
              <w:left w:w="100" w:type="dxa"/>
            </w:tcMar>
            <w:vAlign w:val="center"/>
          </w:tcPr>
          <w:p w14:paraId="36598BC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9D89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15F1125">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8A929E9">
            <w:pPr>
              <w:spacing w:before="0" w:after="0"/>
              <w:ind w:left="135"/>
              <w:jc w:val="left"/>
            </w:pPr>
            <w:r>
              <w:rPr>
                <w:rFonts w:ascii="Times New Roman" w:hAnsi="Times New Roman"/>
                <w:b w:val="0"/>
                <w:i w:val="0"/>
                <w:color w:val="000000"/>
                <w:sz w:val="24"/>
              </w:rPr>
              <w:t>О детях и дружбе</w:t>
            </w:r>
          </w:p>
        </w:tc>
        <w:tc>
          <w:tcPr>
            <w:tcW w:w="966" w:type="dxa"/>
            <w:tcMar>
              <w:top w:w="50" w:type="dxa"/>
              <w:left w:w="100" w:type="dxa"/>
            </w:tcMar>
            <w:vAlign w:val="center"/>
          </w:tcPr>
          <w:p w14:paraId="70FCF69E">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0F57F8F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F01E920">
            <w:pPr>
              <w:spacing w:before="0" w:after="0" w:line="276" w:lineRule="auto"/>
              <w:ind w:left="135"/>
              <w:jc w:val="center"/>
            </w:pPr>
          </w:p>
        </w:tc>
        <w:tc>
          <w:tcPr>
            <w:tcW w:w="2615" w:type="dxa"/>
            <w:tcMar>
              <w:top w:w="50" w:type="dxa"/>
              <w:left w:w="100" w:type="dxa"/>
            </w:tcMar>
            <w:vAlign w:val="center"/>
          </w:tcPr>
          <w:p w14:paraId="01592F9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BED3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7EDD209">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0A096323">
            <w:pPr>
              <w:spacing w:before="0" w:after="0"/>
              <w:ind w:left="135"/>
              <w:jc w:val="left"/>
            </w:pPr>
            <w:r>
              <w:rPr>
                <w:rFonts w:ascii="Times New Roman" w:hAnsi="Times New Roman"/>
                <w:b w:val="0"/>
                <w:i w:val="0"/>
                <w:color w:val="000000"/>
                <w:sz w:val="24"/>
              </w:rPr>
              <w:t>Мир сказок</w:t>
            </w:r>
          </w:p>
        </w:tc>
        <w:tc>
          <w:tcPr>
            <w:tcW w:w="966" w:type="dxa"/>
            <w:tcMar>
              <w:top w:w="50" w:type="dxa"/>
              <w:left w:w="100" w:type="dxa"/>
            </w:tcMar>
            <w:vAlign w:val="center"/>
          </w:tcPr>
          <w:p w14:paraId="69E0A0F2">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51E46D4D">
            <w:pPr>
              <w:spacing w:before="0" w:after="0" w:line="276" w:lineRule="auto"/>
              <w:ind w:left="135"/>
              <w:jc w:val="center"/>
            </w:pPr>
          </w:p>
        </w:tc>
        <w:tc>
          <w:tcPr>
            <w:tcW w:w="1774" w:type="dxa"/>
            <w:tcMar>
              <w:top w:w="50" w:type="dxa"/>
              <w:left w:w="100" w:type="dxa"/>
            </w:tcMar>
            <w:vAlign w:val="center"/>
          </w:tcPr>
          <w:p w14:paraId="628C4BCC">
            <w:pPr>
              <w:spacing w:before="0" w:after="0" w:line="276" w:lineRule="auto"/>
              <w:ind w:left="135"/>
              <w:jc w:val="center"/>
            </w:pPr>
          </w:p>
        </w:tc>
        <w:tc>
          <w:tcPr>
            <w:tcW w:w="2615" w:type="dxa"/>
            <w:tcMar>
              <w:top w:w="50" w:type="dxa"/>
              <w:left w:w="100" w:type="dxa"/>
            </w:tcMar>
            <w:vAlign w:val="center"/>
          </w:tcPr>
          <w:p w14:paraId="03B8CCC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8F50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38C02DF">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1B32BAD3">
            <w:pPr>
              <w:spacing w:before="0" w:after="0"/>
              <w:ind w:left="135"/>
              <w:jc w:val="left"/>
            </w:pPr>
            <w:r>
              <w:rPr>
                <w:rFonts w:ascii="Times New Roman" w:hAnsi="Times New Roman"/>
                <w:b w:val="0"/>
                <w:i w:val="0"/>
                <w:color w:val="000000"/>
                <w:sz w:val="24"/>
              </w:rPr>
              <w:t>Звуки и краски родной природы в разные времена года (зима)</w:t>
            </w:r>
          </w:p>
        </w:tc>
        <w:tc>
          <w:tcPr>
            <w:tcW w:w="966" w:type="dxa"/>
            <w:tcMar>
              <w:top w:w="50" w:type="dxa"/>
              <w:left w:w="100" w:type="dxa"/>
            </w:tcMar>
            <w:vAlign w:val="center"/>
          </w:tcPr>
          <w:p w14:paraId="7AA27F07">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20328BAE">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594CD99">
            <w:pPr>
              <w:spacing w:before="0" w:after="0" w:line="276" w:lineRule="auto"/>
              <w:ind w:left="135"/>
              <w:jc w:val="center"/>
            </w:pPr>
          </w:p>
        </w:tc>
        <w:tc>
          <w:tcPr>
            <w:tcW w:w="2615" w:type="dxa"/>
            <w:tcMar>
              <w:top w:w="50" w:type="dxa"/>
              <w:left w:w="100" w:type="dxa"/>
            </w:tcMar>
            <w:vAlign w:val="center"/>
          </w:tcPr>
          <w:p w14:paraId="71B21B7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EBE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B391EBE">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F7B157B">
            <w:pPr>
              <w:spacing w:before="0" w:after="0"/>
              <w:ind w:left="135"/>
              <w:jc w:val="left"/>
            </w:pPr>
            <w:r>
              <w:rPr>
                <w:rFonts w:ascii="Times New Roman" w:hAnsi="Times New Roman"/>
                <w:b w:val="0"/>
                <w:i w:val="0"/>
                <w:color w:val="000000"/>
                <w:sz w:val="24"/>
              </w:rPr>
              <w:t>О братьях наших меньших</w:t>
            </w:r>
          </w:p>
        </w:tc>
        <w:tc>
          <w:tcPr>
            <w:tcW w:w="966" w:type="dxa"/>
            <w:tcMar>
              <w:top w:w="50" w:type="dxa"/>
              <w:left w:w="100" w:type="dxa"/>
            </w:tcMar>
            <w:vAlign w:val="center"/>
          </w:tcPr>
          <w:p w14:paraId="422D54E7">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52D58A9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D25115F">
            <w:pPr>
              <w:spacing w:before="0" w:after="0" w:line="276" w:lineRule="auto"/>
              <w:ind w:left="135"/>
              <w:jc w:val="center"/>
            </w:pPr>
          </w:p>
        </w:tc>
        <w:tc>
          <w:tcPr>
            <w:tcW w:w="2615" w:type="dxa"/>
            <w:tcMar>
              <w:top w:w="50" w:type="dxa"/>
              <w:left w:w="100" w:type="dxa"/>
            </w:tcMar>
            <w:vAlign w:val="center"/>
          </w:tcPr>
          <w:p w14:paraId="3DA79D1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26D2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469041B">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28591A5D">
            <w:pPr>
              <w:spacing w:before="0" w:after="0"/>
              <w:ind w:left="135"/>
              <w:jc w:val="left"/>
            </w:pPr>
            <w:r>
              <w:rPr>
                <w:rFonts w:ascii="Times New Roman" w:hAnsi="Times New Roman"/>
                <w:b w:val="0"/>
                <w:i w:val="0"/>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5891FCB5">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09993EDB">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89E0F14">
            <w:pPr>
              <w:spacing w:before="0" w:after="0" w:line="276" w:lineRule="auto"/>
              <w:ind w:left="135"/>
              <w:jc w:val="center"/>
            </w:pPr>
          </w:p>
        </w:tc>
        <w:tc>
          <w:tcPr>
            <w:tcW w:w="2615" w:type="dxa"/>
            <w:tcMar>
              <w:top w:w="50" w:type="dxa"/>
              <w:left w:w="100" w:type="dxa"/>
            </w:tcMar>
            <w:vAlign w:val="center"/>
          </w:tcPr>
          <w:p w14:paraId="3F33344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89C93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C19C099">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2CB17B92">
            <w:pPr>
              <w:spacing w:before="0" w:after="0"/>
              <w:ind w:left="135"/>
              <w:jc w:val="left"/>
            </w:pPr>
            <w:r>
              <w:rPr>
                <w:rFonts w:ascii="Times New Roman" w:hAnsi="Times New Roman"/>
                <w:b w:val="0"/>
                <w:i w:val="0"/>
                <w:color w:val="000000"/>
                <w:sz w:val="24"/>
              </w:rPr>
              <w:t>О наших близких, о семье</w:t>
            </w:r>
          </w:p>
        </w:tc>
        <w:tc>
          <w:tcPr>
            <w:tcW w:w="966" w:type="dxa"/>
            <w:tcMar>
              <w:top w:w="50" w:type="dxa"/>
              <w:left w:w="100" w:type="dxa"/>
            </w:tcMar>
            <w:vAlign w:val="center"/>
          </w:tcPr>
          <w:p w14:paraId="24D6B3C4">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6959BEC7">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ADA1A54">
            <w:pPr>
              <w:spacing w:before="0" w:after="0" w:line="276" w:lineRule="auto"/>
              <w:ind w:left="135"/>
              <w:jc w:val="center"/>
            </w:pPr>
          </w:p>
        </w:tc>
        <w:tc>
          <w:tcPr>
            <w:tcW w:w="2615" w:type="dxa"/>
            <w:tcMar>
              <w:top w:w="50" w:type="dxa"/>
              <w:left w:w="100" w:type="dxa"/>
            </w:tcMar>
            <w:vAlign w:val="center"/>
          </w:tcPr>
          <w:p w14:paraId="18E01A6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1E1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742A561">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7CC96E7B">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59974D51">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7691AD64">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2713F31">
            <w:pPr>
              <w:spacing w:before="0" w:after="0" w:line="276" w:lineRule="auto"/>
              <w:ind w:left="135"/>
              <w:jc w:val="center"/>
            </w:pPr>
          </w:p>
        </w:tc>
        <w:tc>
          <w:tcPr>
            <w:tcW w:w="2615" w:type="dxa"/>
            <w:tcMar>
              <w:top w:w="50" w:type="dxa"/>
              <w:left w:w="100" w:type="dxa"/>
            </w:tcMar>
            <w:vAlign w:val="center"/>
          </w:tcPr>
          <w:p w14:paraId="554CE9E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BE1A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647FAC">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6F9400A5">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1B9FCB0">
            <w:pPr>
              <w:spacing w:before="0" w:after="0" w:line="276" w:lineRule="auto"/>
              <w:ind w:left="135"/>
              <w:jc w:val="center"/>
            </w:pPr>
            <w:r>
              <w:rPr>
                <w:rFonts w:ascii="Times New Roman" w:hAnsi="Times New Roman"/>
                <w:b w:val="0"/>
                <w:i w:val="0"/>
                <w:color w:val="000000"/>
                <w:sz w:val="24"/>
              </w:rPr>
              <w:t xml:space="preserve"> 2 </w:t>
            </w:r>
          </w:p>
        </w:tc>
        <w:tc>
          <w:tcPr>
            <w:tcW w:w="1687" w:type="dxa"/>
            <w:tcMar>
              <w:top w:w="50" w:type="dxa"/>
              <w:left w:w="100" w:type="dxa"/>
            </w:tcMar>
            <w:vAlign w:val="center"/>
          </w:tcPr>
          <w:p w14:paraId="2F01FEFA">
            <w:pPr>
              <w:spacing w:before="0" w:after="0" w:line="276" w:lineRule="auto"/>
              <w:ind w:left="135"/>
              <w:jc w:val="center"/>
            </w:pPr>
          </w:p>
        </w:tc>
        <w:tc>
          <w:tcPr>
            <w:tcW w:w="1774" w:type="dxa"/>
            <w:tcMar>
              <w:top w:w="50" w:type="dxa"/>
              <w:left w:w="100" w:type="dxa"/>
            </w:tcMar>
            <w:vAlign w:val="center"/>
          </w:tcPr>
          <w:p w14:paraId="1EC11006">
            <w:pPr>
              <w:spacing w:before="0" w:after="0" w:line="276" w:lineRule="auto"/>
              <w:ind w:left="135"/>
              <w:jc w:val="center"/>
            </w:pPr>
          </w:p>
        </w:tc>
        <w:tc>
          <w:tcPr>
            <w:tcW w:w="2615" w:type="dxa"/>
            <w:tcMar>
              <w:top w:w="50" w:type="dxa"/>
              <w:left w:w="100" w:type="dxa"/>
            </w:tcMar>
            <w:vAlign w:val="center"/>
          </w:tcPr>
          <w:p w14:paraId="558E850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8EC2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4E4CF0">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07089D59">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2CB7E752">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2C2FF12">
            <w:pPr>
              <w:spacing w:before="0" w:after="0" w:line="276" w:lineRule="auto"/>
              <w:ind w:left="135"/>
              <w:jc w:val="center"/>
            </w:pPr>
          </w:p>
        </w:tc>
        <w:tc>
          <w:tcPr>
            <w:tcW w:w="2615" w:type="dxa"/>
            <w:tcMar>
              <w:top w:w="50" w:type="dxa"/>
              <w:left w:w="100" w:type="dxa"/>
            </w:tcMar>
            <w:vAlign w:val="center"/>
          </w:tcPr>
          <w:p w14:paraId="1F43BCC4">
            <w:pPr>
              <w:spacing w:before="0" w:after="0"/>
              <w:ind w:left="135"/>
              <w:jc w:val="left"/>
            </w:pPr>
          </w:p>
        </w:tc>
      </w:tr>
      <w:tr w14:paraId="03C3A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BB3B8B9">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6E302390">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011757C0">
            <w:pPr>
              <w:spacing w:before="0" w:after="0" w:line="276" w:lineRule="auto"/>
              <w:ind w:left="135"/>
              <w:jc w:val="center"/>
            </w:pPr>
            <w:r>
              <w:rPr>
                <w:rFonts w:ascii="Times New Roman" w:hAnsi="Times New Roman"/>
                <w:b w:val="0"/>
                <w:i w:val="0"/>
                <w:color w:val="000000"/>
                <w:sz w:val="24"/>
              </w:rPr>
              <w:t xml:space="preserve"> 9 </w:t>
            </w:r>
          </w:p>
        </w:tc>
        <w:tc>
          <w:tcPr>
            <w:tcW w:w="1774" w:type="dxa"/>
            <w:tcMar>
              <w:top w:w="50" w:type="dxa"/>
              <w:left w:w="100" w:type="dxa"/>
            </w:tcMar>
            <w:vAlign w:val="center"/>
          </w:tcPr>
          <w:p w14:paraId="59474A48">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293463EB">
            <w:pPr>
              <w:jc w:val="left"/>
            </w:pPr>
          </w:p>
        </w:tc>
      </w:tr>
    </w:tbl>
    <w:p w14:paraId="4ACB23EB">
      <w:pPr>
        <w:sectPr>
          <w:pgSz w:w="16383" w:h="11906" w:orient="landscape"/>
          <w:cols w:space="720" w:num="1"/>
        </w:sectPr>
      </w:pPr>
    </w:p>
    <w:p w14:paraId="201337D5">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4"/>
        <w:gridCol w:w="4450"/>
        <w:gridCol w:w="1452"/>
        <w:gridCol w:w="1588"/>
        <w:gridCol w:w="1668"/>
        <w:gridCol w:w="2834"/>
      </w:tblGrid>
      <w:tr w14:paraId="61D86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6" w:type="dxa"/>
            <w:vMerge w:val="restart"/>
            <w:tcMar>
              <w:top w:w="50" w:type="dxa"/>
              <w:left w:w="100" w:type="dxa"/>
            </w:tcMar>
            <w:vAlign w:val="center"/>
          </w:tcPr>
          <w:p w14:paraId="08F14640">
            <w:pPr>
              <w:spacing w:before="0" w:after="0"/>
              <w:ind w:left="135"/>
              <w:jc w:val="left"/>
            </w:pPr>
            <w:r>
              <w:rPr>
                <w:rFonts w:ascii="Times New Roman" w:hAnsi="Times New Roman"/>
                <w:b/>
                <w:i w:val="0"/>
                <w:color w:val="000000"/>
                <w:sz w:val="24"/>
              </w:rPr>
              <w:t xml:space="preserve">№ п/п </w:t>
            </w:r>
          </w:p>
          <w:p w14:paraId="5C651B40">
            <w:pPr>
              <w:spacing w:before="0" w:after="0"/>
              <w:ind w:left="135"/>
              <w:jc w:val="left"/>
            </w:pPr>
          </w:p>
        </w:tc>
        <w:tc>
          <w:tcPr>
            <w:tcW w:w="3168" w:type="dxa"/>
            <w:vMerge w:val="restart"/>
            <w:tcMar>
              <w:top w:w="50" w:type="dxa"/>
              <w:left w:w="100" w:type="dxa"/>
            </w:tcMar>
            <w:vAlign w:val="center"/>
          </w:tcPr>
          <w:p w14:paraId="5305F0C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18BC020">
            <w:pPr>
              <w:spacing w:before="0" w:after="0"/>
              <w:ind w:left="135"/>
              <w:jc w:val="left"/>
            </w:pPr>
          </w:p>
        </w:tc>
        <w:tc>
          <w:tcPr>
            <w:tcW w:w="0" w:type="auto"/>
            <w:gridSpan w:val="3"/>
            <w:tcMar>
              <w:top w:w="50" w:type="dxa"/>
              <w:left w:w="100" w:type="dxa"/>
            </w:tcMar>
            <w:vAlign w:val="center"/>
          </w:tcPr>
          <w:p w14:paraId="7C1816A3">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7702069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2EF6317">
            <w:pPr>
              <w:spacing w:before="0" w:after="0"/>
              <w:ind w:left="135"/>
              <w:jc w:val="left"/>
            </w:pPr>
          </w:p>
        </w:tc>
      </w:tr>
      <w:tr w14:paraId="69F87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B1F9140">
            <w:pPr>
              <w:jc w:val="left"/>
            </w:pPr>
          </w:p>
        </w:tc>
        <w:tc>
          <w:tcPr>
            <w:tcW w:w="0" w:type="auto"/>
            <w:vMerge w:val="continue"/>
            <w:tcBorders>
              <w:top w:val="nil"/>
            </w:tcBorders>
            <w:tcMar>
              <w:top w:w="50" w:type="dxa"/>
              <w:left w:w="100" w:type="dxa"/>
            </w:tcMar>
          </w:tcPr>
          <w:p w14:paraId="1BA4D5B0">
            <w:pPr>
              <w:jc w:val="left"/>
            </w:pPr>
          </w:p>
        </w:tc>
        <w:tc>
          <w:tcPr>
            <w:tcW w:w="966" w:type="dxa"/>
            <w:tcMar>
              <w:top w:w="50" w:type="dxa"/>
              <w:left w:w="100" w:type="dxa"/>
            </w:tcMar>
            <w:vAlign w:val="center"/>
          </w:tcPr>
          <w:p w14:paraId="3A53EDEC">
            <w:pPr>
              <w:spacing w:before="0" w:after="0"/>
              <w:ind w:left="135"/>
              <w:jc w:val="left"/>
            </w:pPr>
            <w:r>
              <w:rPr>
                <w:rFonts w:ascii="Times New Roman" w:hAnsi="Times New Roman"/>
                <w:b/>
                <w:i w:val="0"/>
                <w:color w:val="000000"/>
                <w:sz w:val="24"/>
              </w:rPr>
              <w:t xml:space="preserve">Всего </w:t>
            </w:r>
          </w:p>
          <w:p w14:paraId="31429A83">
            <w:pPr>
              <w:spacing w:before="0" w:after="0"/>
              <w:ind w:left="135"/>
              <w:jc w:val="left"/>
            </w:pPr>
          </w:p>
        </w:tc>
        <w:tc>
          <w:tcPr>
            <w:tcW w:w="1687" w:type="dxa"/>
            <w:tcMar>
              <w:top w:w="50" w:type="dxa"/>
              <w:left w:w="100" w:type="dxa"/>
            </w:tcMar>
            <w:vAlign w:val="center"/>
          </w:tcPr>
          <w:p w14:paraId="05FD3C04">
            <w:pPr>
              <w:spacing w:before="0" w:after="0"/>
              <w:ind w:left="135"/>
              <w:jc w:val="left"/>
            </w:pPr>
            <w:r>
              <w:rPr>
                <w:rFonts w:ascii="Times New Roman" w:hAnsi="Times New Roman"/>
                <w:b/>
                <w:i w:val="0"/>
                <w:color w:val="000000"/>
                <w:sz w:val="24"/>
              </w:rPr>
              <w:t xml:space="preserve">Контрольные работы </w:t>
            </w:r>
          </w:p>
          <w:p w14:paraId="6AD77753">
            <w:pPr>
              <w:spacing w:before="0" w:after="0"/>
              <w:ind w:left="135"/>
              <w:jc w:val="left"/>
            </w:pPr>
          </w:p>
        </w:tc>
        <w:tc>
          <w:tcPr>
            <w:tcW w:w="1774" w:type="dxa"/>
            <w:tcMar>
              <w:top w:w="50" w:type="dxa"/>
              <w:left w:w="100" w:type="dxa"/>
            </w:tcMar>
            <w:vAlign w:val="center"/>
          </w:tcPr>
          <w:p w14:paraId="1E893DF1">
            <w:pPr>
              <w:spacing w:before="0" w:after="0"/>
              <w:ind w:left="135"/>
              <w:jc w:val="left"/>
            </w:pPr>
            <w:r>
              <w:rPr>
                <w:rFonts w:ascii="Times New Roman" w:hAnsi="Times New Roman"/>
                <w:b/>
                <w:i w:val="0"/>
                <w:color w:val="000000"/>
                <w:sz w:val="24"/>
              </w:rPr>
              <w:t xml:space="preserve">Практические работы </w:t>
            </w:r>
          </w:p>
          <w:p w14:paraId="3F71640E">
            <w:pPr>
              <w:spacing w:before="0" w:after="0"/>
              <w:ind w:left="135"/>
              <w:jc w:val="left"/>
            </w:pPr>
          </w:p>
        </w:tc>
        <w:tc>
          <w:tcPr>
            <w:tcW w:w="0" w:type="auto"/>
            <w:vMerge w:val="continue"/>
            <w:tcBorders>
              <w:top w:val="nil"/>
            </w:tcBorders>
            <w:tcMar>
              <w:top w:w="50" w:type="dxa"/>
              <w:left w:w="100" w:type="dxa"/>
            </w:tcMar>
          </w:tcPr>
          <w:p w14:paraId="2FB52E39">
            <w:pPr>
              <w:jc w:val="left"/>
            </w:pPr>
          </w:p>
        </w:tc>
      </w:tr>
      <w:tr w14:paraId="0B8E9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1C32AD4">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262EF56">
            <w:pPr>
              <w:spacing w:before="0" w:after="0"/>
              <w:ind w:left="135"/>
              <w:jc w:val="left"/>
            </w:pPr>
            <w:r>
              <w:rPr>
                <w:rFonts w:ascii="Times New Roman" w:hAnsi="Times New Roman"/>
                <w:b w:val="0"/>
                <w:i w:val="0"/>
                <w:color w:val="000000"/>
                <w:sz w:val="24"/>
              </w:rPr>
              <w:t>О Родине и её истории</w:t>
            </w:r>
          </w:p>
        </w:tc>
        <w:tc>
          <w:tcPr>
            <w:tcW w:w="966" w:type="dxa"/>
            <w:tcMar>
              <w:top w:w="50" w:type="dxa"/>
              <w:left w:w="100" w:type="dxa"/>
            </w:tcMar>
            <w:vAlign w:val="center"/>
          </w:tcPr>
          <w:p w14:paraId="0E4D6A41">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73304244">
            <w:pPr>
              <w:spacing w:before="0" w:after="0" w:line="276" w:lineRule="auto"/>
              <w:ind w:left="135"/>
              <w:jc w:val="center"/>
            </w:pPr>
          </w:p>
        </w:tc>
        <w:tc>
          <w:tcPr>
            <w:tcW w:w="1774" w:type="dxa"/>
            <w:tcMar>
              <w:top w:w="50" w:type="dxa"/>
              <w:left w:w="100" w:type="dxa"/>
            </w:tcMar>
            <w:vAlign w:val="center"/>
          </w:tcPr>
          <w:p w14:paraId="55009997">
            <w:pPr>
              <w:spacing w:before="0" w:after="0" w:line="276" w:lineRule="auto"/>
              <w:ind w:left="135"/>
              <w:jc w:val="center"/>
            </w:pPr>
          </w:p>
        </w:tc>
        <w:tc>
          <w:tcPr>
            <w:tcW w:w="2615" w:type="dxa"/>
            <w:tcMar>
              <w:top w:w="50" w:type="dxa"/>
              <w:left w:w="100" w:type="dxa"/>
            </w:tcMar>
            <w:vAlign w:val="center"/>
          </w:tcPr>
          <w:p w14:paraId="18B466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9BB7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9A6B448">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98DD198">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5855E7AB">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46B86862">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2E6E6AB">
            <w:pPr>
              <w:spacing w:before="0" w:after="0" w:line="276" w:lineRule="auto"/>
              <w:ind w:left="135"/>
              <w:jc w:val="center"/>
            </w:pPr>
          </w:p>
        </w:tc>
        <w:tc>
          <w:tcPr>
            <w:tcW w:w="2615" w:type="dxa"/>
            <w:tcMar>
              <w:top w:w="50" w:type="dxa"/>
              <w:left w:w="100" w:type="dxa"/>
            </w:tcMar>
            <w:vAlign w:val="center"/>
          </w:tcPr>
          <w:p w14:paraId="343931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AAC7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F52C281">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32066A0">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797CBAAC">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3D1D0D4F">
            <w:pPr>
              <w:spacing w:before="0" w:after="0" w:line="276" w:lineRule="auto"/>
              <w:ind w:left="135"/>
              <w:jc w:val="center"/>
            </w:pPr>
          </w:p>
        </w:tc>
        <w:tc>
          <w:tcPr>
            <w:tcW w:w="1774" w:type="dxa"/>
            <w:tcMar>
              <w:top w:w="50" w:type="dxa"/>
              <w:left w:w="100" w:type="dxa"/>
            </w:tcMar>
            <w:vAlign w:val="center"/>
          </w:tcPr>
          <w:p w14:paraId="1FD500A7">
            <w:pPr>
              <w:spacing w:before="0" w:after="0" w:line="276" w:lineRule="auto"/>
              <w:ind w:left="135"/>
              <w:jc w:val="center"/>
            </w:pPr>
          </w:p>
        </w:tc>
        <w:tc>
          <w:tcPr>
            <w:tcW w:w="2615" w:type="dxa"/>
            <w:tcMar>
              <w:top w:w="50" w:type="dxa"/>
              <w:left w:w="100" w:type="dxa"/>
            </w:tcMar>
            <w:vAlign w:val="center"/>
          </w:tcPr>
          <w:p w14:paraId="29A85B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50EA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FED60B2">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CE33734">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23D40EA5">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2C18C679">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4453B2A">
            <w:pPr>
              <w:spacing w:before="0" w:after="0" w:line="276" w:lineRule="auto"/>
              <w:ind w:left="135"/>
              <w:jc w:val="center"/>
            </w:pPr>
          </w:p>
        </w:tc>
        <w:tc>
          <w:tcPr>
            <w:tcW w:w="2615" w:type="dxa"/>
            <w:tcMar>
              <w:top w:w="50" w:type="dxa"/>
              <w:left w:w="100" w:type="dxa"/>
            </w:tcMar>
            <w:vAlign w:val="center"/>
          </w:tcPr>
          <w:p w14:paraId="794B9C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AEBC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72E1D5">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75DD4396">
            <w:pPr>
              <w:spacing w:before="0" w:after="0"/>
              <w:ind w:left="135"/>
              <w:jc w:val="left"/>
            </w:pPr>
            <w:r>
              <w:rPr>
                <w:rFonts w:ascii="Times New Roman" w:hAnsi="Times New Roman"/>
                <w:b w:val="0"/>
                <w:i w:val="0"/>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6AEF5D4B">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654491DF">
            <w:pPr>
              <w:spacing w:before="0" w:after="0" w:line="276" w:lineRule="auto"/>
              <w:ind w:left="135"/>
              <w:jc w:val="center"/>
            </w:pPr>
          </w:p>
        </w:tc>
        <w:tc>
          <w:tcPr>
            <w:tcW w:w="1774" w:type="dxa"/>
            <w:tcMar>
              <w:top w:w="50" w:type="dxa"/>
              <w:left w:w="100" w:type="dxa"/>
            </w:tcMar>
            <w:vAlign w:val="center"/>
          </w:tcPr>
          <w:p w14:paraId="0FBD43AC">
            <w:pPr>
              <w:spacing w:before="0" w:after="0" w:line="276" w:lineRule="auto"/>
              <w:ind w:left="135"/>
              <w:jc w:val="center"/>
            </w:pPr>
          </w:p>
        </w:tc>
        <w:tc>
          <w:tcPr>
            <w:tcW w:w="2615" w:type="dxa"/>
            <w:tcMar>
              <w:top w:w="50" w:type="dxa"/>
              <w:left w:w="100" w:type="dxa"/>
            </w:tcMar>
            <w:vAlign w:val="center"/>
          </w:tcPr>
          <w:p w14:paraId="3E953B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250E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1AB57A7">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7D0B6CBC">
            <w:pPr>
              <w:spacing w:before="0" w:after="0"/>
              <w:ind w:left="135"/>
              <w:jc w:val="left"/>
            </w:pPr>
            <w:r>
              <w:rPr>
                <w:rFonts w:ascii="Times New Roman" w:hAnsi="Times New Roman"/>
                <w:b w:val="0"/>
                <w:i w:val="0"/>
                <w:color w:val="000000"/>
                <w:sz w:val="24"/>
              </w:rPr>
              <w:t>Творчество Л.Н.Толстого</w:t>
            </w:r>
          </w:p>
        </w:tc>
        <w:tc>
          <w:tcPr>
            <w:tcW w:w="966" w:type="dxa"/>
            <w:tcMar>
              <w:top w:w="50" w:type="dxa"/>
              <w:left w:w="100" w:type="dxa"/>
            </w:tcMar>
            <w:vAlign w:val="center"/>
          </w:tcPr>
          <w:p w14:paraId="468BD64D">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51E8F487">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2F61C57">
            <w:pPr>
              <w:spacing w:before="0" w:after="0" w:line="276" w:lineRule="auto"/>
              <w:ind w:left="135"/>
              <w:jc w:val="center"/>
            </w:pPr>
          </w:p>
        </w:tc>
        <w:tc>
          <w:tcPr>
            <w:tcW w:w="2615" w:type="dxa"/>
            <w:tcMar>
              <w:top w:w="50" w:type="dxa"/>
              <w:left w:w="100" w:type="dxa"/>
            </w:tcMar>
            <w:vAlign w:val="center"/>
          </w:tcPr>
          <w:p w14:paraId="77736C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1D30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A264C2D">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579DD38C">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075F4CFD">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3BDA6C0C">
            <w:pPr>
              <w:spacing w:before="0" w:after="0" w:line="276" w:lineRule="auto"/>
              <w:ind w:left="135"/>
              <w:jc w:val="center"/>
            </w:pPr>
          </w:p>
        </w:tc>
        <w:tc>
          <w:tcPr>
            <w:tcW w:w="1774" w:type="dxa"/>
            <w:tcMar>
              <w:top w:w="50" w:type="dxa"/>
              <w:left w:w="100" w:type="dxa"/>
            </w:tcMar>
            <w:vAlign w:val="center"/>
          </w:tcPr>
          <w:p w14:paraId="3B594404">
            <w:pPr>
              <w:spacing w:before="0" w:after="0" w:line="276" w:lineRule="auto"/>
              <w:ind w:left="135"/>
              <w:jc w:val="center"/>
            </w:pPr>
          </w:p>
        </w:tc>
        <w:tc>
          <w:tcPr>
            <w:tcW w:w="2615" w:type="dxa"/>
            <w:tcMar>
              <w:top w:w="50" w:type="dxa"/>
              <w:left w:w="100" w:type="dxa"/>
            </w:tcMar>
            <w:vAlign w:val="center"/>
          </w:tcPr>
          <w:p w14:paraId="6EF6DD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C2D4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F4A5E9C">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747FDFAE">
            <w:pPr>
              <w:spacing w:before="0" w:after="0"/>
              <w:ind w:left="135"/>
              <w:jc w:val="left"/>
            </w:pPr>
            <w:r>
              <w:rPr>
                <w:rFonts w:ascii="Times New Roman" w:hAnsi="Times New Roman"/>
                <w:b w:val="0"/>
                <w:i w:val="0"/>
                <w:color w:val="000000"/>
                <w:sz w:val="24"/>
              </w:rPr>
              <w:t>Картины природы в произведениях поэтов и писателей XX века</w:t>
            </w:r>
          </w:p>
        </w:tc>
        <w:tc>
          <w:tcPr>
            <w:tcW w:w="966" w:type="dxa"/>
            <w:tcMar>
              <w:top w:w="50" w:type="dxa"/>
              <w:left w:w="100" w:type="dxa"/>
            </w:tcMar>
            <w:vAlign w:val="center"/>
          </w:tcPr>
          <w:p w14:paraId="78C56A92">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40E6812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867EE61">
            <w:pPr>
              <w:spacing w:before="0" w:after="0" w:line="276" w:lineRule="auto"/>
              <w:ind w:left="135"/>
              <w:jc w:val="center"/>
            </w:pPr>
          </w:p>
        </w:tc>
        <w:tc>
          <w:tcPr>
            <w:tcW w:w="2615" w:type="dxa"/>
            <w:tcMar>
              <w:top w:w="50" w:type="dxa"/>
              <w:left w:w="100" w:type="dxa"/>
            </w:tcMar>
            <w:vAlign w:val="center"/>
          </w:tcPr>
          <w:p w14:paraId="376BEB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21F7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B15E033">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E8383B2">
            <w:pPr>
              <w:spacing w:before="0" w:after="0"/>
              <w:ind w:left="135"/>
              <w:jc w:val="left"/>
            </w:pPr>
            <w:r>
              <w:rPr>
                <w:rFonts w:ascii="Times New Roman" w:hAnsi="Times New Roman"/>
                <w:b w:val="0"/>
                <w:i w:val="0"/>
                <w:color w:val="000000"/>
                <w:sz w:val="24"/>
              </w:rPr>
              <w:t>Произведения о взаимоотношениях человека и животных</w:t>
            </w:r>
          </w:p>
        </w:tc>
        <w:tc>
          <w:tcPr>
            <w:tcW w:w="966" w:type="dxa"/>
            <w:tcMar>
              <w:top w:w="50" w:type="dxa"/>
              <w:left w:w="100" w:type="dxa"/>
            </w:tcMar>
            <w:vAlign w:val="center"/>
          </w:tcPr>
          <w:p w14:paraId="1B887733">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35E5584C">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12A8A19">
            <w:pPr>
              <w:spacing w:before="0" w:after="0" w:line="276" w:lineRule="auto"/>
              <w:ind w:left="135"/>
              <w:jc w:val="center"/>
            </w:pPr>
          </w:p>
        </w:tc>
        <w:tc>
          <w:tcPr>
            <w:tcW w:w="2615" w:type="dxa"/>
            <w:tcMar>
              <w:top w:w="50" w:type="dxa"/>
              <w:left w:w="100" w:type="dxa"/>
            </w:tcMar>
            <w:vAlign w:val="center"/>
          </w:tcPr>
          <w:p w14:paraId="2B0451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DD71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C9D8E5F">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18EBE0F9">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3775A7B5">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3A7246E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C31516A">
            <w:pPr>
              <w:spacing w:before="0" w:after="0" w:line="276" w:lineRule="auto"/>
              <w:ind w:left="135"/>
              <w:jc w:val="center"/>
            </w:pPr>
          </w:p>
        </w:tc>
        <w:tc>
          <w:tcPr>
            <w:tcW w:w="2615" w:type="dxa"/>
            <w:tcMar>
              <w:top w:w="50" w:type="dxa"/>
              <w:left w:w="100" w:type="dxa"/>
            </w:tcMar>
            <w:vAlign w:val="center"/>
          </w:tcPr>
          <w:p w14:paraId="48DD54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7A84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810BB7B">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459545A5">
            <w:pPr>
              <w:spacing w:before="0" w:after="0"/>
              <w:ind w:left="135"/>
              <w:jc w:val="left"/>
            </w:pPr>
            <w:r>
              <w:rPr>
                <w:rFonts w:ascii="Times New Roman" w:hAnsi="Times New Roman"/>
                <w:b w:val="0"/>
                <w:i w:val="0"/>
                <w:color w:val="000000"/>
                <w:sz w:val="24"/>
              </w:rPr>
              <w:t>Юмористические произведения</w:t>
            </w:r>
          </w:p>
        </w:tc>
        <w:tc>
          <w:tcPr>
            <w:tcW w:w="966" w:type="dxa"/>
            <w:tcMar>
              <w:top w:w="50" w:type="dxa"/>
              <w:left w:w="100" w:type="dxa"/>
            </w:tcMar>
            <w:vAlign w:val="center"/>
          </w:tcPr>
          <w:p w14:paraId="16BC08D8">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491C0EED">
            <w:pPr>
              <w:spacing w:before="0" w:after="0" w:line="276" w:lineRule="auto"/>
              <w:ind w:left="135"/>
              <w:jc w:val="center"/>
            </w:pPr>
          </w:p>
        </w:tc>
        <w:tc>
          <w:tcPr>
            <w:tcW w:w="1774" w:type="dxa"/>
            <w:tcMar>
              <w:top w:w="50" w:type="dxa"/>
              <w:left w:w="100" w:type="dxa"/>
            </w:tcMar>
            <w:vAlign w:val="center"/>
          </w:tcPr>
          <w:p w14:paraId="208A9DD0">
            <w:pPr>
              <w:spacing w:before="0" w:after="0" w:line="276" w:lineRule="auto"/>
              <w:ind w:left="135"/>
              <w:jc w:val="center"/>
            </w:pPr>
          </w:p>
        </w:tc>
        <w:tc>
          <w:tcPr>
            <w:tcW w:w="2615" w:type="dxa"/>
            <w:tcMar>
              <w:top w:w="50" w:type="dxa"/>
              <w:left w:w="100" w:type="dxa"/>
            </w:tcMar>
            <w:vAlign w:val="center"/>
          </w:tcPr>
          <w:p w14:paraId="6681DD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7B568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2824A1D">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714952EC">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16D393C3">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114CBBC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019988D">
            <w:pPr>
              <w:spacing w:before="0" w:after="0" w:line="276" w:lineRule="auto"/>
              <w:ind w:left="135"/>
              <w:jc w:val="center"/>
            </w:pPr>
          </w:p>
        </w:tc>
        <w:tc>
          <w:tcPr>
            <w:tcW w:w="2615" w:type="dxa"/>
            <w:tcMar>
              <w:top w:w="50" w:type="dxa"/>
              <w:left w:w="100" w:type="dxa"/>
            </w:tcMar>
            <w:vAlign w:val="center"/>
          </w:tcPr>
          <w:p w14:paraId="7E0300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94F50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01F1F15">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3F9CBD34">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37096CF5">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1F9B5041">
            <w:pPr>
              <w:spacing w:before="0" w:after="0" w:line="276" w:lineRule="auto"/>
              <w:ind w:left="135"/>
              <w:jc w:val="center"/>
            </w:pPr>
          </w:p>
        </w:tc>
        <w:tc>
          <w:tcPr>
            <w:tcW w:w="1774" w:type="dxa"/>
            <w:tcMar>
              <w:top w:w="50" w:type="dxa"/>
              <w:left w:w="100" w:type="dxa"/>
            </w:tcMar>
            <w:vAlign w:val="center"/>
          </w:tcPr>
          <w:p w14:paraId="6EB2B848">
            <w:pPr>
              <w:spacing w:before="0" w:after="0" w:line="276" w:lineRule="auto"/>
              <w:ind w:left="135"/>
              <w:jc w:val="center"/>
            </w:pPr>
          </w:p>
        </w:tc>
        <w:tc>
          <w:tcPr>
            <w:tcW w:w="2615" w:type="dxa"/>
            <w:tcMar>
              <w:top w:w="50" w:type="dxa"/>
              <w:left w:w="100" w:type="dxa"/>
            </w:tcMar>
            <w:vAlign w:val="center"/>
          </w:tcPr>
          <w:p w14:paraId="043129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0ED78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DB7BF6">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63419DA6">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668BC87C">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1055847">
            <w:pPr>
              <w:spacing w:before="0" w:after="0" w:line="276" w:lineRule="auto"/>
              <w:ind w:left="135"/>
              <w:jc w:val="center"/>
            </w:pPr>
          </w:p>
        </w:tc>
        <w:tc>
          <w:tcPr>
            <w:tcW w:w="2615" w:type="dxa"/>
            <w:tcMar>
              <w:top w:w="50" w:type="dxa"/>
              <w:left w:w="100" w:type="dxa"/>
            </w:tcMar>
            <w:vAlign w:val="center"/>
          </w:tcPr>
          <w:p w14:paraId="429D8433">
            <w:pPr>
              <w:spacing w:before="0" w:after="0"/>
              <w:ind w:left="135"/>
              <w:jc w:val="left"/>
            </w:pPr>
          </w:p>
        </w:tc>
      </w:tr>
      <w:tr w14:paraId="05A61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E923D1">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2C1CC16C">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5D1F9000">
            <w:pPr>
              <w:spacing w:before="0" w:after="0" w:line="276" w:lineRule="auto"/>
              <w:ind w:left="135"/>
              <w:jc w:val="center"/>
            </w:pPr>
            <w:r>
              <w:rPr>
                <w:rFonts w:ascii="Times New Roman" w:hAnsi="Times New Roman"/>
                <w:b w:val="0"/>
                <w:i w:val="0"/>
                <w:color w:val="000000"/>
                <w:sz w:val="24"/>
              </w:rPr>
              <w:t xml:space="preserve"> 8 </w:t>
            </w:r>
          </w:p>
        </w:tc>
        <w:tc>
          <w:tcPr>
            <w:tcW w:w="1774" w:type="dxa"/>
            <w:tcMar>
              <w:top w:w="50" w:type="dxa"/>
              <w:left w:w="100" w:type="dxa"/>
            </w:tcMar>
            <w:vAlign w:val="center"/>
          </w:tcPr>
          <w:p w14:paraId="52B144E7">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2002350B">
            <w:pPr>
              <w:jc w:val="left"/>
            </w:pPr>
          </w:p>
        </w:tc>
      </w:tr>
    </w:tbl>
    <w:p w14:paraId="58A5C55D">
      <w:pPr>
        <w:sectPr>
          <w:pgSz w:w="16383" w:h="11906" w:orient="landscape"/>
          <w:cols w:space="720" w:num="1"/>
        </w:sectPr>
      </w:pPr>
    </w:p>
    <w:p w14:paraId="62677FC6">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61"/>
        <w:gridCol w:w="1455"/>
        <w:gridCol w:w="1592"/>
        <w:gridCol w:w="1672"/>
        <w:gridCol w:w="2810"/>
      </w:tblGrid>
      <w:tr w14:paraId="47E96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9A3AE37">
            <w:pPr>
              <w:spacing w:before="0" w:after="0"/>
              <w:ind w:left="135"/>
              <w:jc w:val="left"/>
            </w:pPr>
            <w:r>
              <w:rPr>
                <w:rFonts w:ascii="Times New Roman" w:hAnsi="Times New Roman"/>
                <w:b/>
                <w:i w:val="0"/>
                <w:color w:val="000000"/>
                <w:sz w:val="24"/>
              </w:rPr>
              <w:t xml:space="preserve">№ п/п </w:t>
            </w:r>
          </w:p>
          <w:p w14:paraId="222AD565">
            <w:pPr>
              <w:spacing w:before="0" w:after="0"/>
              <w:ind w:left="135"/>
              <w:jc w:val="left"/>
            </w:pPr>
          </w:p>
        </w:tc>
        <w:tc>
          <w:tcPr>
            <w:tcW w:w="3168" w:type="dxa"/>
            <w:vMerge w:val="restart"/>
            <w:tcMar>
              <w:top w:w="50" w:type="dxa"/>
              <w:left w:w="100" w:type="dxa"/>
            </w:tcMar>
            <w:vAlign w:val="center"/>
          </w:tcPr>
          <w:p w14:paraId="38924F4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CCEA5CD">
            <w:pPr>
              <w:spacing w:before="0" w:after="0"/>
              <w:ind w:left="135"/>
              <w:jc w:val="left"/>
            </w:pPr>
          </w:p>
        </w:tc>
        <w:tc>
          <w:tcPr>
            <w:tcW w:w="0" w:type="auto"/>
            <w:gridSpan w:val="3"/>
            <w:tcMar>
              <w:top w:w="50" w:type="dxa"/>
              <w:left w:w="100" w:type="dxa"/>
            </w:tcMar>
            <w:vAlign w:val="center"/>
          </w:tcPr>
          <w:p w14:paraId="1794A479">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106E48C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9ACD6F3">
            <w:pPr>
              <w:spacing w:before="0" w:after="0"/>
              <w:ind w:left="135"/>
              <w:jc w:val="left"/>
            </w:pPr>
          </w:p>
        </w:tc>
      </w:tr>
      <w:tr w14:paraId="72452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CD1356">
            <w:pPr>
              <w:jc w:val="left"/>
            </w:pPr>
          </w:p>
        </w:tc>
        <w:tc>
          <w:tcPr>
            <w:tcW w:w="0" w:type="auto"/>
            <w:vMerge w:val="continue"/>
            <w:tcBorders>
              <w:top w:val="nil"/>
            </w:tcBorders>
            <w:tcMar>
              <w:top w:w="50" w:type="dxa"/>
              <w:left w:w="100" w:type="dxa"/>
            </w:tcMar>
          </w:tcPr>
          <w:p w14:paraId="1157B302">
            <w:pPr>
              <w:jc w:val="left"/>
            </w:pPr>
          </w:p>
        </w:tc>
        <w:tc>
          <w:tcPr>
            <w:tcW w:w="966" w:type="dxa"/>
            <w:tcMar>
              <w:top w:w="50" w:type="dxa"/>
              <w:left w:w="100" w:type="dxa"/>
            </w:tcMar>
            <w:vAlign w:val="center"/>
          </w:tcPr>
          <w:p w14:paraId="4B2C8660">
            <w:pPr>
              <w:spacing w:before="0" w:after="0"/>
              <w:ind w:left="135"/>
              <w:jc w:val="left"/>
            </w:pPr>
            <w:r>
              <w:rPr>
                <w:rFonts w:ascii="Times New Roman" w:hAnsi="Times New Roman"/>
                <w:b/>
                <w:i w:val="0"/>
                <w:color w:val="000000"/>
                <w:sz w:val="24"/>
              </w:rPr>
              <w:t xml:space="preserve">Всего </w:t>
            </w:r>
          </w:p>
          <w:p w14:paraId="4C28BCFD">
            <w:pPr>
              <w:spacing w:before="0" w:after="0"/>
              <w:ind w:left="135"/>
              <w:jc w:val="left"/>
            </w:pPr>
          </w:p>
        </w:tc>
        <w:tc>
          <w:tcPr>
            <w:tcW w:w="1687" w:type="dxa"/>
            <w:tcMar>
              <w:top w:w="50" w:type="dxa"/>
              <w:left w:w="100" w:type="dxa"/>
            </w:tcMar>
            <w:vAlign w:val="center"/>
          </w:tcPr>
          <w:p w14:paraId="72CDDFE0">
            <w:pPr>
              <w:spacing w:before="0" w:after="0"/>
              <w:ind w:left="135"/>
              <w:jc w:val="left"/>
            </w:pPr>
            <w:r>
              <w:rPr>
                <w:rFonts w:ascii="Times New Roman" w:hAnsi="Times New Roman"/>
                <w:b/>
                <w:i w:val="0"/>
                <w:color w:val="000000"/>
                <w:sz w:val="24"/>
              </w:rPr>
              <w:t xml:space="preserve">Контрольные работы </w:t>
            </w:r>
          </w:p>
          <w:p w14:paraId="7448A146">
            <w:pPr>
              <w:spacing w:before="0" w:after="0"/>
              <w:ind w:left="135"/>
              <w:jc w:val="left"/>
            </w:pPr>
          </w:p>
        </w:tc>
        <w:tc>
          <w:tcPr>
            <w:tcW w:w="1774" w:type="dxa"/>
            <w:tcMar>
              <w:top w:w="50" w:type="dxa"/>
              <w:left w:w="100" w:type="dxa"/>
            </w:tcMar>
            <w:vAlign w:val="center"/>
          </w:tcPr>
          <w:p w14:paraId="70EF648E">
            <w:pPr>
              <w:spacing w:before="0" w:after="0"/>
              <w:ind w:left="135"/>
              <w:jc w:val="left"/>
            </w:pPr>
            <w:r>
              <w:rPr>
                <w:rFonts w:ascii="Times New Roman" w:hAnsi="Times New Roman"/>
                <w:b/>
                <w:i w:val="0"/>
                <w:color w:val="000000"/>
                <w:sz w:val="24"/>
              </w:rPr>
              <w:t xml:space="preserve">Практические работы </w:t>
            </w:r>
          </w:p>
          <w:p w14:paraId="39E2908C">
            <w:pPr>
              <w:spacing w:before="0" w:after="0"/>
              <w:ind w:left="135"/>
              <w:jc w:val="left"/>
            </w:pPr>
          </w:p>
        </w:tc>
        <w:tc>
          <w:tcPr>
            <w:tcW w:w="0" w:type="auto"/>
            <w:vMerge w:val="continue"/>
            <w:tcBorders>
              <w:top w:val="nil"/>
            </w:tcBorders>
            <w:tcMar>
              <w:top w:w="50" w:type="dxa"/>
              <w:left w:w="100" w:type="dxa"/>
            </w:tcMar>
          </w:tcPr>
          <w:p w14:paraId="1EEBF63B">
            <w:pPr>
              <w:jc w:val="left"/>
            </w:pPr>
          </w:p>
        </w:tc>
      </w:tr>
      <w:tr w14:paraId="353D1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7129922">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35AEB53">
            <w:pPr>
              <w:spacing w:before="0" w:after="0"/>
              <w:ind w:left="135"/>
              <w:jc w:val="left"/>
            </w:pPr>
            <w:r>
              <w:rPr>
                <w:rFonts w:ascii="Times New Roman" w:hAnsi="Times New Roman"/>
                <w:b w:val="0"/>
                <w:i w:val="0"/>
                <w:color w:val="000000"/>
                <w:sz w:val="24"/>
              </w:rPr>
              <w:t>О Родине, героические страницы истории</w:t>
            </w:r>
          </w:p>
        </w:tc>
        <w:tc>
          <w:tcPr>
            <w:tcW w:w="966" w:type="dxa"/>
            <w:tcMar>
              <w:top w:w="50" w:type="dxa"/>
              <w:left w:w="100" w:type="dxa"/>
            </w:tcMar>
            <w:vAlign w:val="center"/>
          </w:tcPr>
          <w:p w14:paraId="27B27B44">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178A6379">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279E9A8">
            <w:pPr>
              <w:spacing w:before="0" w:after="0" w:line="276" w:lineRule="auto"/>
              <w:ind w:left="135"/>
              <w:jc w:val="center"/>
            </w:pPr>
          </w:p>
        </w:tc>
        <w:tc>
          <w:tcPr>
            <w:tcW w:w="2615" w:type="dxa"/>
            <w:tcMar>
              <w:top w:w="50" w:type="dxa"/>
              <w:left w:w="100" w:type="dxa"/>
            </w:tcMar>
            <w:vAlign w:val="center"/>
          </w:tcPr>
          <w:p w14:paraId="26D27B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46D78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65BB4E9">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8944E87">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0ACBFA34">
            <w:pPr>
              <w:spacing w:before="0" w:after="0" w:line="276" w:lineRule="auto"/>
              <w:ind w:left="135"/>
              <w:jc w:val="center"/>
            </w:pPr>
            <w:r>
              <w:rPr>
                <w:rFonts w:ascii="Times New Roman" w:hAnsi="Times New Roman"/>
                <w:b w:val="0"/>
                <w:i w:val="0"/>
                <w:color w:val="000000"/>
                <w:sz w:val="24"/>
              </w:rPr>
              <w:t xml:space="preserve"> 11 </w:t>
            </w:r>
          </w:p>
        </w:tc>
        <w:tc>
          <w:tcPr>
            <w:tcW w:w="1687" w:type="dxa"/>
            <w:tcMar>
              <w:top w:w="50" w:type="dxa"/>
              <w:left w:w="100" w:type="dxa"/>
            </w:tcMar>
            <w:vAlign w:val="center"/>
          </w:tcPr>
          <w:p w14:paraId="32BAD224">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517BB42">
            <w:pPr>
              <w:spacing w:before="0" w:after="0" w:line="276" w:lineRule="auto"/>
              <w:ind w:left="135"/>
              <w:jc w:val="center"/>
            </w:pPr>
          </w:p>
        </w:tc>
        <w:tc>
          <w:tcPr>
            <w:tcW w:w="2615" w:type="dxa"/>
            <w:tcMar>
              <w:top w:w="50" w:type="dxa"/>
              <w:left w:w="100" w:type="dxa"/>
            </w:tcMar>
            <w:vAlign w:val="center"/>
          </w:tcPr>
          <w:p w14:paraId="33F6DF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5F63C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230E64">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ABE0A05">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55D392B7">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7E0DD8F6">
            <w:pPr>
              <w:spacing w:before="0" w:after="0" w:line="276" w:lineRule="auto"/>
              <w:ind w:left="135"/>
              <w:jc w:val="center"/>
            </w:pPr>
          </w:p>
        </w:tc>
        <w:tc>
          <w:tcPr>
            <w:tcW w:w="1774" w:type="dxa"/>
            <w:tcMar>
              <w:top w:w="50" w:type="dxa"/>
              <w:left w:w="100" w:type="dxa"/>
            </w:tcMar>
            <w:vAlign w:val="center"/>
          </w:tcPr>
          <w:p w14:paraId="1C2DC07E">
            <w:pPr>
              <w:spacing w:before="0" w:after="0" w:line="276" w:lineRule="auto"/>
              <w:ind w:left="135"/>
              <w:jc w:val="center"/>
            </w:pPr>
          </w:p>
        </w:tc>
        <w:tc>
          <w:tcPr>
            <w:tcW w:w="2615" w:type="dxa"/>
            <w:tcMar>
              <w:top w:w="50" w:type="dxa"/>
              <w:left w:w="100" w:type="dxa"/>
            </w:tcMar>
            <w:vAlign w:val="center"/>
          </w:tcPr>
          <w:p w14:paraId="33A2E5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09F64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EC3A12C">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C07634D">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735E3CFF">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41EAD597">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36025D9">
            <w:pPr>
              <w:spacing w:before="0" w:after="0" w:line="276" w:lineRule="auto"/>
              <w:ind w:left="135"/>
              <w:jc w:val="center"/>
            </w:pPr>
          </w:p>
        </w:tc>
        <w:tc>
          <w:tcPr>
            <w:tcW w:w="2615" w:type="dxa"/>
            <w:tcMar>
              <w:top w:w="50" w:type="dxa"/>
              <w:left w:w="100" w:type="dxa"/>
            </w:tcMar>
            <w:vAlign w:val="center"/>
          </w:tcPr>
          <w:p w14:paraId="341A5B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22013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AA76CFB">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77E04A0">
            <w:pPr>
              <w:spacing w:before="0" w:after="0"/>
              <w:ind w:left="135"/>
              <w:jc w:val="left"/>
            </w:pPr>
            <w:r>
              <w:rPr>
                <w:rFonts w:ascii="Times New Roman" w:hAnsi="Times New Roman"/>
                <w:b w:val="0"/>
                <w:i w:val="0"/>
                <w:color w:val="000000"/>
                <w:sz w:val="24"/>
              </w:rPr>
              <w:t>Творчество М. Ю. Лермонтова</w:t>
            </w:r>
          </w:p>
        </w:tc>
        <w:tc>
          <w:tcPr>
            <w:tcW w:w="966" w:type="dxa"/>
            <w:tcMar>
              <w:top w:w="50" w:type="dxa"/>
              <w:left w:w="100" w:type="dxa"/>
            </w:tcMar>
            <w:vAlign w:val="center"/>
          </w:tcPr>
          <w:p w14:paraId="0AF42674">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4590E551">
            <w:pPr>
              <w:spacing w:before="0" w:after="0" w:line="276" w:lineRule="auto"/>
              <w:ind w:left="135"/>
              <w:jc w:val="center"/>
            </w:pPr>
          </w:p>
        </w:tc>
        <w:tc>
          <w:tcPr>
            <w:tcW w:w="1774" w:type="dxa"/>
            <w:tcMar>
              <w:top w:w="50" w:type="dxa"/>
              <w:left w:w="100" w:type="dxa"/>
            </w:tcMar>
            <w:vAlign w:val="center"/>
          </w:tcPr>
          <w:p w14:paraId="59EEF3B5">
            <w:pPr>
              <w:spacing w:before="0" w:after="0" w:line="276" w:lineRule="auto"/>
              <w:ind w:left="135"/>
              <w:jc w:val="center"/>
            </w:pPr>
          </w:p>
        </w:tc>
        <w:tc>
          <w:tcPr>
            <w:tcW w:w="2615" w:type="dxa"/>
            <w:tcMar>
              <w:top w:w="50" w:type="dxa"/>
              <w:left w:w="100" w:type="dxa"/>
            </w:tcMar>
            <w:vAlign w:val="center"/>
          </w:tcPr>
          <w:p w14:paraId="0F682D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6986A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A5D45A2">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39BAA101">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51BB75E8">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0C3A4B9D">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3A300571">
            <w:pPr>
              <w:spacing w:before="0" w:after="0" w:line="276" w:lineRule="auto"/>
              <w:ind w:left="135"/>
              <w:jc w:val="center"/>
            </w:pPr>
          </w:p>
        </w:tc>
        <w:tc>
          <w:tcPr>
            <w:tcW w:w="2615" w:type="dxa"/>
            <w:tcMar>
              <w:top w:w="50" w:type="dxa"/>
              <w:left w:w="100" w:type="dxa"/>
            </w:tcMar>
            <w:vAlign w:val="center"/>
          </w:tcPr>
          <w:p w14:paraId="085592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D9C7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E35AAC8">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001FFFAA">
            <w:pPr>
              <w:spacing w:before="0" w:after="0"/>
              <w:ind w:left="135"/>
              <w:jc w:val="left"/>
            </w:pPr>
            <w:r>
              <w:rPr>
                <w:rFonts w:ascii="Times New Roman" w:hAnsi="Times New Roman"/>
                <w:b w:val="0"/>
                <w:i w:val="0"/>
                <w:color w:val="000000"/>
                <w:sz w:val="24"/>
              </w:rPr>
              <w:t>Картины природы в творчестве поэтов и писателей ХIХ века</w:t>
            </w:r>
          </w:p>
        </w:tc>
        <w:tc>
          <w:tcPr>
            <w:tcW w:w="966" w:type="dxa"/>
            <w:tcMar>
              <w:top w:w="50" w:type="dxa"/>
              <w:left w:w="100" w:type="dxa"/>
            </w:tcMar>
            <w:vAlign w:val="center"/>
          </w:tcPr>
          <w:p w14:paraId="4C4367FD">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76BF23EB">
            <w:pPr>
              <w:spacing w:before="0" w:after="0" w:line="276" w:lineRule="auto"/>
              <w:ind w:left="135"/>
              <w:jc w:val="center"/>
            </w:pPr>
          </w:p>
        </w:tc>
        <w:tc>
          <w:tcPr>
            <w:tcW w:w="1774" w:type="dxa"/>
            <w:tcMar>
              <w:top w:w="50" w:type="dxa"/>
              <w:left w:w="100" w:type="dxa"/>
            </w:tcMar>
            <w:vAlign w:val="center"/>
          </w:tcPr>
          <w:p w14:paraId="4624F169">
            <w:pPr>
              <w:spacing w:before="0" w:after="0" w:line="276" w:lineRule="auto"/>
              <w:ind w:left="135"/>
              <w:jc w:val="center"/>
            </w:pPr>
          </w:p>
        </w:tc>
        <w:tc>
          <w:tcPr>
            <w:tcW w:w="2615" w:type="dxa"/>
            <w:tcMar>
              <w:top w:w="50" w:type="dxa"/>
              <w:left w:w="100" w:type="dxa"/>
            </w:tcMar>
            <w:vAlign w:val="center"/>
          </w:tcPr>
          <w:p w14:paraId="65068D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1EAA5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EF491E8">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9BCF06B">
            <w:pPr>
              <w:spacing w:before="0" w:after="0"/>
              <w:ind w:left="135"/>
              <w:jc w:val="left"/>
            </w:pPr>
            <w:r>
              <w:rPr>
                <w:rFonts w:ascii="Times New Roman" w:hAnsi="Times New Roman"/>
                <w:b w:val="0"/>
                <w:i w:val="0"/>
                <w:color w:val="000000"/>
                <w:sz w:val="24"/>
              </w:rPr>
              <w:t>Творчество Л. Н. Толстого</w:t>
            </w:r>
          </w:p>
        </w:tc>
        <w:tc>
          <w:tcPr>
            <w:tcW w:w="966" w:type="dxa"/>
            <w:tcMar>
              <w:top w:w="50" w:type="dxa"/>
              <w:left w:w="100" w:type="dxa"/>
            </w:tcMar>
            <w:vAlign w:val="center"/>
          </w:tcPr>
          <w:p w14:paraId="4B5CE334">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18C5800F">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7C09D42">
            <w:pPr>
              <w:spacing w:before="0" w:after="0" w:line="276" w:lineRule="auto"/>
              <w:ind w:left="135"/>
              <w:jc w:val="center"/>
            </w:pPr>
          </w:p>
        </w:tc>
        <w:tc>
          <w:tcPr>
            <w:tcW w:w="2615" w:type="dxa"/>
            <w:tcMar>
              <w:top w:w="50" w:type="dxa"/>
              <w:left w:w="100" w:type="dxa"/>
            </w:tcMar>
            <w:vAlign w:val="center"/>
          </w:tcPr>
          <w:p w14:paraId="67463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7E582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D700353">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12B54AF5">
            <w:pPr>
              <w:spacing w:before="0" w:after="0"/>
              <w:ind w:left="135"/>
              <w:jc w:val="left"/>
            </w:pPr>
            <w:r>
              <w:rPr>
                <w:rFonts w:ascii="Times New Roman" w:hAnsi="Times New Roman"/>
                <w:b w:val="0"/>
                <w:i w:val="0"/>
                <w:color w:val="000000"/>
                <w:sz w:val="24"/>
              </w:rPr>
              <w:t>Картины природы в творчестве поэтов и писателей XX века</w:t>
            </w:r>
          </w:p>
        </w:tc>
        <w:tc>
          <w:tcPr>
            <w:tcW w:w="966" w:type="dxa"/>
            <w:tcMar>
              <w:top w:w="50" w:type="dxa"/>
              <w:left w:w="100" w:type="dxa"/>
            </w:tcMar>
            <w:vAlign w:val="center"/>
          </w:tcPr>
          <w:p w14:paraId="247C5DEC">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20798234">
            <w:pPr>
              <w:spacing w:before="0" w:after="0" w:line="276" w:lineRule="auto"/>
              <w:ind w:left="135"/>
              <w:jc w:val="center"/>
            </w:pPr>
          </w:p>
        </w:tc>
        <w:tc>
          <w:tcPr>
            <w:tcW w:w="1774" w:type="dxa"/>
            <w:tcMar>
              <w:top w:w="50" w:type="dxa"/>
              <w:left w:w="100" w:type="dxa"/>
            </w:tcMar>
            <w:vAlign w:val="center"/>
          </w:tcPr>
          <w:p w14:paraId="3FA6E5E2">
            <w:pPr>
              <w:spacing w:before="0" w:after="0" w:line="276" w:lineRule="auto"/>
              <w:ind w:left="135"/>
              <w:jc w:val="center"/>
            </w:pPr>
          </w:p>
        </w:tc>
        <w:tc>
          <w:tcPr>
            <w:tcW w:w="2615" w:type="dxa"/>
            <w:tcMar>
              <w:top w:w="50" w:type="dxa"/>
              <w:left w:w="100" w:type="dxa"/>
            </w:tcMar>
            <w:vAlign w:val="center"/>
          </w:tcPr>
          <w:p w14:paraId="44E1C9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A358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0D32D22">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36FE52A6">
            <w:pPr>
              <w:spacing w:before="0" w:after="0"/>
              <w:ind w:left="135"/>
              <w:jc w:val="left"/>
            </w:pPr>
            <w:r>
              <w:rPr>
                <w:rFonts w:ascii="Times New Roman" w:hAnsi="Times New Roman"/>
                <w:b w:val="0"/>
                <w:i w:val="0"/>
                <w:color w:val="000000"/>
                <w:sz w:val="24"/>
              </w:rPr>
              <w:t>Произведения о животных и родной природе</w:t>
            </w:r>
          </w:p>
        </w:tc>
        <w:tc>
          <w:tcPr>
            <w:tcW w:w="966" w:type="dxa"/>
            <w:tcMar>
              <w:top w:w="50" w:type="dxa"/>
              <w:left w:w="100" w:type="dxa"/>
            </w:tcMar>
            <w:vAlign w:val="center"/>
          </w:tcPr>
          <w:p w14:paraId="5E6731A9">
            <w:pPr>
              <w:spacing w:before="0" w:after="0" w:line="276" w:lineRule="auto"/>
              <w:ind w:left="135"/>
              <w:jc w:val="center"/>
            </w:pPr>
            <w:r>
              <w:rPr>
                <w:rFonts w:ascii="Times New Roman" w:hAnsi="Times New Roman"/>
                <w:b w:val="0"/>
                <w:i w:val="0"/>
                <w:color w:val="000000"/>
                <w:sz w:val="24"/>
              </w:rPr>
              <w:t xml:space="preserve"> 12 </w:t>
            </w:r>
          </w:p>
        </w:tc>
        <w:tc>
          <w:tcPr>
            <w:tcW w:w="1687" w:type="dxa"/>
            <w:tcMar>
              <w:top w:w="50" w:type="dxa"/>
              <w:left w:w="100" w:type="dxa"/>
            </w:tcMar>
            <w:vAlign w:val="center"/>
          </w:tcPr>
          <w:p w14:paraId="32303BA6">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038B9D88">
            <w:pPr>
              <w:spacing w:before="0" w:after="0" w:line="276" w:lineRule="auto"/>
              <w:ind w:left="135"/>
              <w:jc w:val="center"/>
            </w:pPr>
          </w:p>
        </w:tc>
        <w:tc>
          <w:tcPr>
            <w:tcW w:w="2615" w:type="dxa"/>
            <w:tcMar>
              <w:top w:w="50" w:type="dxa"/>
              <w:left w:w="100" w:type="dxa"/>
            </w:tcMar>
            <w:vAlign w:val="center"/>
          </w:tcPr>
          <w:p w14:paraId="57C50E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FE3F3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5ED4E10">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787AB328">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46CE879E">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08CFB3C7">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5A6E9AC">
            <w:pPr>
              <w:spacing w:before="0" w:after="0" w:line="276" w:lineRule="auto"/>
              <w:ind w:left="135"/>
              <w:jc w:val="center"/>
            </w:pPr>
          </w:p>
        </w:tc>
        <w:tc>
          <w:tcPr>
            <w:tcW w:w="2615" w:type="dxa"/>
            <w:tcMar>
              <w:top w:w="50" w:type="dxa"/>
              <w:left w:w="100" w:type="dxa"/>
            </w:tcMar>
            <w:vAlign w:val="center"/>
          </w:tcPr>
          <w:p w14:paraId="4DA567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3D11F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D0ADFD4">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4BB3B218">
            <w:pPr>
              <w:spacing w:before="0" w:after="0"/>
              <w:ind w:left="135"/>
              <w:jc w:val="left"/>
            </w:pPr>
            <w:r>
              <w:rPr>
                <w:rFonts w:ascii="Times New Roman" w:hAnsi="Times New Roman"/>
                <w:b w:val="0"/>
                <w:i w:val="0"/>
                <w:color w:val="000000"/>
                <w:sz w:val="24"/>
              </w:rPr>
              <w:t>Пьеса</w:t>
            </w:r>
          </w:p>
        </w:tc>
        <w:tc>
          <w:tcPr>
            <w:tcW w:w="966" w:type="dxa"/>
            <w:tcMar>
              <w:top w:w="50" w:type="dxa"/>
              <w:left w:w="100" w:type="dxa"/>
            </w:tcMar>
            <w:vAlign w:val="center"/>
          </w:tcPr>
          <w:p w14:paraId="5D663B38">
            <w:pPr>
              <w:spacing w:before="0" w:after="0" w:line="276" w:lineRule="auto"/>
              <w:ind w:left="135"/>
              <w:jc w:val="center"/>
            </w:pPr>
            <w:r>
              <w:rPr>
                <w:rFonts w:ascii="Times New Roman" w:hAnsi="Times New Roman"/>
                <w:b w:val="0"/>
                <w:i w:val="0"/>
                <w:color w:val="000000"/>
                <w:sz w:val="24"/>
              </w:rPr>
              <w:t xml:space="preserve"> 5 </w:t>
            </w:r>
          </w:p>
        </w:tc>
        <w:tc>
          <w:tcPr>
            <w:tcW w:w="1687" w:type="dxa"/>
            <w:tcMar>
              <w:top w:w="50" w:type="dxa"/>
              <w:left w:w="100" w:type="dxa"/>
            </w:tcMar>
            <w:vAlign w:val="center"/>
          </w:tcPr>
          <w:p w14:paraId="317335B0">
            <w:pPr>
              <w:spacing w:before="0" w:after="0" w:line="276" w:lineRule="auto"/>
              <w:ind w:left="135"/>
              <w:jc w:val="center"/>
            </w:pPr>
          </w:p>
        </w:tc>
        <w:tc>
          <w:tcPr>
            <w:tcW w:w="1774" w:type="dxa"/>
            <w:tcMar>
              <w:top w:w="50" w:type="dxa"/>
              <w:left w:w="100" w:type="dxa"/>
            </w:tcMar>
            <w:vAlign w:val="center"/>
          </w:tcPr>
          <w:p w14:paraId="4B6B59A7">
            <w:pPr>
              <w:spacing w:before="0" w:after="0" w:line="276" w:lineRule="auto"/>
              <w:ind w:left="135"/>
              <w:jc w:val="center"/>
            </w:pPr>
          </w:p>
        </w:tc>
        <w:tc>
          <w:tcPr>
            <w:tcW w:w="2615" w:type="dxa"/>
            <w:tcMar>
              <w:top w:w="50" w:type="dxa"/>
              <w:left w:w="100" w:type="dxa"/>
            </w:tcMar>
            <w:vAlign w:val="center"/>
          </w:tcPr>
          <w:p w14:paraId="35B6CA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55AF3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DBFE85C">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4CDBA31B">
            <w:pPr>
              <w:spacing w:before="0" w:after="0"/>
              <w:ind w:left="135"/>
              <w:jc w:val="left"/>
            </w:pPr>
            <w:r>
              <w:rPr>
                <w:rFonts w:ascii="Times New Roman" w:hAnsi="Times New Roman"/>
                <w:b w:val="0"/>
                <w:i w:val="0"/>
                <w:color w:val="000000"/>
                <w:sz w:val="24"/>
              </w:rPr>
              <w:t xml:space="preserve">Юмористические произведения </w:t>
            </w:r>
          </w:p>
        </w:tc>
        <w:tc>
          <w:tcPr>
            <w:tcW w:w="966" w:type="dxa"/>
            <w:tcMar>
              <w:top w:w="50" w:type="dxa"/>
              <w:left w:w="100" w:type="dxa"/>
            </w:tcMar>
            <w:vAlign w:val="center"/>
          </w:tcPr>
          <w:p w14:paraId="1E4D569C">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1DE1F031">
            <w:pPr>
              <w:spacing w:before="0" w:after="0" w:line="276" w:lineRule="auto"/>
              <w:ind w:left="135"/>
              <w:jc w:val="center"/>
            </w:pPr>
          </w:p>
        </w:tc>
        <w:tc>
          <w:tcPr>
            <w:tcW w:w="1774" w:type="dxa"/>
            <w:tcMar>
              <w:top w:w="50" w:type="dxa"/>
              <w:left w:w="100" w:type="dxa"/>
            </w:tcMar>
            <w:vAlign w:val="center"/>
          </w:tcPr>
          <w:p w14:paraId="0A3E6A54">
            <w:pPr>
              <w:spacing w:before="0" w:after="0" w:line="276" w:lineRule="auto"/>
              <w:ind w:left="135"/>
              <w:jc w:val="center"/>
            </w:pPr>
          </w:p>
        </w:tc>
        <w:tc>
          <w:tcPr>
            <w:tcW w:w="2615" w:type="dxa"/>
            <w:tcMar>
              <w:top w:w="50" w:type="dxa"/>
              <w:left w:w="100" w:type="dxa"/>
            </w:tcMar>
            <w:vAlign w:val="center"/>
          </w:tcPr>
          <w:p w14:paraId="210F27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74FA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40C79D9">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1F8BA82D">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2B2ECB2E">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424BB933">
            <w:pPr>
              <w:spacing w:before="0" w:after="0" w:line="276" w:lineRule="auto"/>
              <w:ind w:left="135"/>
              <w:jc w:val="center"/>
            </w:pPr>
          </w:p>
        </w:tc>
        <w:tc>
          <w:tcPr>
            <w:tcW w:w="1774" w:type="dxa"/>
            <w:tcMar>
              <w:top w:w="50" w:type="dxa"/>
              <w:left w:w="100" w:type="dxa"/>
            </w:tcMar>
            <w:vAlign w:val="center"/>
          </w:tcPr>
          <w:p w14:paraId="59E01DF5">
            <w:pPr>
              <w:spacing w:before="0" w:after="0" w:line="276" w:lineRule="auto"/>
              <w:ind w:left="135"/>
              <w:jc w:val="center"/>
            </w:pPr>
          </w:p>
        </w:tc>
        <w:tc>
          <w:tcPr>
            <w:tcW w:w="2615" w:type="dxa"/>
            <w:tcMar>
              <w:top w:w="50" w:type="dxa"/>
              <w:left w:w="100" w:type="dxa"/>
            </w:tcMar>
            <w:vAlign w:val="center"/>
          </w:tcPr>
          <w:p w14:paraId="553665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79B92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E552E50">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4877A680">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C9DB05F">
            <w:pPr>
              <w:spacing w:before="0" w:after="0" w:line="276" w:lineRule="auto"/>
              <w:ind w:left="135"/>
              <w:jc w:val="center"/>
            </w:pPr>
            <w:r>
              <w:rPr>
                <w:rFonts w:ascii="Times New Roman" w:hAnsi="Times New Roman"/>
                <w:b w:val="0"/>
                <w:i w:val="0"/>
                <w:color w:val="000000"/>
                <w:sz w:val="24"/>
              </w:rPr>
              <w:t xml:space="preserve"> 7 </w:t>
            </w:r>
          </w:p>
        </w:tc>
        <w:tc>
          <w:tcPr>
            <w:tcW w:w="1687" w:type="dxa"/>
            <w:tcMar>
              <w:top w:w="50" w:type="dxa"/>
              <w:left w:w="100" w:type="dxa"/>
            </w:tcMar>
            <w:vAlign w:val="center"/>
          </w:tcPr>
          <w:p w14:paraId="103795A0">
            <w:pPr>
              <w:spacing w:before="0" w:after="0" w:line="276" w:lineRule="auto"/>
              <w:ind w:left="135"/>
              <w:jc w:val="center"/>
            </w:pPr>
          </w:p>
        </w:tc>
        <w:tc>
          <w:tcPr>
            <w:tcW w:w="1774" w:type="dxa"/>
            <w:tcMar>
              <w:top w:w="50" w:type="dxa"/>
              <w:left w:w="100" w:type="dxa"/>
            </w:tcMar>
            <w:vAlign w:val="center"/>
          </w:tcPr>
          <w:p w14:paraId="21DA983C">
            <w:pPr>
              <w:spacing w:before="0" w:after="0" w:line="276" w:lineRule="auto"/>
              <w:ind w:left="135"/>
              <w:jc w:val="center"/>
            </w:pPr>
          </w:p>
        </w:tc>
        <w:tc>
          <w:tcPr>
            <w:tcW w:w="2615" w:type="dxa"/>
            <w:tcMar>
              <w:top w:w="50" w:type="dxa"/>
              <w:left w:w="100" w:type="dxa"/>
            </w:tcMar>
            <w:vAlign w:val="center"/>
          </w:tcPr>
          <w:p w14:paraId="56BA9D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b w:val="0"/>
                <w:i w:val="0"/>
                <w:color w:val="0000FF"/>
                <w:sz w:val="22"/>
                <w:u w:val="single"/>
              </w:rPr>
              <w:t>https://m.edsoo.ru/7f412cec</w:t>
            </w:r>
            <w:r>
              <w:rPr>
                <w:rFonts w:ascii="Times New Roman" w:hAnsi="Times New Roman"/>
                <w:b w:val="0"/>
                <w:i w:val="0"/>
                <w:color w:val="0000FF"/>
                <w:sz w:val="22"/>
                <w:u w:val="single"/>
              </w:rPr>
              <w:fldChar w:fldCharType="end"/>
            </w:r>
          </w:p>
        </w:tc>
      </w:tr>
      <w:tr w14:paraId="615C7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F69DB5">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2E63A261">
            <w:pPr>
              <w:spacing w:before="0" w:after="0" w:line="276" w:lineRule="auto"/>
              <w:ind w:left="135"/>
              <w:jc w:val="center"/>
            </w:pPr>
            <w:r>
              <w:rPr>
                <w:rFonts w:ascii="Times New Roman" w:hAnsi="Times New Roman"/>
                <w:b w:val="0"/>
                <w:i w:val="0"/>
                <w:color w:val="000000"/>
                <w:sz w:val="24"/>
              </w:rPr>
              <w:t xml:space="preserve"> 13 </w:t>
            </w:r>
          </w:p>
        </w:tc>
        <w:tc>
          <w:tcPr>
            <w:tcW w:w="1687" w:type="dxa"/>
            <w:tcMar>
              <w:top w:w="50" w:type="dxa"/>
              <w:left w:w="100" w:type="dxa"/>
            </w:tcMar>
            <w:vAlign w:val="center"/>
          </w:tcPr>
          <w:p w14:paraId="1EBE03F9">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713AD942">
            <w:pPr>
              <w:spacing w:before="0" w:after="0" w:line="276" w:lineRule="auto"/>
              <w:ind w:left="135"/>
              <w:jc w:val="center"/>
            </w:pPr>
          </w:p>
        </w:tc>
        <w:tc>
          <w:tcPr>
            <w:tcW w:w="2615" w:type="dxa"/>
            <w:tcMar>
              <w:top w:w="50" w:type="dxa"/>
              <w:left w:w="100" w:type="dxa"/>
            </w:tcMar>
            <w:vAlign w:val="center"/>
          </w:tcPr>
          <w:p w14:paraId="137B17B0">
            <w:pPr>
              <w:spacing w:before="0" w:after="0"/>
              <w:ind w:left="135"/>
              <w:jc w:val="left"/>
            </w:pPr>
          </w:p>
        </w:tc>
      </w:tr>
      <w:tr w14:paraId="04A62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19B043">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30DA7DF0">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6A04A7EE">
            <w:pPr>
              <w:spacing w:before="0" w:after="0" w:line="276" w:lineRule="auto"/>
              <w:ind w:left="135"/>
              <w:jc w:val="center"/>
            </w:pPr>
            <w:r>
              <w:rPr>
                <w:rFonts w:ascii="Times New Roman" w:hAnsi="Times New Roman"/>
                <w:b w:val="0"/>
                <w:i w:val="0"/>
                <w:color w:val="000000"/>
                <w:sz w:val="24"/>
              </w:rPr>
              <w:t xml:space="preserve"> 8 </w:t>
            </w:r>
          </w:p>
        </w:tc>
        <w:tc>
          <w:tcPr>
            <w:tcW w:w="1774" w:type="dxa"/>
            <w:tcMar>
              <w:top w:w="50" w:type="dxa"/>
              <w:left w:w="100" w:type="dxa"/>
            </w:tcMar>
            <w:vAlign w:val="center"/>
          </w:tcPr>
          <w:p w14:paraId="3574AF45">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04350A28">
            <w:pPr>
              <w:jc w:val="left"/>
            </w:pPr>
          </w:p>
        </w:tc>
      </w:tr>
    </w:tbl>
    <w:p w14:paraId="44B620F6">
      <w:pPr>
        <w:sectPr>
          <w:pgSz w:w="16383" w:h="11906" w:orient="landscape"/>
          <w:cols w:space="720" w:num="1"/>
        </w:sectPr>
      </w:pPr>
    </w:p>
    <w:p w14:paraId="161AD952">
      <w:pPr>
        <w:sectPr>
          <w:pgSz w:w="16383" w:h="11906" w:orient="landscape"/>
          <w:cols w:space="720" w:num="1"/>
        </w:sectPr>
      </w:pPr>
      <w:bookmarkStart w:id="95" w:name="block-5658903"/>
    </w:p>
    <w:bookmarkEnd w:id="94"/>
    <w:bookmarkEnd w:id="95"/>
    <w:p w14:paraId="77A7911B">
      <w:pPr>
        <w:spacing w:before="0" w:after="0"/>
        <w:ind w:left="120"/>
        <w:jc w:val="left"/>
      </w:pPr>
      <w:bookmarkStart w:id="96" w:name="block-5658906"/>
      <w:r>
        <w:rPr>
          <w:rFonts w:ascii="Times New Roman" w:hAnsi="Times New Roman"/>
          <w:b/>
          <w:i w:val="0"/>
          <w:color w:val="000000"/>
          <w:sz w:val="28"/>
        </w:rPr>
        <w:t xml:space="preserve"> ПОУРОЧНОЕ ПЛАНИРОВАНИЕ </w:t>
      </w:r>
    </w:p>
    <w:p w14:paraId="4C2068B0">
      <w:pPr>
        <w:spacing w:before="0" w:after="0"/>
        <w:ind w:left="120"/>
        <w:jc w:val="left"/>
      </w:pPr>
      <w:r>
        <w:rPr>
          <w:rFonts w:ascii="Times New Roman" w:hAnsi="Times New Roman"/>
          <w:b/>
          <w:i w:val="0"/>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4"/>
        <w:gridCol w:w="4717"/>
        <w:gridCol w:w="1220"/>
        <w:gridCol w:w="1453"/>
        <w:gridCol w:w="1554"/>
        <w:gridCol w:w="1095"/>
        <w:gridCol w:w="2003"/>
      </w:tblGrid>
      <w:tr w14:paraId="63949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1119FBDB">
            <w:pPr>
              <w:spacing w:before="0" w:after="0"/>
              <w:ind w:left="135"/>
              <w:jc w:val="left"/>
            </w:pPr>
            <w:r>
              <w:rPr>
                <w:rFonts w:ascii="Times New Roman" w:hAnsi="Times New Roman"/>
                <w:b/>
                <w:i w:val="0"/>
                <w:color w:val="000000"/>
                <w:sz w:val="24"/>
              </w:rPr>
              <w:t xml:space="preserve">№ п/п </w:t>
            </w:r>
          </w:p>
          <w:p w14:paraId="7A213E3E">
            <w:pPr>
              <w:spacing w:before="0" w:after="0"/>
              <w:ind w:left="135"/>
              <w:jc w:val="left"/>
            </w:pPr>
          </w:p>
        </w:tc>
        <w:tc>
          <w:tcPr>
            <w:tcW w:w="3461" w:type="dxa"/>
            <w:vMerge w:val="restart"/>
            <w:tcMar>
              <w:top w:w="50" w:type="dxa"/>
              <w:left w:w="100" w:type="dxa"/>
            </w:tcMar>
            <w:vAlign w:val="center"/>
          </w:tcPr>
          <w:p w14:paraId="20B1124C">
            <w:pPr>
              <w:spacing w:before="0" w:after="0"/>
              <w:ind w:left="135"/>
              <w:jc w:val="left"/>
            </w:pPr>
            <w:r>
              <w:rPr>
                <w:rFonts w:ascii="Times New Roman" w:hAnsi="Times New Roman"/>
                <w:b/>
                <w:i w:val="0"/>
                <w:color w:val="000000"/>
                <w:sz w:val="24"/>
              </w:rPr>
              <w:t xml:space="preserve">Тема урока </w:t>
            </w:r>
          </w:p>
          <w:p w14:paraId="559FE0A2">
            <w:pPr>
              <w:spacing w:before="0" w:after="0"/>
              <w:ind w:left="135"/>
              <w:jc w:val="left"/>
            </w:pPr>
          </w:p>
        </w:tc>
        <w:tc>
          <w:tcPr>
            <w:tcW w:w="0" w:type="auto"/>
            <w:gridSpan w:val="3"/>
            <w:tcMar>
              <w:top w:w="50" w:type="dxa"/>
              <w:left w:w="100" w:type="dxa"/>
            </w:tcMar>
            <w:vAlign w:val="center"/>
          </w:tcPr>
          <w:p w14:paraId="0C4A4BB1">
            <w:pPr>
              <w:spacing w:before="0" w:after="0"/>
              <w:ind w:left="0"/>
              <w:jc w:val="left"/>
            </w:pPr>
            <w:r>
              <w:rPr>
                <w:rFonts w:ascii="Times New Roman" w:hAnsi="Times New Roman"/>
                <w:b/>
                <w:i w:val="0"/>
                <w:color w:val="000000"/>
                <w:sz w:val="24"/>
              </w:rPr>
              <w:t>Количество часов</w:t>
            </w:r>
          </w:p>
        </w:tc>
        <w:tc>
          <w:tcPr>
            <w:tcW w:w="1110" w:type="dxa"/>
            <w:vMerge w:val="restart"/>
            <w:tcMar>
              <w:top w:w="50" w:type="dxa"/>
              <w:left w:w="100" w:type="dxa"/>
            </w:tcMar>
            <w:vAlign w:val="center"/>
          </w:tcPr>
          <w:p w14:paraId="469C549A">
            <w:pPr>
              <w:spacing w:before="0" w:after="0"/>
              <w:ind w:left="135"/>
              <w:jc w:val="left"/>
            </w:pPr>
            <w:r>
              <w:rPr>
                <w:rFonts w:ascii="Times New Roman" w:hAnsi="Times New Roman"/>
                <w:b/>
                <w:i w:val="0"/>
                <w:color w:val="000000"/>
                <w:sz w:val="24"/>
              </w:rPr>
              <w:t xml:space="preserve">Дата изучения </w:t>
            </w:r>
          </w:p>
          <w:p w14:paraId="57455957">
            <w:pPr>
              <w:spacing w:before="0" w:after="0"/>
              <w:ind w:left="135"/>
              <w:jc w:val="left"/>
            </w:pPr>
          </w:p>
        </w:tc>
        <w:tc>
          <w:tcPr>
            <w:tcW w:w="1922" w:type="dxa"/>
            <w:vMerge w:val="restart"/>
            <w:tcMar>
              <w:top w:w="50" w:type="dxa"/>
              <w:left w:w="100" w:type="dxa"/>
            </w:tcMar>
            <w:vAlign w:val="center"/>
          </w:tcPr>
          <w:p w14:paraId="3E521E8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441352A">
            <w:pPr>
              <w:spacing w:before="0" w:after="0"/>
              <w:ind w:left="135"/>
              <w:jc w:val="left"/>
            </w:pPr>
          </w:p>
        </w:tc>
      </w:tr>
      <w:tr w14:paraId="20A95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86FDD7">
            <w:pPr>
              <w:jc w:val="left"/>
            </w:pPr>
          </w:p>
        </w:tc>
        <w:tc>
          <w:tcPr>
            <w:tcW w:w="0" w:type="auto"/>
            <w:vMerge w:val="continue"/>
            <w:tcBorders>
              <w:top w:val="nil"/>
            </w:tcBorders>
            <w:tcMar>
              <w:top w:w="50" w:type="dxa"/>
              <w:left w:w="100" w:type="dxa"/>
            </w:tcMar>
          </w:tcPr>
          <w:p w14:paraId="690468F2">
            <w:pPr>
              <w:jc w:val="left"/>
            </w:pPr>
          </w:p>
        </w:tc>
        <w:tc>
          <w:tcPr>
            <w:tcW w:w="783" w:type="dxa"/>
            <w:tcMar>
              <w:top w:w="50" w:type="dxa"/>
              <w:left w:w="100" w:type="dxa"/>
            </w:tcMar>
            <w:vAlign w:val="center"/>
          </w:tcPr>
          <w:p w14:paraId="05109C73">
            <w:pPr>
              <w:spacing w:before="0" w:after="0"/>
              <w:ind w:left="135"/>
              <w:jc w:val="left"/>
            </w:pPr>
            <w:r>
              <w:rPr>
                <w:rFonts w:ascii="Times New Roman" w:hAnsi="Times New Roman"/>
                <w:b/>
                <w:i w:val="0"/>
                <w:color w:val="000000"/>
                <w:sz w:val="24"/>
              </w:rPr>
              <w:t xml:space="preserve">Всего </w:t>
            </w:r>
          </w:p>
          <w:p w14:paraId="0380D9DF">
            <w:pPr>
              <w:spacing w:before="0" w:after="0"/>
              <w:ind w:left="135"/>
              <w:jc w:val="left"/>
            </w:pPr>
          </w:p>
        </w:tc>
        <w:tc>
          <w:tcPr>
            <w:tcW w:w="1473" w:type="dxa"/>
            <w:tcMar>
              <w:top w:w="50" w:type="dxa"/>
              <w:left w:w="100" w:type="dxa"/>
            </w:tcMar>
            <w:vAlign w:val="center"/>
          </w:tcPr>
          <w:p w14:paraId="3ECA1689">
            <w:pPr>
              <w:spacing w:before="0" w:after="0"/>
              <w:ind w:left="135"/>
              <w:jc w:val="left"/>
            </w:pPr>
            <w:r>
              <w:rPr>
                <w:rFonts w:ascii="Times New Roman" w:hAnsi="Times New Roman"/>
                <w:b/>
                <w:i w:val="0"/>
                <w:color w:val="000000"/>
                <w:sz w:val="24"/>
              </w:rPr>
              <w:t xml:space="preserve">Контрольные работы </w:t>
            </w:r>
          </w:p>
          <w:p w14:paraId="2866F47A">
            <w:pPr>
              <w:spacing w:before="0" w:after="0"/>
              <w:ind w:left="135"/>
              <w:jc w:val="left"/>
            </w:pPr>
          </w:p>
        </w:tc>
        <w:tc>
          <w:tcPr>
            <w:tcW w:w="1576" w:type="dxa"/>
            <w:tcMar>
              <w:top w:w="50" w:type="dxa"/>
              <w:left w:w="100" w:type="dxa"/>
            </w:tcMar>
            <w:vAlign w:val="center"/>
          </w:tcPr>
          <w:p w14:paraId="5C865DC7">
            <w:pPr>
              <w:spacing w:before="0" w:after="0"/>
              <w:ind w:left="135"/>
              <w:jc w:val="left"/>
            </w:pPr>
            <w:r>
              <w:rPr>
                <w:rFonts w:ascii="Times New Roman" w:hAnsi="Times New Roman"/>
                <w:b/>
                <w:i w:val="0"/>
                <w:color w:val="000000"/>
                <w:sz w:val="24"/>
              </w:rPr>
              <w:t xml:space="preserve">Практические работы </w:t>
            </w:r>
          </w:p>
          <w:p w14:paraId="7252126E">
            <w:pPr>
              <w:spacing w:before="0" w:after="0"/>
              <w:ind w:left="135"/>
              <w:jc w:val="left"/>
            </w:pPr>
          </w:p>
        </w:tc>
        <w:tc>
          <w:tcPr>
            <w:tcW w:w="0" w:type="auto"/>
            <w:vMerge w:val="continue"/>
            <w:tcBorders>
              <w:top w:val="nil"/>
            </w:tcBorders>
            <w:tcMar>
              <w:top w:w="50" w:type="dxa"/>
              <w:left w:w="100" w:type="dxa"/>
            </w:tcMar>
          </w:tcPr>
          <w:p w14:paraId="2BE6FB22">
            <w:pPr>
              <w:jc w:val="left"/>
            </w:pPr>
          </w:p>
        </w:tc>
        <w:tc>
          <w:tcPr>
            <w:tcW w:w="0" w:type="auto"/>
            <w:vMerge w:val="continue"/>
            <w:tcBorders>
              <w:top w:val="nil"/>
            </w:tcBorders>
            <w:tcMar>
              <w:top w:w="50" w:type="dxa"/>
              <w:left w:w="100" w:type="dxa"/>
            </w:tcMar>
          </w:tcPr>
          <w:p w14:paraId="7C4673E6">
            <w:pPr>
              <w:jc w:val="left"/>
            </w:pPr>
          </w:p>
        </w:tc>
      </w:tr>
      <w:tr w14:paraId="0F96F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F111D2">
            <w:pPr>
              <w:spacing w:before="0" w:after="0"/>
              <w:ind w:left="0"/>
              <w:jc w:val="left"/>
            </w:pPr>
            <w:r>
              <w:rPr>
                <w:rFonts w:ascii="Times New Roman" w:hAnsi="Times New Roman"/>
                <w:b w:val="0"/>
                <w:i w:val="0"/>
                <w:color w:val="000000"/>
                <w:sz w:val="24"/>
              </w:rPr>
              <w:t>1</w:t>
            </w:r>
          </w:p>
        </w:tc>
        <w:tc>
          <w:tcPr>
            <w:tcW w:w="3461" w:type="dxa"/>
            <w:tcMar>
              <w:top w:w="50" w:type="dxa"/>
              <w:left w:w="100" w:type="dxa"/>
            </w:tcMar>
            <w:vAlign w:val="center"/>
          </w:tcPr>
          <w:p w14:paraId="5DC68C40">
            <w:pPr>
              <w:spacing w:before="0" w:after="0"/>
              <w:ind w:left="135"/>
              <w:jc w:val="left"/>
            </w:pPr>
            <w:r>
              <w:rPr>
                <w:rFonts w:ascii="Times New Roman" w:hAnsi="Times New Roman"/>
                <w:b w:val="0"/>
                <w:i w:val="0"/>
                <w:color w:val="000000"/>
                <w:sz w:val="24"/>
              </w:rPr>
              <w:t>Составление рассказов по сюжетным картинкам</w:t>
            </w:r>
          </w:p>
        </w:tc>
        <w:tc>
          <w:tcPr>
            <w:tcW w:w="783" w:type="dxa"/>
            <w:tcMar>
              <w:top w:w="50" w:type="dxa"/>
              <w:left w:w="100" w:type="dxa"/>
            </w:tcMar>
            <w:vAlign w:val="center"/>
          </w:tcPr>
          <w:p w14:paraId="2D47581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95C19F">
            <w:pPr>
              <w:spacing w:before="0" w:after="0" w:line="276" w:lineRule="auto"/>
              <w:ind w:left="135"/>
              <w:jc w:val="center"/>
            </w:pPr>
          </w:p>
        </w:tc>
        <w:tc>
          <w:tcPr>
            <w:tcW w:w="1576" w:type="dxa"/>
            <w:tcMar>
              <w:top w:w="50" w:type="dxa"/>
              <w:left w:w="100" w:type="dxa"/>
            </w:tcMar>
            <w:vAlign w:val="center"/>
          </w:tcPr>
          <w:p w14:paraId="4CDD973E">
            <w:pPr>
              <w:spacing w:before="0" w:after="0" w:line="276" w:lineRule="auto"/>
              <w:ind w:left="135"/>
              <w:jc w:val="center"/>
            </w:pPr>
          </w:p>
        </w:tc>
        <w:tc>
          <w:tcPr>
            <w:tcW w:w="1110" w:type="dxa"/>
            <w:tcMar>
              <w:top w:w="50" w:type="dxa"/>
              <w:left w:w="100" w:type="dxa"/>
            </w:tcMar>
            <w:vAlign w:val="center"/>
          </w:tcPr>
          <w:p w14:paraId="465EA4A8">
            <w:pPr>
              <w:spacing w:before="0" w:after="0"/>
              <w:ind w:left="135"/>
              <w:jc w:val="left"/>
            </w:pPr>
          </w:p>
        </w:tc>
        <w:tc>
          <w:tcPr>
            <w:tcW w:w="1922" w:type="dxa"/>
            <w:tcMar>
              <w:top w:w="50" w:type="dxa"/>
              <w:left w:w="100" w:type="dxa"/>
            </w:tcMar>
            <w:vAlign w:val="center"/>
          </w:tcPr>
          <w:p w14:paraId="770E261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765F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0033EC">
            <w:pPr>
              <w:spacing w:before="0" w:after="0"/>
              <w:ind w:left="0"/>
              <w:jc w:val="left"/>
            </w:pPr>
            <w:r>
              <w:rPr>
                <w:rFonts w:ascii="Times New Roman" w:hAnsi="Times New Roman"/>
                <w:b w:val="0"/>
                <w:i w:val="0"/>
                <w:color w:val="000000"/>
                <w:sz w:val="24"/>
              </w:rPr>
              <w:t>2</w:t>
            </w:r>
          </w:p>
        </w:tc>
        <w:tc>
          <w:tcPr>
            <w:tcW w:w="3461" w:type="dxa"/>
            <w:tcMar>
              <w:top w:w="50" w:type="dxa"/>
              <w:left w:w="100" w:type="dxa"/>
            </w:tcMar>
            <w:vAlign w:val="center"/>
          </w:tcPr>
          <w:p w14:paraId="39C8BAF6">
            <w:pPr>
              <w:spacing w:before="0" w:after="0"/>
              <w:ind w:left="135"/>
              <w:jc w:val="left"/>
            </w:pPr>
            <w:r>
              <w:rPr>
                <w:rFonts w:ascii="Times New Roman" w:hAnsi="Times New Roman"/>
                <w:b w:val="0"/>
                <w:i w:val="0"/>
                <w:color w:val="000000"/>
                <w:sz w:val="24"/>
              </w:rPr>
              <w:t>Выделение предложения из речевого потока</w:t>
            </w:r>
          </w:p>
        </w:tc>
        <w:tc>
          <w:tcPr>
            <w:tcW w:w="783" w:type="dxa"/>
            <w:tcMar>
              <w:top w:w="50" w:type="dxa"/>
              <w:left w:w="100" w:type="dxa"/>
            </w:tcMar>
            <w:vAlign w:val="center"/>
          </w:tcPr>
          <w:p w14:paraId="30950D3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F8A6A2">
            <w:pPr>
              <w:spacing w:before="0" w:after="0" w:line="276" w:lineRule="auto"/>
              <w:ind w:left="135"/>
              <w:jc w:val="center"/>
            </w:pPr>
          </w:p>
        </w:tc>
        <w:tc>
          <w:tcPr>
            <w:tcW w:w="1576" w:type="dxa"/>
            <w:tcMar>
              <w:top w:w="50" w:type="dxa"/>
              <w:left w:w="100" w:type="dxa"/>
            </w:tcMar>
            <w:vAlign w:val="center"/>
          </w:tcPr>
          <w:p w14:paraId="0BED0371">
            <w:pPr>
              <w:spacing w:before="0" w:after="0" w:line="276" w:lineRule="auto"/>
              <w:ind w:left="135"/>
              <w:jc w:val="center"/>
            </w:pPr>
          </w:p>
        </w:tc>
        <w:tc>
          <w:tcPr>
            <w:tcW w:w="1110" w:type="dxa"/>
            <w:tcMar>
              <w:top w:w="50" w:type="dxa"/>
              <w:left w:w="100" w:type="dxa"/>
            </w:tcMar>
            <w:vAlign w:val="center"/>
          </w:tcPr>
          <w:p w14:paraId="6CC04246">
            <w:pPr>
              <w:spacing w:before="0" w:after="0"/>
              <w:ind w:left="135"/>
              <w:jc w:val="left"/>
            </w:pPr>
          </w:p>
        </w:tc>
        <w:tc>
          <w:tcPr>
            <w:tcW w:w="1922" w:type="dxa"/>
            <w:tcMar>
              <w:top w:w="50" w:type="dxa"/>
              <w:left w:w="100" w:type="dxa"/>
            </w:tcMar>
            <w:vAlign w:val="center"/>
          </w:tcPr>
          <w:p w14:paraId="4BD9BBB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2390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2E3FB7">
            <w:pPr>
              <w:spacing w:before="0" w:after="0"/>
              <w:ind w:left="0"/>
              <w:jc w:val="left"/>
            </w:pPr>
            <w:r>
              <w:rPr>
                <w:rFonts w:ascii="Times New Roman" w:hAnsi="Times New Roman"/>
                <w:b w:val="0"/>
                <w:i w:val="0"/>
                <w:color w:val="000000"/>
                <w:sz w:val="24"/>
              </w:rPr>
              <w:t>3</w:t>
            </w:r>
          </w:p>
        </w:tc>
        <w:tc>
          <w:tcPr>
            <w:tcW w:w="3461" w:type="dxa"/>
            <w:tcMar>
              <w:top w:w="50" w:type="dxa"/>
              <w:left w:w="100" w:type="dxa"/>
            </w:tcMar>
            <w:vAlign w:val="center"/>
          </w:tcPr>
          <w:p w14:paraId="4E5EFA8B">
            <w:pPr>
              <w:spacing w:before="0" w:after="0"/>
              <w:ind w:left="135"/>
              <w:jc w:val="left"/>
            </w:pPr>
            <w:r>
              <w:rPr>
                <w:rFonts w:ascii="Times New Roman" w:hAnsi="Times New Roman"/>
                <w:b w:val="0"/>
                <w:i w:val="0"/>
                <w:color w:val="000000"/>
                <w:sz w:val="24"/>
              </w:rPr>
              <w:t>Моделирование состава предложения</w:t>
            </w:r>
          </w:p>
        </w:tc>
        <w:tc>
          <w:tcPr>
            <w:tcW w:w="783" w:type="dxa"/>
            <w:tcMar>
              <w:top w:w="50" w:type="dxa"/>
              <w:left w:w="100" w:type="dxa"/>
            </w:tcMar>
            <w:vAlign w:val="center"/>
          </w:tcPr>
          <w:p w14:paraId="29E436C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E39B652">
            <w:pPr>
              <w:spacing w:before="0" w:after="0" w:line="276" w:lineRule="auto"/>
              <w:ind w:left="135"/>
              <w:jc w:val="center"/>
            </w:pPr>
          </w:p>
        </w:tc>
        <w:tc>
          <w:tcPr>
            <w:tcW w:w="1576" w:type="dxa"/>
            <w:tcMar>
              <w:top w:w="50" w:type="dxa"/>
              <w:left w:w="100" w:type="dxa"/>
            </w:tcMar>
            <w:vAlign w:val="center"/>
          </w:tcPr>
          <w:p w14:paraId="5DDA7B29">
            <w:pPr>
              <w:spacing w:before="0" w:after="0" w:line="276" w:lineRule="auto"/>
              <w:ind w:left="135"/>
              <w:jc w:val="center"/>
            </w:pPr>
          </w:p>
        </w:tc>
        <w:tc>
          <w:tcPr>
            <w:tcW w:w="1110" w:type="dxa"/>
            <w:tcMar>
              <w:top w:w="50" w:type="dxa"/>
              <w:left w:w="100" w:type="dxa"/>
            </w:tcMar>
            <w:vAlign w:val="center"/>
          </w:tcPr>
          <w:p w14:paraId="00F4166F">
            <w:pPr>
              <w:spacing w:before="0" w:after="0"/>
              <w:ind w:left="135"/>
              <w:jc w:val="left"/>
            </w:pPr>
          </w:p>
        </w:tc>
        <w:tc>
          <w:tcPr>
            <w:tcW w:w="1922" w:type="dxa"/>
            <w:tcMar>
              <w:top w:w="50" w:type="dxa"/>
              <w:left w:w="100" w:type="dxa"/>
            </w:tcMar>
            <w:vAlign w:val="center"/>
          </w:tcPr>
          <w:p w14:paraId="2190280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803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FE0414">
            <w:pPr>
              <w:spacing w:before="0" w:after="0"/>
              <w:ind w:left="0"/>
              <w:jc w:val="left"/>
            </w:pPr>
            <w:r>
              <w:rPr>
                <w:rFonts w:ascii="Times New Roman" w:hAnsi="Times New Roman"/>
                <w:b w:val="0"/>
                <w:i w:val="0"/>
                <w:color w:val="000000"/>
                <w:sz w:val="24"/>
              </w:rPr>
              <w:t>4</w:t>
            </w:r>
          </w:p>
        </w:tc>
        <w:tc>
          <w:tcPr>
            <w:tcW w:w="3461" w:type="dxa"/>
            <w:tcMar>
              <w:top w:w="50" w:type="dxa"/>
              <w:left w:w="100" w:type="dxa"/>
            </w:tcMar>
            <w:vAlign w:val="center"/>
          </w:tcPr>
          <w:p w14:paraId="043B45AB">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42DB250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45C4DE">
            <w:pPr>
              <w:spacing w:before="0" w:after="0" w:line="276" w:lineRule="auto"/>
              <w:ind w:left="135"/>
              <w:jc w:val="center"/>
            </w:pPr>
          </w:p>
        </w:tc>
        <w:tc>
          <w:tcPr>
            <w:tcW w:w="1576" w:type="dxa"/>
            <w:tcMar>
              <w:top w:w="50" w:type="dxa"/>
              <w:left w:w="100" w:type="dxa"/>
            </w:tcMar>
            <w:vAlign w:val="center"/>
          </w:tcPr>
          <w:p w14:paraId="65802D89">
            <w:pPr>
              <w:spacing w:before="0" w:after="0" w:line="276" w:lineRule="auto"/>
              <w:ind w:left="135"/>
              <w:jc w:val="center"/>
            </w:pPr>
          </w:p>
        </w:tc>
        <w:tc>
          <w:tcPr>
            <w:tcW w:w="1110" w:type="dxa"/>
            <w:tcMar>
              <w:top w:w="50" w:type="dxa"/>
              <w:left w:w="100" w:type="dxa"/>
            </w:tcMar>
            <w:vAlign w:val="center"/>
          </w:tcPr>
          <w:p w14:paraId="30BB290A">
            <w:pPr>
              <w:spacing w:before="0" w:after="0"/>
              <w:ind w:left="135"/>
              <w:jc w:val="left"/>
            </w:pPr>
          </w:p>
        </w:tc>
        <w:tc>
          <w:tcPr>
            <w:tcW w:w="1922" w:type="dxa"/>
            <w:tcMar>
              <w:top w:w="50" w:type="dxa"/>
              <w:left w:w="100" w:type="dxa"/>
            </w:tcMar>
            <w:vAlign w:val="center"/>
          </w:tcPr>
          <w:p w14:paraId="0643CE4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E4B1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FDEE06">
            <w:pPr>
              <w:spacing w:before="0" w:after="0"/>
              <w:ind w:left="0"/>
              <w:jc w:val="left"/>
            </w:pPr>
            <w:r>
              <w:rPr>
                <w:rFonts w:ascii="Times New Roman" w:hAnsi="Times New Roman"/>
                <w:b w:val="0"/>
                <w:i w:val="0"/>
                <w:color w:val="000000"/>
                <w:sz w:val="24"/>
              </w:rPr>
              <w:t>5</w:t>
            </w:r>
          </w:p>
        </w:tc>
        <w:tc>
          <w:tcPr>
            <w:tcW w:w="3461" w:type="dxa"/>
            <w:tcMar>
              <w:top w:w="50" w:type="dxa"/>
              <w:left w:w="100" w:type="dxa"/>
            </w:tcMar>
            <w:vAlign w:val="center"/>
          </w:tcPr>
          <w:p w14:paraId="7379E5CA">
            <w:pPr>
              <w:spacing w:before="0" w:after="0"/>
              <w:ind w:left="135"/>
              <w:jc w:val="left"/>
            </w:pPr>
            <w:r>
              <w:rPr>
                <w:rFonts w:ascii="Times New Roman" w:hAnsi="Times New Roman"/>
                <w:b w:val="0"/>
                <w:i w:val="0"/>
                <w:color w:val="000000"/>
                <w:sz w:val="24"/>
              </w:rPr>
              <w:t>Выделение первого звука в слове</w:t>
            </w:r>
          </w:p>
        </w:tc>
        <w:tc>
          <w:tcPr>
            <w:tcW w:w="783" w:type="dxa"/>
            <w:tcMar>
              <w:top w:w="50" w:type="dxa"/>
              <w:left w:w="100" w:type="dxa"/>
            </w:tcMar>
            <w:vAlign w:val="center"/>
          </w:tcPr>
          <w:p w14:paraId="08752D2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17F50C">
            <w:pPr>
              <w:spacing w:before="0" w:after="0" w:line="276" w:lineRule="auto"/>
              <w:ind w:left="135"/>
              <w:jc w:val="center"/>
            </w:pPr>
          </w:p>
        </w:tc>
        <w:tc>
          <w:tcPr>
            <w:tcW w:w="1576" w:type="dxa"/>
            <w:tcMar>
              <w:top w:w="50" w:type="dxa"/>
              <w:left w:w="100" w:type="dxa"/>
            </w:tcMar>
            <w:vAlign w:val="center"/>
          </w:tcPr>
          <w:p w14:paraId="0C875A25">
            <w:pPr>
              <w:spacing w:before="0" w:after="0" w:line="276" w:lineRule="auto"/>
              <w:ind w:left="135"/>
              <w:jc w:val="center"/>
            </w:pPr>
          </w:p>
        </w:tc>
        <w:tc>
          <w:tcPr>
            <w:tcW w:w="1110" w:type="dxa"/>
            <w:tcMar>
              <w:top w:w="50" w:type="dxa"/>
              <w:left w:w="100" w:type="dxa"/>
            </w:tcMar>
            <w:vAlign w:val="center"/>
          </w:tcPr>
          <w:p w14:paraId="6870A418">
            <w:pPr>
              <w:spacing w:before="0" w:after="0"/>
              <w:ind w:left="135"/>
              <w:jc w:val="left"/>
            </w:pPr>
          </w:p>
        </w:tc>
        <w:tc>
          <w:tcPr>
            <w:tcW w:w="1922" w:type="dxa"/>
            <w:tcMar>
              <w:top w:w="50" w:type="dxa"/>
              <w:left w:w="100" w:type="dxa"/>
            </w:tcMar>
            <w:vAlign w:val="center"/>
          </w:tcPr>
          <w:p w14:paraId="3D70518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5DDB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F9FE41">
            <w:pPr>
              <w:spacing w:before="0" w:after="0"/>
              <w:ind w:left="0"/>
              <w:jc w:val="left"/>
            </w:pPr>
            <w:r>
              <w:rPr>
                <w:rFonts w:ascii="Times New Roman" w:hAnsi="Times New Roman"/>
                <w:b w:val="0"/>
                <w:i w:val="0"/>
                <w:color w:val="000000"/>
                <w:sz w:val="24"/>
              </w:rPr>
              <w:t>6</w:t>
            </w:r>
          </w:p>
        </w:tc>
        <w:tc>
          <w:tcPr>
            <w:tcW w:w="3461" w:type="dxa"/>
            <w:tcMar>
              <w:top w:w="50" w:type="dxa"/>
              <w:left w:w="100" w:type="dxa"/>
            </w:tcMar>
            <w:vAlign w:val="center"/>
          </w:tcPr>
          <w:p w14:paraId="7861EB39">
            <w:pPr>
              <w:spacing w:before="0" w:after="0"/>
              <w:ind w:left="135"/>
              <w:jc w:val="left"/>
            </w:pPr>
            <w:r>
              <w:rPr>
                <w:rFonts w:ascii="Times New Roman" w:hAnsi="Times New Roman"/>
                <w:b w:val="0"/>
                <w:i w:val="0"/>
                <w:color w:val="000000"/>
                <w:sz w:val="24"/>
              </w:rPr>
              <w:t>Проведение звукового анализа слова</w:t>
            </w:r>
          </w:p>
        </w:tc>
        <w:tc>
          <w:tcPr>
            <w:tcW w:w="783" w:type="dxa"/>
            <w:tcMar>
              <w:top w:w="50" w:type="dxa"/>
              <w:left w:w="100" w:type="dxa"/>
            </w:tcMar>
            <w:vAlign w:val="center"/>
          </w:tcPr>
          <w:p w14:paraId="4F27F99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1197B6">
            <w:pPr>
              <w:spacing w:before="0" w:after="0" w:line="276" w:lineRule="auto"/>
              <w:ind w:left="135"/>
              <w:jc w:val="center"/>
            </w:pPr>
          </w:p>
        </w:tc>
        <w:tc>
          <w:tcPr>
            <w:tcW w:w="1576" w:type="dxa"/>
            <w:tcMar>
              <w:top w:w="50" w:type="dxa"/>
              <w:left w:w="100" w:type="dxa"/>
            </w:tcMar>
            <w:vAlign w:val="center"/>
          </w:tcPr>
          <w:p w14:paraId="2EDD1FAF">
            <w:pPr>
              <w:spacing w:before="0" w:after="0" w:line="276" w:lineRule="auto"/>
              <w:ind w:left="135"/>
              <w:jc w:val="center"/>
            </w:pPr>
          </w:p>
        </w:tc>
        <w:tc>
          <w:tcPr>
            <w:tcW w:w="1110" w:type="dxa"/>
            <w:tcMar>
              <w:top w:w="50" w:type="dxa"/>
              <w:left w:w="100" w:type="dxa"/>
            </w:tcMar>
            <w:vAlign w:val="center"/>
          </w:tcPr>
          <w:p w14:paraId="7829AC9A">
            <w:pPr>
              <w:spacing w:before="0" w:after="0"/>
              <w:ind w:left="135"/>
              <w:jc w:val="left"/>
            </w:pPr>
          </w:p>
        </w:tc>
        <w:tc>
          <w:tcPr>
            <w:tcW w:w="1922" w:type="dxa"/>
            <w:tcMar>
              <w:top w:w="50" w:type="dxa"/>
              <w:left w:w="100" w:type="dxa"/>
            </w:tcMar>
            <w:vAlign w:val="center"/>
          </w:tcPr>
          <w:p w14:paraId="3F231B3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F8F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C0A32F">
            <w:pPr>
              <w:spacing w:before="0" w:after="0"/>
              <w:ind w:left="0"/>
              <w:jc w:val="left"/>
            </w:pPr>
            <w:r>
              <w:rPr>
                <w:rFonts w:ascii="Times New Roman" w:hAnsi="Times New Roman"/>
                <w:b w:val="0"/>
                <w:i w:val="0"/>
                <w:color w:val="000000"/>
                <w:sz w:val="24"/>
              </w:rPr>
              <w:t>7</w:t>
            </w:r>
          </w:p>
        </w:tc>
        <w:tc>
          <w:tcPr>
            <w:tcW w:w="3461" w:type="dxa"/>
            <w:tcMar>
              <w:top w:w="50" w:type="dxa"/>
              <w:left w:w="100" w:type="dxa"/>
            </w:tcMar>
            <w:vAlign w:val="center"/>
          </w:tcPr>
          <w:p w14:paraId="4057A6AF">
            <w:pPr>
              <w:spacing w:before="0" w:after="0"/>
              <w:ind w:left="135"/>
              <w:jc w:val="left"/>
            </w:pPr>
            <w:r>
              <w:rPr>
                <w:rFonts w:ascii="Times New Roman" w:hAnsi="Times New Roman"/>
                <w:b w:val="0"/>
                <w:i w:val="0"/>
                <w:color w:val="000000"/>
                <w:sz w:val="24"/>
              </w:rPr>
              <w:t>Выделение гласных звуков в слове</w:t>
            </w:r>
          </w:p>
        </w:tc>
        <w:tc>
          <w:tcPr>
            <w:tcW w:w="783" w:type="dxa"/>
            <w:tcMar>
              <w:top w:w="50" w:type="dxa"/>
              <w:left w:w="100" w:type="dxa"/>
            </w:tcMar>
            <w:vAlign w:val="center"/>
          </w:tcPr>
          <w:p w14:paraId="55FA06C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031B54">
            <w:pPr>
              <w:spacing w:before="0" w:after="0" w:line="276" w:lineRule="auto"/>
              <w:ind w:left="135"/>
              <w:jc w:val="center"/>
            </w:pPr>
          </w:p>
        </w:tc>
        <w:tc>
          <w:tcPr>
            <w:tcW w:w="1576" w:type="dxa"/>
            <w:tcMar>
              <w:top w:w="50" w:type="dxa"/>
              <w:left w:w="100" w:type="dxa"/>
            </w:tcMar>
            <w:vAlign w:val="center"/>
          </w:tcPr>
          <w:p w14:paraId="252BD405">
            <w:pPr>
              <w:spacing w:before="0" w:after="0" w:line="276" w:lineRule="auto"/>
              <w:ind w:left="135"/>
              <w:jc w:val="center"/>
            </w:pPr>
          </w:p>
        </w:tc>
        <w:tc>
          <w:tcPr>
            <w:tcW w:w="1110" w:type="dxa"/>
            <w:tcMar>
              <w:top w:w="50" w:type="dxa"/>
              <w:left w:w="100" w:type="dxa"/>
            </w:tcMar>
            <w:vAlign w:val="center"/>
          </w:tcPr>
          <w:p w14:paraId="6CEF4F93">
            <w:pPr>
              <w:spacing w:before="0" w:after="0"/>
              <w:ind w:left="135"/>
              <w:jc w:val="left"/>
            </w:pPr>
          </w:p>
        </w:tc>
        <w:tc>
          <w:tcPr>
            <w:tcW w:w="1922" w:type="dxa"/>
            <w:tcMar>
              <w:top w:w="50" w:type="dxa"/>
              <w:left w:w="100" w:type="dxa"/>
            </w:tcMar>
            <w:vAlign w:val="center"/>
          </w:tcPr>
          <w:p w14:paraId="0E99C84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5EE9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8FDB6B">
            <w:pPr>
              <w:spacing w:before="0" w:after="0"/>
              <w:ind w:left="0"/>
              <w:jc w:val="left"/>
            </w:pPr>
            <w:r>
              <w:rPr>
                <w:rFonts w:ascii="Times New Roman" w:hAnsi="Times New Roman"/>
                <w:b w:val="0"/>
                <w:i w:val="0"/>
                <w:color w:val="000000"/>
                <w:sz w:val="24"/>
              </w:rPr>
              <w:t>8</w:t>
            </w:r>
          </w:p>
        </w:tc>
        <w:tc>
          <w:tcPr>
            <w:tcW w:w="3461" w:type="dxa"/>
            <w:tcMar>
              <w:top w:w="50" w:type="dxa"/>
              <w:left w:w="100" w:type="dxa"/>
            </w:tcMar>
            <w:vAlign w:val="center"/>
          </w:tcPr>
          <w:p w14:paraId="413B8DDA">
            <w:pPr>
              <w:spacing w:before="0" w:after="0"/>
              <w:ind w:left="135"/>
              <w:jc w:val="left"/>
            </w:pPr>
            <w:r>
              <w:rPr>
                <w:rFonts w:ascii="Times New Roman" w:hAnsi="Times New Roman"/>
                <w:b w:val="0"/>
                <w:i w:val="0"/>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0240D4D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6C3F80">
            <w:pPr>
              <w:spacing w:before="0" w:after="0" w:line="276" w:lineRule="auto"/>
              <w:ind w:left="135"/>
              <w:jc w:val="center"/>
            </w:pPr>
          </w:p>
        </w:tc>
        <w:tc>
          <w:tcPr>
            <w:tcW w:w="1576" w:type="dxa"/>
            <w:tcMar>
              <w:top w:w="50" w:type="dxa"/>
              <w:left w:w="100" w:type="dxa"/>
            </w:tcMar>
            <w:vAlign w:val="center"/>
          </w:tcPr>
          <w:p w14:paraId="059419F9">
            <w:pPr>
              <w:spacing w:before="0" w:after="0" w:line="276" w:lineRule="auto"/>
              <w:ind w:left="135"/>
              <w:jc w:val="center"/>
            </w:pPr>
          </w:p>
        </w:tc>
        <w:tc>
          <w:tcPr>
            <w:tcW w:w="1110" w:type="dxa"/>
            <w:tcMar>
              <w:top w:w="50" w:type="dxa"/>
              <w:left w:w="100" w:type="dxa"/>
            </w:tcMar>
            <w:vAlign w:val="center"/>
          </w:tcPr>
          <w:p w14:paraId="000761B4">
            <w:pPr>
              <w:spacing w:before="0" w:after="0"/>
              <w:ind w:left="135"/>
              <w:jc w:val="left"/>
            </w:pPr>
          </w:p>
        </w:tc>
        <w:tc>
          <w:tcPr>
            <w:tcW w:w="1922" w:type="dxa"/>
            <w:tcMar>
              <w:top w:w="50" w:type="dxa"/>
              <w:left w:w="100" w:type="dxa"/>
            </w:tcMar>
            <w:vAlign w:val="center"/>
          </w:tcPr>
          <w:p w14:paraId="233D942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ED5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1C73BF">
            <w:pPr>
              <w:spacing w:before="0" w:after="0"/>
              <w:ind w:left="0"/>
              <w:jc w:val="left"/>
            </w:pPr>
            <w:r>
              <w:rPr>
                <w:rFonts w:ascii="Times New Roman" w:hAnsi="Times New Roman"/>
                <w:b w:val="0"/>
                <w:i w:val="0"/>
                <w:color w:val="000000"/>
                <w:sz w:val="24"/>
              </w:rPr>
              <w:t>9</w:t>
            </w:r>
          </w:p>
        </w:tc>
        <w:tc>
          <w:tcPr>
            <w:tcW w:w="3461" w:type="dxa"/>
            <w:tcMar>
              <w:top w:w="50" w:type="dxa"/>
              <w:left w:w="100" w:type="dxa"/>
            </w:tcMar>
            <w:vAlign w:val="center"/>
          </w:tcPr>
          <w:p w14:paraId="64874D67">
            <w:pPr>
              <w:spacing w:before="0" w:after="0"/>
              <w:ind w:left="135"/>
              <w:jc w:val="left"/>
            </w:pPr>
            <w:r>
              <w:rPr>
                <w:rFonts w:ascii="Times New Roman" w:hAnsi="Times New Roman"/>
                <w:b w:val="0"/>
                <w:i w:val="0"/>
                <w:color w:val="000000"/>
                <w:sz w:val="24"/>
              </w:rPr>
              <w:t>Сравнение звуков по твёрдости-мягкости</w:t>
            </w:r>
          </w:p>
        </w:tc>
        <w:tc>
          <w:tcPr>
            <w:tcW w:w="783" w:type="dxa"/>
            <w:tcMar>
              <w:top w:w="50" w:type="dxa"/>
              <w:left w:w="100" w:type="dxa"/>
            </w:tcMar>
            <w:vAlign w:val="center"/>
          </w:tcPr>
          <w:p w14:paraId="55174B1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1A56E54">
            <w:pPr>
              <w:spacing w:before="0" w:after="0" w:line="276" w:lineRule="auto"/>
              <w:ind w:left="135"/>
              <w:jc w:val="center"/>
            </w:pPr>
          </w:p>
        </w:tc>
        <w:tc>
          <w:tcPr>
            <w:tcW w:w="1576" w:type="dxa"/>
            <w:tcMar>
              <w:top w:w="50" w:type="dxa"/>
              <w:left w:w="100" w:type="dxa"/>
            </w:tcMar>
            <w:vAlign w:val="center"/>
          </w:tcPr>
          <w:p w14:paraId="5D53A880">
            <w:pPr>
              <w:spacing w:before="0" w:after="0" w:line="276" w:lineRule="auto"/>
              <w:ind w:left="135"/>
              <w:jc w:val="center"/>
            </w:pPr>
          </w:p>
        </w:tc>
        <w:tc>
          <w:tcPr>
            <w:tcW w:w="1110" w:type="dxa"/>
            <w:tcMar>
              <w:top w:w="50" w:type="dxa"/>
              <w:left w:w="100" w:type="dxa"/>
            </w:tcMar>
            <w:vAlign w:val="center"/>
          </w:tcPr>
          <w:p w14:paraId="1393A110">
            <w:pPr>
              <w:spacing w:before="0" w:after="0"/>
              <w:ind w:left="135"/>
              <w:jc w:val="left"/>
            </w:pPr>
          </w:p>
        </w:tc>
        <w:tc>
          <w:tcPr>
            <w:tcW w:w="1922" w:type="dxa"/>
            <w:tcMar>
              <w:top w:w="50" w:type="dxa"/>
              <w:left w:w="100" w:type="dxa"/>
            </w:tcMar>
            <w:vAlign w:val="center"/>
          </w:tcPr>
          <w:p w14:paraId="78EFC5C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F95B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C3CF28">
            <w:pPr>
              <w:spacing w:before="0" w:after="0"/>
              <w:ind w:left="0"/>
              <w:jc w:val="left"/>
            </w:pPr>
            <w:r>
              <w:rPr>
                <w:rFonts w:ascii="Times New Roman" w:hAnsi="Times New Roman"/>
                <w:b w:val="0"/>
                <w:i w:val="0"/>
                <w:color w:val="000000"/>
                <w:sz w:val="24"/>
              </w:rPr>
              <w:t>10</w:t>
            </w:r>
          </w:p>
        </w:tc>
        <w:tc>
          <w:tcPr>
            <w:tcW w:w="3461" w:type="dxa"/>
            <w:tcMar>
              <w:top w:w="50" w:type="dxa"/>
              <w:left w:w="100" w:type="dxa"/>
            </w:tcMar>
            <w:vAlign w:val="center"/>
          </w:tcPr>
          <w:p w14:paraId="78C05553">
            <w:pPr>
              <w:spacing w:before="0" w:after="0"/>
              <w:ind w:left="135"/>
              <w:jc w:val="left"/>
            </w:pPr>
            <w:r>
              <w:rPr>
                <w:rFonts w:ascii="Times New Roman" w:hAnsi="Times New Roman"/>
                <w:b w:val="0"/>
                <w:i w:val="0"/>
                <w:color w:val="000000"/>
                <w:sz w:val="24"/>
              </w:rPr>
              <w:t>Отражение качественных характеристик звуков в моделях слов</w:t>
            </w:r>
          </w:p>
        </w:tc>
        <w:tc>
          <w:tcPr>
            <w:tcW w:w="783" w:type="dxa"/>
            <w:tcMar>
              <w:top w:w="50" w:type="dxa"/>
              <w:left w:w="100" w:type="dxa"/>
            </w:tcMar>
            <w:vAlign w:val="center"/>
          </w:tcPr>
          <w:p w14:paraId="3F681DA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4C9C30">
            <w:pPr>
              <w:spacing w:before="0" w:after="0" w:line="276" w:lineRule="auto"/>
              <w:ind w:left="135"/>
              <w:jc w:val="center"/>
            </w:pPr>
          </w:p>
        </w:tc>
        <w:tc>
          <w:tcPr>
            <w:tcW w:w="1576" w:type="dxa"/>
            <w:tcMar>
              <w:top w:w="50" w:type="dxa"/>
              <w:left w:w="100" w:type="dxa"/>
            </w:tcMar>
            <w:vAlign w:val="center"/>
          </w:tcPr>
          <w:p w14:paraId="32AE6FA3">
            <w:pPr>
              <w:spacing w:before="0" w:after="0" w:line="276" w:lineRule="auto"/>
              <w:ind w:left="135"/>
              <w:jc w:val="center"/>
            </w:pPr>
          </w:p>
        </w:tc>
        <w:tc>
          <w:tcPr>
            <w:tcW w:w="1110" w:type="dxa"/>
            <w:tcMar>
              <w:top w:w="50" w:type="dxa"/>
              <w:left w:w="100" w:type="dxa"/>
            </w:tcMar>
            <w:vAlign w:val="center"/>
          </w:tcPr>
          <w:p w14:paraId="37D54473">
            <w:pPr>
              <w:spacing w:before="0" w:after="0"/>
              <w:ind w:left="135"/>
              <w:jc w:val="left"/>
            </w:pPr>
          </w:p>
        </w:tc>
        <w:tc>
          <w:tcPr>
            <w:tcW w:w="1922" w:type="dxa"/>
            <w:tcMar>
              <w:top w:w="50" w:type="dxa"/>
              <w:left w:w="100" w:type="dxa"/>
            </w:tcMar>
            <w:vAlign w:val="center"/>
          </w:tcPr>
          <w:p w14:paraId="7D2A2BF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B61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4D29DEE">
            <w:pPr>
              <w:spacing w:before="0" w:after="0"/>
              <w:ind w:left="0"/>
              <w:jc w:val="left"/>
            </w:pPr>
            <w:r>
              <w:rPr>
                <w:rFonts w:ascii="Times New Roman" w:hAnsi="Times New Roman"/>
                <w:b w:val="0"/>
                <w:i w:val="0"/>
                <w:color w:val="000000"/>
                <w:sz w:val="24"/>
              </w:rPr>
              <w:t>11</w:t>
            </w:r>
          </w:p>
        </w:tc>
        <w:tc>
          <w:tcPr>
            <w:tcW w:w="3461" w:type="dxa"/>
            <w:tcMar>
              <w:top w:w="50" w:type="dxa"/>
              <w:left w:w="100" w:type="dxa"/>
            </w:tcMar>
            <w:vAlign w:val="center"/>
          </w:tcPr>
          <w:p w14:paraId="37D64B01">
            <w:pPr>
              <w:spacing w:before="0" w:after="0"/>
              <w:ind w:left="135"/>
              <w:jc w:val="left"/>
            </w:pPr>
            <w:r>
              <w:rPr>
                <w:rFonts w:ascii="Times New Roman" w:hAnsi="Times New Roman"/>
                <w:b w:val="0"/>
                <w:i w:val="0"/>
                <w:color w:val="000000"/>
                <w:sz w:val="24"/>
              </w:rPr>
              <w:t>Отработка умения проводить звуковой анализ слова</w:t>
            </w:r>
          </w:p>
        </w:tc>
        <w:tc>
          <w:tcPr>
            <w:tcW w:w="783" w:type="dxa"/>
            <w:tcMar>
              <w:top w:w="50" w:type="dxa"/>
              <w:left w:w="100" w:type="dxa"/>
            </w:tcMar>
            <w:vAlign w:val="center"/>
          </w:tcPr>
          <w:p w14:paraId="480CF2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5DE5B8">
            <w:pPr>
              <w:spacing w:before="0" w:after="0" w:line="276" w:lineRule="auto"/>
              <w:ind w:left="135"/>
              <w:jc w:val="center"/>
            </w:pPr>
          </w:p>
        </w:tc>
        <w:tc>
          <w:tcPr>
            <w:tcW w:w="1576" w:type="dxa"/>
            <w:tcMar>
              <w:top w:w="50" w:type="dxa"/>
              <w:left w:w="100" w:type="dxa"/>
            </w:tcMar>
            <w:vAlign w:val="center"/>
          </w:tcPr>
          <w:p w14:paraId="68175AFB">
            <w:pPr>
              <w:spacing w:before="0" w:after="0" w:line="276" w:lineRule="auto"/>
              <w:ind w:left="135"/>
              <w:jc w:val="center"/>
            </w:pPr>
          </w:p>
        </w:tc>
        <w:tc>
          <w:tcPr>
            <w:tcW w:w="1110" w:type="dxa"/>
            <w:tcMar>
              <w:top w:w="50" w:type="dxa"/>
              <w:left w:w="100" w:type="dxa"/>
            </w:tcMar>
            <w:vAlign w:val="center"/>
          </w:tcPr>
          <w:p w14:paraId="7B0E94C0">
            <w:pPr>
              <w:spacing w:before="0" w:after="0"/>
              <w:ind w:left="135"/>
              <w:jc w:val="left"/>
            </w:pPr>
          </w:p>
        </w:tc>
        <w:tc>
          <w:tcPr>
            <w:tcW w:w="1922" w:type="dxa"/>
            <w:tcMar>
              <w:top w:w="50" w:type="dxa"/>
              <w:left w:w="100" w:type="dxa"/>
            </w:tcMar>
            <w:vAlign w:val="center"/>
          </w:tcPr>
          <w:p w14:paraId="7108E37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8C6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4349D1">
            <w:pPr>
              <w:spacing w:before="0" w:after="0"/>
              <w:ind w:left="0"/>
              <w:jc w:val="left"/>
            </w:pPr>
            <w:r>
              <w:rPr>
                <w:rFonts w:ascii="Times New Roman" w:hAnsi="Times New Roman"/>
                <w:b w:val="0"/>
                <w:i w:val="0"/>
                <w:color w:val="000000"/>
                <w:sz w:val="24"/>
              </w:rPr>
              <w:t>12</w:t>
            </w:r>
          </w:p>
        </w:tc>
        <w:tc>
          <w:tcPr>
            <w:tcW w:w="3461" w:type="dxa"/>
            <w:tcMar>
              <w:top w:w="50" w:type="dxa"/>
              <w:left w:w="100" w:type="dxa"/>
            </w:tcMar>
            <w:vAlign w:val="center"/>
          </w:tcPr>
          <w:p w14:paraId="75E57B73">
            <w:pPr>
              <w:spacing w:before="0" w:after="0"/>
              <w:ind w:left="135"/>
              <w:jc w:val="left"/>
            </w:pPr>
            <w:r>
              <w:rPr>
                <w:rFonts w:ascii="Times New Roman" w:hAnsi="Times New Roman"/>
                <w:b w:val="0"/>
                <w:i w:val="0"/>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2D4241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304B69">
            <w:pPr>
              <w:spacing w:before="0" w:after="0" w:line="276" w:lineRule="auto"/>
              <w:ind w:left="135"/>
              <w:jc w:val="center"/>
            </w:pPr>
          </w:p>
        </w:tc>
        <w:tc>
          <w:tcPr>
            <w:tcW w:w="1576" w:type="dxa"/>
            <w:tcMar>
              <w:top w:w="50" w:type="dxa"/>
              <w:left w:w="100" w:type="dxa"/>
            </w:tcMar>
            <w:vAlign w:val="center"/>
          </w:tcPr>
          <w:p w14:paraId="4A6F3CC0">
            <w:pPr>
              <w:spacing w:before="0" w:after="0" w:line="276" w:lineRule="auto"/>
              <w:ind w:left="135"/>
              <w:jc w:val="center"/>
            </w:pPr>
          </w:p>
        </w:tc>
        <w:tc>
          <w:tcPr>
            <w:tcW w:w="1110" w:type="dxa"/>
            <w:tcMar>
              <w:top w:w="50" w:type="dxa"/>
              <w:left w:w="100" w:type="dxa"/>
            </w:tcMar>
            <w:vAlign w:val="center"/>
          </w:tcPr>
          <w:p w14:paraId="653CC316">
            <w:pPr>
              <w:spacing w:before="0" w:after="0"/>
              <w:ind w:left="135"/>
              <w:jc w:val="left"/>
            </w:pPr>
          </w:p>
        </w:tc>
        <w:tc>
          <w:tcPr>
            <w:tcW w:w="1922" w:type="dxa"/>
            <w:tcMar>
              <w:top w:w="50" w:type="dxa"/>
              <w:left w:w="100" w:type="dxa"/>
            </w:tcMar>
            <w:vAlign w:val="center"/>
          </w:tcPr>
          <w:p w14:paraId="588C867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5E9A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5E7D87">
            <w:pPr>
              <w:spacing w:before="0" w:after="0"/>
              <w:ind w:left="0"/>
              <w:jc w:val="left"/>
            </w:pPr>
            <w:r>
              <w:rPr>
                <w:rFonts w:ascii="Times New Roman" w:hAnsi="Times New Roman"/>
                <w:b w:val="0"/>
                <w:i w:val="0"/>
                <w:color w:val="000000"/>
                <w:sz w:val="24"/>
              </w:rPr>
              <w:t>13</w:t>
            </w:r>
          </w:p>
        </w:tc>
        <w:tc>
          <w:tcPr>
            <w:tcW w:w="3461" w:type="dxa"/>
            <w:tcMar>
              <w:top w:w="50" w:type="dxa"/>
              <w:left w:w="100" w:type="dxa"/>
            </w:tcMar>
            <w:vAlign w:val="center"/>
          </w:tcPr>
          <w:p w14:paraId="5B608F37">
            <w:pPr>
              <w:spacing w:before="0" w:after="0"/>
              <w:ind w:left="135"/>
              <w:jc w:val="left"/>
            </w:pPr>
            <w:r>
              <w:rPr>
                <w:rFonts w:ascii="Times New Roman" w:hAnsi="Times New Roman"/>
                <w:b w:val="0"/>
                <w:i w:val="0"/>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14:paraId="368C9E1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34F4078">
            <w:pPr>
              <w:spacing w:before="0" w:after="0" w:line="276" w:lineRule="auto"/>
              <w:ind w:left="135"/>
              <w:jc w:val="center"/>
            </w:pPr>
          </w:p>
        </w:tc>
        <w:tc>
          <w:tcPr>
            <w:tcW w:w="1576" w:type="dxa"/>
            <w:tcMar>
              <w:top w:w="50" w:type="dxa"/>
              <w:left w:w="100" w:type="dxa"/>
            </w:tcMar>
            <w:vAlign w:val="center"/>
          </w:tcPr>
          <w:p w14:paraId="7E2223EE">
            <w:pPr>
              <w:spacing w:before="0" w:after="0" w:line="276" w:lineRule="auto"/>
              <w:ind w:left="135"/>
              <w:jc w:val="center"/>
            </w:pPr>
          </w:p>
        </w:tc>
        <w:tc>
          <w:tcPr>
            <w:tcW w:w="1110" w:type="dxa"/>
            <w:tcMar>
              <w:top w:w="50" w:type="dxa"/>
              <w:left w:w="100" w:type="dxa"/>
            </w:tcMar>
            <w:vAlign w:val="center"/>
          </w:tcPr>
          <w:p w14:paraId="1FD15E67">
            <w:pPr>
              <w:spacing w:before="0" w:after="0"/>
              <w:ind w:left="135"/>
              <w:jc w:val="left"/>
            </w:pPr>
          </w:p>
        </w:tc>
        <w:tc>
          <w:tcPr>
            <w:tcW w:w="1922" w:type="dxa"/>
            <w:tcMar>
              <w:top w:w="50" w:type="dxa"/>
              <w:left w:w="100" w:type="dxa"/>
            </w:tcMar>
            <w:vAlign w:val="center"/>
          </w:tcPr>
          <w:p w14:paraId="0F582FF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0ED4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2386BF">
            <w:pPr>
              <w:spacing w:before="0" w:after="0"/>
              <w:ind w:left="0"/>
              <w:jc w:val="left"/>
            </w:pPr>
            <w:r>
              <w:rPr>
                <w:rFonts w:ascii="Times New Roman" w:hAnsi="Times New Roman"/>
                <w:b w:val="0"/>
                <w:i w:val="0"/>
                <w:color w:val="000000"/>
                <w:sz w:val="24"/>
              </w:rPr>
              <w:t>14</w:t>
            </w:r>
          </w:p>
        </w:tc>
        <w:tc>
          <w:tcPr>
            <w:tcW w:w="3461" w:type="dxa"/>
            <w:tcMar>
              <w:top w:w="50" w:type="dxa"/>
              <w:left w:w="100" w:type="dxa"/>
            </w:tcMar>
            <w:vAlign w:val="center"/>
          </w:tcPr>
          <w:p w14:paraId="429D207C">
            <w:pPr>
              <w:spacing w:before="0" w:after="0"/>
              <w:ind w:left="135"/>
              <w:jc w:val="left"/>
            </w:pPr>
            <w:r>
              <w:rPr>
                <w:rFonts w:ascii="Times New Roman" w:hAnsi="Times New Roman"/>
                <w:b w:val="0"/>
                <w:i w:val="0"/>
                <w:color w:val="000000"/>
                <w:sz w:val="24"/>
              </w:rPr>
              <w:t>Знакомство со строчной и заглавной буквами А, а</w:t>
            </w:r>
          </w:p>
        </w:tc>
        <w:tc>
          <w:tcPr>
            <w:tcW w:w="783" w:type="dxa"/>
            <w:tcMar>
              <w:top w:w="50" w:type="dxa"/>
              <w:left w:w="100" w:type="dxa"/>
            </w:tcMar>
            <w:vAlign w:val="center"/>
          </w:tcPr>
          <w:p w14:paraId="44DADC8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AA3A02B">
            <w:pPr>
              <w:spacing w:before="0" w:after="0" w:line="276" w:lineRule="auto"/>
              <w:ind w:left="135"/>
              <w:jc w:val="center"/>
            </w:pPr>
          </w:p>
        </w:tc>
        <w:tc>
          <w:tcPr>
            <w:tcW w:w="1576" w:type="dxa"/>
            <w:tcMar>
              <w:top w:w="50" w:type="dxa"/>
              <w:left w:w="100" w:type="dxa"/>
            </w:tcMar>
            <w:vAlign w:val="center"/>
          </w:tcPr>
          <w:p w14:paraId="248D8FFE">
            <w:pPr>
              <w:spacing w:before="0" w:after="0" w:line="276" w:lineRule="auto"/>
              <w:ind w:left="135"/>
              <w:jc w:val="center"/>
            </w:pPr>
          </w:p>
        </w:tc>
        <w:tc>
          <w:tcPr>
            <w:tcW w:w="1110" w:type="dxa"/>
            <w:tcMar>
              <w:top w:w="50" w:type="dxa"/>
              <w:left w:w="100" w:type="dxa"/>
            </w:tcMar>
            <w:vAlign w:val="center"/>
          </w:tcPr>
          <w:p w14:paraId="24DF92B9">
            <w:pPr>
              <w:spacing w:before="0" w:after="0"/>
              <w:ind w:left="135"/>
              <w:jc w:val="left"/>
            </w:pPr>
          </w:p>
        </w:tc>
        <w:tc>
          <w:tcPr>
            <w:tcW w:w="1922" w:type="dxa"/>
            <w:tcMar>
              <w:top w:w="50" w:type="dxa"/>
              <w:left w:w="100" w:type="dxa"/>
            </w:tcMar>
            <w:vAlign w:val="center"/>
          </w:tcPr>
          <w:p w14:paraId="7C1D79D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7362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D42B88">
            <w:pPr>
              <w:spacing w:before="0" w:after="0"/>
              <w:ind w:left="0"/>
              <w:jc w:val="left"/>
            </w:pPr>
            <w:r>
              <w:rPr>
                <w:rFonts w:ascii="Times New Roman" w:hAnsi="Times New Roman"/>
                <w:b w:val="0"/>
                <w:i w:val="0"/>
                <w:color w:val="000000"/>
                <w:sz w:val="24"/>
              </w:rPr>
              <w:t>15</w:t>
            </w:r>
          </w:p>
        </w:tc>
        <w:tc>
          <w:tcPr>
            <w:tcW w:w="3461" w:type="dxa"/>
            <w:tcMar>
              <w:top w:w="50" w:type="dxa"/>
              <w:left w:w="100" w:type="dxa"/>
            </w:tcMar>
            <w:vAlign w:val="center"/>
          </w:tcPr>
          <w:p w14:paraId="6F67BF3F">
            <w:pPr>
              <w:spacing w:before="0" w:after="0"/>
              <w:ind w:left="135"/>
              <w:jc w:val="left"/>
            </w:pPr>
            <w:r>
              <w:rPr>
                <w:rFonts w:ascii="Times New Roman" w:hAnsi="Times New Roman"/>
                <w:b w:val="0"/>
                <w:i w:val="0"/>
                <w:color w:val="000000"/>
                <w:sz w:val="24"/>
              </w:rPr>
              <w:t>Проведение звукового анализа слов с буквами А, а</w:t>
            </w:r>
          </w:p>
        </w:tc>
        <w:tc>
          <w:tcPr>
            <w:tcW w:w="783" w:type="dxa"/>
            <w:tcMar>
              <w:top w:w="50" w:type="dxa"/>
              <w:left w:w="100" w:type="dxa"/>
            </w:tcMar>
            <w:vAlign w:val="center"/>
          </w:tcPr>
          <w:p w14:paraId="2C47F6F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E509FFE">
            <w:pPr>
              <w:spacing w:before="0" w:after="0" w:line="276" w:lineRule="auto"/>
              <w:ind w:left="135"/>
              <w:jc w:val="center"/>
            </w:pPr>
          </w:p>
        </w:tc>
        <w:tc>
          <w:tcPr>
            <w:tcW w:w="1576" w:type="dxa"/>
            <w:tcMar>
              <w:top w:w="50" w:type="dxa"/>
              <w:left w:w="100" w:type="dxa"/>
            </w:tcMar>
            <w:vAlign w:val="center"/>
          </w:tcPr>
          <w:p w14:paraId="2D86245A">
            <w:pPr>
              <w:spacing w:before="0" w:after="0" w:line="276" w:lineRule="auto"/>
              <w:ind w:left="135"/>
              <w:jc w:val="center"/>
            </w:pPr>
          </w:p>
        </w:tc>
        <w:tc>
          <w:tcPr>
            <w:tcW w:w="1110" w:type="dxa"/>
            <w:tcMar>
              <w:top w:w="50" w:type="dxa"/>
              <w:left w:w="100" w:type="dxa"/>
            </w:tcMar>
            <w:vAlign w:val="center"/>
          </w:tcPr>
          <w:p w14:paraId="6064AB53">
            <w:pPr>
              <w:spacing w:before="0" w:after="0"/>
              <w:ind w:left="135"/>
              <w:jc w:val="left"/>
            </w:pPr>
          </w:p>
        </w:tc>
        <w:tc>
          <w:tcPr>
            <w:tcW w:w="1922" w:type="dxa"/>
            <w:tcMar>
              <w:top w:w="50" w:type="dxa"/>
              <w:left w:w="100" w:type="dxa"/>
            </w:tcMar>
            <w:vAlign w:val="center"/>
          </w:tcPr>
          <w:p w14:paraId="61E1097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14CE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A68869">
            <w:pPr>
              <w:spacing w:before="0" w:after="0"/>
              <w:ind w:left="0"/>
              <w:jc w:val="left"/>
            </w:pPr>
            <w:r>
              <w:rPr>
                <w:rFonts w:ascii="Times New Roman" w:hAnsi="Times New Roman"/>
                <w:b w:val="0"/>
                <w:i w:val="0"/>
                <w:color w:val="000000"/>
                <w:sz w:val="24"/>
              </w:rPr>
              <w:t>16</w:t>
            </w:r>
          </w:p>
        </w:tc>
        <w:tc>
          <w:tcPr>
            <w:tcW w:w="3461" w:type="dxa"/>
            <w:tcMar>
              <w:top w:w="50" w:type="dxa"/>
              <w:left w:w="100" w:type="dxa"/>
            </w:tcMar>
            <w:vAlign w:val="center"/>
          </w:tcPr>
          <w:p w14:paraId="6D8DDA6D">
            <w:pPr>
              <w:spacing w:before="0" w:after="0"/>
              <w:ind w:left="135"/>
              <w:jc w:val="left"/>
            </w:pPr>
            <w:r>
              <w:rPr>
                <w:rFonts w:ascii="Times New Roman" w:hAnsi="Times New Roman"/>
                <w:b w:val="0"/>
                <w:i w:val="0"/>
                <w:color w:val="000000"/>
                <w:sz w:val="24"/>
              </w:rPr>
              <w:t>Знакомство со строчной и заглавной буквами Я, я</w:t>
            </w:r>
          </w:p>
        </w:tc>
        <w:tc>
          <w:tcPr>
            <w:tcW w:w="783" w:type="dxa"/>
            <w:tcMar>
              <w:top w:w="50" w:type="dxa"/>
              <w:left w:w="100" w:type="dxa"/>
            </w:tcMar>
            <w:vAlign w:val="center"/>
          </w:tcPr>
          <w:p w14:paraId="1CE3B37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298AAA3">
            <w:pPr>
              <w:spacing w:before="0" w:after="0" w:line="276" w:lineRule="auto"/>
              <w:ind w:left="135"/>
              <w:jc w:val="center"/>
            </w:pPr>
          </w:p>
        </w:tc>
        <w:tc>
          <w:tcPr>
            <w:tcW w:w="1576" w:type="dxa"/>
            <w:tcMar>
              <w:top w:w="50" w:type="dxa"/>
              <w:left w:w="100" w:type="dxa"/>
            </w:tcMar>
            <w:vAlign w:val="center"/>
          </w:tcPr>
          <w:p w14:paraId="607E2F94">
            <w:pPr>
              <w:spacing w:before="0" w:after="0" w:line="276" w:lineRule="auto"/>
              <w:ind w:left="135"/>
              <w:jc w:val="center"/>
            </w:pPr>
          </w:p>
        </w:tc>
        <w:tc>
          <w:tcPr>
            <w:tcW w:w="1110" w:type="dxa"/>
            <w:tcMar>
              <w:top w:w="50" w:type="dxa"/>
              <w:left w:w="100" w:type="dxa"/>
            </w:tcMar>
            <w:vAlign w:val="center"/>
          </w:tcPr>
          <w:p w14:paraId="51BF44BD">
            <w:pPr>
              <w:spacing w:before="0" w:after="0"/>
              <w:ind w:left="135"/>
              <w:jc w:val="left"/>
            </w:pPr>
          </w:p>
        </w:tc>
        <w:tc>
          <w:tcPr>
            <w:tcW w:w="1922" w:type="dxa"/>
            <w:tcMar>
              <w:top w:w="50" w:type="dxa"/>
              <w:left w:w="100" w:type="dxa"/>
            </w:tcMar>
            <w:vAlign w:val="center"/>
          </w:tcPr>
          <w:p w14:paraId="2E7103E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F384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89FB26">
            <w:pPr>
              <w:spacing w:before="0" w:after="0"/>
              <w:ind w:left="0"/>
              <w:jc w:val="left"/>
            </w:pPr>
            <w:r>
              <w:rPr>
                <w:rFonts w:ascii="Times New Roman" w:hAnsi="Times New Roman"/>
                <w:b w:val="0"/>
                <w:i w:val="0"/>
                <w:color w:val="000000"/>
                <w:sz w:val="24"/>
              </w:rPr>
              <w:t>17</w:t>
            </w:r>
          </w:p>
        </w:tc>
        <w:tc>
          <w:tcPr>
            <w:tcW w:w="3461" w:type="dxa"/>
            <w:tcMar>
              <w:top w:w="50" w:type="dxa"/>
              <w:left w:w="100" w:type="dxa"/>
            </w:tcMar>
            <w:vAlign w:val="center"/>
          </w:tcPr>
          <w:p w14:paraId="70553014">
            <w:pPr>
              <w:spacing w:before="0" w:after="0"/>
              <w:ind w:left="135"/>
              <w:jc w:val="left"/>
            </w:pPr>
            <w:r>
              <w:rPr>
                <w:rFonts w:ascii="Times New Roman" w:hAnsi="Times New Roman"/>
                <w:b w:val="0"/>
                <w:i w:val="0"/>
                <w:color w:val="000000"/>
                <w:sz w:val="24"/>
              </w:rPr>
              <w:t>Проведение звукового анализа слов с буквами Я, я</w:t>
            </w:r>
          </w:p>
        </w:tc>
        <w:tc>
          <w:tcPr>
            <w:tcW w:w="783" w:type="dxa"/>
            <w:tcMar>
              <w:top w:w="50" w:type="dxa"/>
              <w:left w:w="100" w:type="dxa"/>
            </w:tcMar>
            <w:vAlign w:val="center"/>
          </w:tcPr>
          <w:p w14:paraId="45C881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4B35160">
            <w:pPr>
              <w:spacing w:before="0" w:after="0" w:line="276" w:lineRule="auto"/>
              <w:ind w:left="135"/>
              <w:jc w:val="center"/>
            </w:pPr>
          </w:p>
        </w:tc>
        <w:tc>
          <w:tcPr>
            <w:tcW w:w="1576" w:type="dxa"/>
            <w:tcMar>
              <w:top w:w="50" w:type="dxa"/>
              <w:left w:w="100" w:type="dxa"/>
            </w:tcMar>
            <w:vAlign w:val="center"/>
          </w:tcPr>
          <w:p w14:paraId="243C1266">
            <w:pPr>
              <w:spacing w:before="0" w:after="0" w:line="276" w:lineRule="auto"/>
              <w:ind w:left="135"/>
              <w:jc w:val="center"/>
            </w:pPr>
          </w:p>
        </w:tc>
        <w:tc>
          <w:tcPr>
            <w:tcW w:w="1110" w:type="dxa"/>
            <w:tcMar>
              <w:top w:w="50" w:type="dxa"/>
              <w:left w:w="100" w:type="dxa"/>
            </w:tcMar>
            <w:vAlign w:val="center"/>
          </w:tcPr>
          <w:p w14:paraId="245A27DC">
            <w:pPr>
              <w:spacing w:before="0" w:after="0"/>
              <w:ind w:left="135"/>
              <w:jc w:val="left"/>
            </w:pPr>
          </w:p>
        </w:tc>
        <w:tc>
          <w:tcPr>
            <w:tcW w:w="1922" w:type="dxa"/>
            <w:tcMar>
              <w:top w:w="50" w:type="dxa"/>
              <w:left w:w="100" w:type="dxa"/>
            </w:tcMar>
            <w:vAlign w:val="center"/>
          </w:tcPr>
          <w:p w14:paraId="4E78986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070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8F9B82">
            <w:pPr>
              <w:spacing w:before="0" w:after="0"/>
              <w:ind w:left="0"/>
              <w:jc w:val="left"/>
            </w:pPr>
            <w:r>
              <w:rPr>
                <w:rFonts w:ascii="Times New Roman" w:hAnsi="Times New Roman"/>
                <w:b w:val="0"/>
                <w:i w:val="0"/>
                <w:color w:val="000000"/>
                <w:sz w:val="24"/>
              </w:rPr>
              <w:t>18</w:t>
            </w:r>
          </w:p>
        </w:tc>
        <w:tc>
          <w:tcPr>
            <w:tcW w:w="3461" w:type="dxa"/>
            <w:tcMar>
              <w:top w:w="50" w:type="dxa"/>
              <w:left w:w="100" w:type="dxa"/>
            </w:tcMar>
            <w:vAlign w:val="center"/>
          </w:tcPr>
          <w:p w14:paraId="01DD396D">
            <w:pPr>
              <w:spacing w:before="0" w:after="0"/>
              <w:ind w:left="135"/>
              <w:jc w:val="left"/>
            </w:pPr>
            <w:r>
              <w:rPr>
                <w:rFonts w:ascii="Times New Roman" w:hAnsi="Times New Roman"/>
                <w:b w:val="0"/>
                <w:i w:val="0"/>
                <w:color w:val="000000"/>
                <w:sz w:val="24"/>
              </w:rPr>
              <w:t>Знакомство со строчной и заглавной буквами О, о</w:t>
            </w:r>
          </w:p>
        </w:tc>
        <w:tc>
          <w:tcPr>
            <w:tcW w:w="783" w:type="dxa"/>
            <w:tcMar>
              <w:top w:w="50" w:type="dxa"/>
              <w:left w:w="100" w:type="dxa"/>
            </w:tcMar>
            <w:vAlign w:val="center"/>
          </w:tcPr>
          <w:p w14:paraId="6F59B55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012145D">
            <w:pPr>
              <w:spacing w:before="0" w:after="0" w:line="276" w:lineRule="auto"/>
              <w:ind w:left="135"/>
              <w:jc w:val="center"/>
            </w:pPr>
          </w:p>
        </w:tc>
        <w:tc>
          <w:tcPr>
            <w:tcW w:w="1576" w:type="dxa"/>
            <w:tcMar>
              <w:top w:w="50" w:type="dxa"/>
              <w:left w:w="100" w:type="dxa"/>
            </w:tcMar>
            <w:vAlign w:val="center"/>
          </w:tcPr>
          <w:p w14:paraId="5C628AAC">
            <w:pPr>
              <w:spacing w:before="0" w:after="0" w:line="276" w:lineRule="auto"/>
              <w:ind w:left="135"/>
              <w:jc w:val="center"/>
            </w:pPr>
          </w:p>
        </w:tc>
        <w:tc>
          <w:tcPr>
            <w:tcW w:w="1110" w:type="dxa"/>
            <w:tcMar>
              <w:top w:w="50" w:type="dxa"/>
              <w:left w:w="100" w:type="dxa"/>
            </w:tcMar>
            <w:vAlign w:val="center"/>
          </w:tcPr>
          <w:p w14:paraId="10CD1033">
            <w:pPr>
              <w:spacing w:before="0" w:after="0"/>
              <w:ind w:left="135"/>
              <w:jc w:val="left"/>
            </w:pPr>
          </w:p>
        </w:tc>
        <w:tc>
          <w:tcPr>
            <w:tcW w:w="1922" w:type="dxa"/>
            <w:tcMar>
              <w:top w:w="50" w:type="dxa"/>
              <w:left w:w="100" w:type="dxa"/>
            </w:tcMar>
            <w:vAlign w:val="center"/>
          </w:tcPr>
          <w:p w14:paraId="603B5D5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E79F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2F91B1">
            <w:pPr>
              <w:spacing w:before="0" w:after="0"/>
              <w:ind w:left="0"/>
              <w:jc w:val="left"/>
            </w:pPr>
            <w:r>
              <w:rPr>
                <w:rFonts w:ascii="Times New Roman" w:hAnsi="Times New Roman"/>
                <w:b w:val="0"/>
                <w:i w:val="0"/>
                <w:color w:val="000000"/>
                <w:sz w:val="24"/>
              </w:rPr>
              <w:t>19</w:t>
            </w:r>
          </w:p>
        </w:tc>
        <w:tc>
          <w:tcPr>
            <w:tcW w:w="3461" w:type="dxa"/>
            <w:tcMar>
              <w:top w:w="50" w:type="dxa"/>
              <w:left w:w="100" w:type="dxa"/>
            </w:tcMar>
            <w:vAlign w:val="center"/>
          </w:tcPr>
          <w:p w14:paraId="69E535AA">
            <w:pPr>
              <w:spacing w:before="0" w:after="0"/>
              <w:ind w:left="135"/>
              <w:jc w:val="left"/>
            </w:pPr>
            <w:r>
              <w:rPr>
                <w:rFonts w:ascii="Times New Roman" w:hAnsi="Times New Roman"/>
                <w:b w:val="0"/>
                <w:i w:val="0"/>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7CB5C14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A9436E">
            <w:pPr>
              <w:spacing w:before="0" w:after="0" w:line="276" w:lineRule="auto"/>
              <w:ind w:left="135"/>
              <w:jc w:val="center"/>
            </w:pPr>
          </w:p>
        </w:tc>
        <w:tc>
          <w:tcPr>
            <w:tcW w:w="1576" w:type="dxa"/>
            <w:tcMar>
              <w:top w:w="50" w:type="dxa"/>
              <w:left w:w="100" w:type="dxa"/>
            </w:tcMar>
            <w:vAlign w:val="center"/>
          </w:tcPr>
          <w:p w14:paraId="44A6D85A">
            <w:pPr>
              <w:spacing w:before="0" w:after="0" w:line="276" w:lineRule="auto"/>
              <w:ind w:left="135"/>
              <w:jc w:val="center"/>
            </w:pPr>
          </w:p>
        </w:tc>
        <w:tc>
          <w:tcPr>
            <w:tcW w:w="1110" w:type="dxa"/>
            <w:tcMar>
              <w:top w:w="50" w:type="dxa"/>
              <w:left w:w="100" w:type="dxa"/>
            </w:tcMar>
            <w:vAlign w:val="center"/>
          </w:tcPr>
          <w:p w14:paraId="03168869">
            <w:pPr>
              <w:spacing w:before="0" w:after="0"/>
              <w:ind w:left="135"/>
              <w:jc w:val="left"/>
            </w:pPr>
          </w:p>
        </w:tc>
        <w:tc>
          <w:tcPr>
            <w:tcW w:w="1922" w:type="dxa"/>
            <w:tcMar>
              <w:top w:w="50" w:type="dxa"/>
              <w:left w:w="100" w:type="dxa"/>
            </w:tcMar>
            <w:vAlign w:val="center"/>
          </w:tcPr>
          <w:p w14:paraId="2207FD3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73D8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6A81BD">
            <w:pPr>
              <w:spacing w:before="0" w:after="0"/>
              <w:ind w:left="0"/>
              <w:jc w:val="left"/>
            </w:pPr>
            <w:r>
              <w:rPr>
                <w:rFonts w:ascii="Times New Roman" w:hAnsi="Times New Roman"/>
                <w:b w:val="0"/>
                <w:i w:val="0"/>
                <w:color w:val="000000"/>
                <w:sz w:val="24"/>
              </w:rPr>
              <w:t>20</w:t>
            </w:r>
          </w:p>
        </w:tc>
        <w:tc>
          <w:tcPr>
            <w:tcW w:w="3461" w:type="dxa"/>
            <w:tcMar>
              <w:top w:w="50" w:type="dxa"/>
              <w:left w:w="100" w:type="dxa"/>
            </w:tcMar>
            <w:vAlign w:val="center"/>
          </w:tcPr>
          <w:p w14:paraId="2D39291A">
            <w:pPr>
              <w:spacing w:before="0" w:after="0"/>
              <w:ind w:left="135"/>
              <w:jc w:val="left"/>
            </w:pPr>
            <w:r>
              <w:rPr>
                <w:rFonts w:ascii="Times New Roman" w:hAnsi="Times New Roman"/>
                <w:b w:val="0"/>
                <w:i w:val="0"/>
                <w:color w:val="000000"/>
                <w:sz w:val="24"/>
              </w:rPr>
              <w:t>Знакомство со строчной и заглавной буквами Ё, ё</w:t>
            </w:r>
          </w:p>
        </w:tc>
        <w:tc>
          <w:tcPr>
            <w:tcW w:w="783" w:type="dxa"/>
            <w:tcMar>
              <w:top w:w="50" w:type="dxa"/>
              <w:left w:w="100" w:type="dxa"/>
            </w:tcMar>
            <w:vAlign w:val="center"/>
          </w:tcPr>
          <w:p w14:paraId="4D4F891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20FD72">
            <w:pPr>
              <w:spacing w:before="0" w:after="0" w:line="276" w:lineRule="auto"/>
              <w:ind w:left="135"/>
              <w:jc w:val="center"/>
            </w:pPr>
          </w:p>
        </w:tc>
        <w:tc>
          <w:tcPr>
            <w:tcW w:w="1576" w:type="dxa"/>
            <w:tcMar>
              <w:top w:w="50" w:type="dxa"/>
              <w:left w:w="100" w:type="dxa"/>
            </w:tcMar>
            <w:vAlign w:val="center"/>
          </w:tcPr>
          <w:p w14:paraId="0F4B0822">
            <w:pPr>
              <w:spacing w:before="0" w:after="0" w:line="276" w:lineRule="auto"/>
              <w:ind w:left="135"/>
              <w:jc w:val="center"/>
            </w:pPr>
          </w:p>
        </w:tc>
        <w:tc>
          <w:tcPr>
            <w:tcW w:w="1110" w:type="dxa"/>
            <w:tcMar>
              <w:top w:w="50" w:type="dxa"/>
              <w:left w:w="100" w:type="dxa"/>
            </w:tcMar>
            <w:vAlign w:val="center"/>
          </w:tcPr>
          <w:p w14:paraId="31AFB200">
            <w:pPr>
              <w:spacing w:before="0" w:after="0"/>
              <w:ind w:left="135"/>
              <w:jc w:val="left"/>
            </w:pPr>
          </w:p>
        </w:tc>
        <w:tc>
          <w:tcPr>
            <w:tcW w:w="1922" w:type="dxa"/>
            <w:tcMar>
              <w:top w:w="50" w:type="dxa"/>
              <w:left w:w="100" w:type="dxa"/>
            </w:tcMar>
            <w:vAlign w:val="center"/>
          </w:tcPr>
          <w:p w14:paraId="288C0E1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E07B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29060A3">
            <w:pPr>
              <w:spacing w:before="0" w:after="0"/>
              <w:ind w:left="0"/>
              <w:jc w:val="left"/>
            </w:pPr>
            <w:r>
              <w:rPr>
                <w:rFonts w:ascii="Times New Roman" w:hAnsi="Times New Roman"/>
                <w:b w:val="0"/>
                <w:i w:val="0"/>
                <w:color w:val="000000"/>
                <w:sz w:val="24"/>
              </w:rPr>
              <w:t>21</w:t>
            </w:r>
          </w:p>
        </w:tc>
        <w:tc>
          <w:tcPr>
            <w:tcW w:w="3461" w:type="dxa"/>
            <w:tcMar>
              <w:top w:w="50" w:type="dxa"/>
              <w:left w:w="100" w:type="dxa"/>
            </w:tcMar>
            <w:vAlign w:val="center"/>
          </w:tcPr>
          <w:p w14:paraId="3B9CBD29">
            <w:pPr>
              <w:spacing w:before="0" w:after="0"/>
              <w:ind w:left="135"/>
              <w:jc w:val="left"/>
            </w:pPr>
            <w:r>
              <w:rPr>
                <w:rFonts w:ascii="Times New Roman" w:hAnsi="Times New Roman"/>
                <w:b w:val="0"/>
                <w:i w:val="0"/>
                <w:color w:val="000000"/>
                <w:sz w:val="24"/>
              </w:rPr>
              <w:t>Проведение звукового анализа слов с буквами Ё, ё</w:t>
            </w:r>
          </w:p>
        </w:tc>
        <w:tc>
          <w:tcPr>
            <w:tcW w:w="783" w:type="dxa"/>
            <w:tcMar>
              <w:top w:w="50" w:type="dxa"/>
              <w:left w:w="100" w:type="dxa"/>
            </w:tcMar>
            <w:vAlign w:val="center"/>
          </w:tcPr>
          <w:p w14:paraId="3919752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8E7DF79">
            <w:pPr>
              <w:spacing w:before="0" w:after="0" w:line="276" w:lineRule="auto"/>
              <w:ind w:left="135"/>
              <w:jc w:val="center"/>
            </w:pPr>
          </w:p>
        </w:tc>
        <w:tc>
          <w:tcPr>
            <w:tcW w:w="1576" w:type="dxa"/>
            <w:tcMar>
              <w:top w:w="50" w:type="dxa"/>
              <w:left w:w="100" w:type="dxa"/>
            </w:tcMar>
            <w:vAlign w:val="center"/>
          </w:tcPr>
          <w:p w14:paraId="10BB5370">
            <w:pPr>
              <w:spacing w:before="0" w:after="0" w:line="276" w:lineRule="auto"/>
              <w:ind w:left="135"/>
              <w:jc w:val="center"/>
            </w:pPr>
          </w:p>
        </w:tc>
        <w:tc>
          <w:tcPr>
            <w:tcW w:w="1110" w:type="dxa"/>
            <w:tcMar>
              <w:top w:w="50" w:type="dxa"/>
              <w:left w:w="100" w:type="dxa"/>
            </w:tcMar>
            <w:vAlign w:val="center"/>
          </w:tcPr>
          <w:p w14:paraId="62E2959F">
            <w:pPr>
              <w:spacing w:before="0" w:after="0"/>
              <w:ind w:left="135"/>
              <w:jc w:val="left"/>
            </w:pPr>
          </w:p>
        </w:tc>
        <w:tc>
          <w:tcPr>
            <w:tcW w:w="1922" w:type="dxa"/>
            <w:tcMar>
              <w:top w:w="50" w:type="dxa"/>
              <w:left w:w="100" w:type="dxa"/>
            </w:tcMar>
            <w:vAlign w:val="center"/>
          </w:tcPr>
          <w:p w14:paraId="2FEEB15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E36D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DA7D5BB">
            <w:pPr>
              <w:spacing w:before="0" w:after="0"/>
              <w:ind w:left="0"/>
              <w:jc w:val="left"/>
            </w:pPr>
            <w:r>
              <w:rPr>
                <w:rFonts w:ascii="Times New Roman" w:hAnsi="Times New Roman"/>
                <w:b w:val="0"/>
                <w:i w:val="0"/>
                <w:color w:val="000000"/>
                <w:sz w:val="24"/>
              </w:rPr>
              <w:t>22</w:t>
            </w:r>
          </w:p>
        </w:tc>
        <w:tc>
          <w:tcPr>
            <w:tcW w:w="3461" w:type="dxa"/>
            <w:tcMar>
              <w:top w:w="50" w:type="dxa"/>
              <w:left w:w="100" w:type="dxa"/>
            </w:tcMar>
            <w:vAlign w:val="center"/>
          </w:tcPr>
          <w:p w14:paraId="715A0790">
            <w:pPr>
              <w:spacing w:before="0" w:after="0"/>
              <w:ind w:left="135"/>
              <w:jc w:val="left"/>
            </w:pPr>
            <w:r>
              <w:rPr>
                <w:rFonts w:ascii="Times New Roman" w:hAnsi="Times New Roman"/>
                <w:b w:val="0"/>
                <w:i w:val="0"/>
                <w:color w:val="000000"/>
                <w:sz w:val="24"/>
              </w:rPr>
              <w:t>Знакомство со строчной и заглавной буквами У, у</w:t>
            </w:r>
          </w:p>
        </w:tc>
        <w:tc>
          <w:tcPr>
            <w:tcW w:w="783" w:type="dxa"/>
            <w:tcMar>
              <w:top w:w="50" w:type="dxa"/>
              <w:left w:w="100" w:type="dxa"/>
            </w:tcMar>
            <w:vAlign w:val="center"/>
          </w:tcPr>
          <w:p w14:paraId="5120EA6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5CB711">
            <w:pPr>
              <w:spacing w:before="0" w:after="0" w:line="276" w:lineRule="auto"/>
              <w:ind w:left="135"/>
              <w:jc w:val="center"/>
            </w:pPr>
          </w:p>
        </w:tc>
        <w:tc>
          <w:tcPr>
            <w:tcW w:w="1576" w:type="dxa"/>
            <w:tcMar>
              <w:top w:w="50" w:type="dxa"/>
              <w:left w:w="100" w:type="dxa"/>
            </w:tcMar>
            <w:vAlign w:val="center"/>
          </w:tcPr>
          <w:p w14:paraId="28897CEE">
            <w:pPr>
              <w:spacing w:before="0" w:after="0" w:line="276" w:lineRule="auto"/>
              <w:ind w:left="135"/>
              <w:jc w:val="center"/>
            </w:pPr>
          </w:p>
        </w:tc>
        <w:tc>
          <w:tcPr>
            <w:tcW w:w="1110" w:type="dxa"/>
            <w:tcMar>
              <w:top w:w="50" w:type="dxa"/>
              <w:left w:w="100" w:type="dxa"/>
            </w:tcMar>
            <w:vAlign w:val="center"/>
          </w:tcPr>
          <w:p w14:paraId="176DAC2B">
            <w:pPr>
              <w:spacing w:before="0" w:after="0"/>
              <w:ind w:left="135"/>
              <w:jc w:val="left"/>
            </w:pPr>
          </w:p>
        </w:tc>
        <w:tc>
          <w:tcPr>
            <w:tcW w:w="1922" w:type="dxa"/>
            <w:tcMar>
              <w:top w:w="50" w:type="dxa"/>
              <w:left w:w="100" w:type="dxa"/>
            </w:tcMar>
            <w:vAlign w:val="center"/>
          </w:tcPr>
          <w:p w14:paraId="13473EC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C1CD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F40670">
            <w:pPr>
              <w:spacing w:before="0" w:after="0"/>
              <w:ind w:left="0"/>
              <w:jc w:val="left"/>
            </w:pPr>
            <w:r>
              <w:rPr>
                <w:rFonts w:ascii="Times New Roman" w:hAnsi="Times New Roman"/>
                <w:b w:val="0"/>
                <w:i w:val="0"/>
                <w:color w:val="000000"/>
                <w:sz w:val="24"/>
              </w:rPr>
              <w:t>23</w:t>
            </w:r>
          </w:p>
        </w:tc>
        <w:tc>
          <w:tcPr>
            <w:tcW w:w="3461" w:type="dxa"/>
            <w:tcMar>
              <w:top w:w="50" w:type="dxa"/>
              <w:left w:w="100" w:type="dxa"/>
            </w:tcMar>
            <w:vAlign w:val="center"/>
          </w:tcPr>
          <w:p w14:paraId="05988224">
            <w:pPr>
              <w:spacing w:before="0" w:after="0"/>
              <w:ind w:left="135"/>
              <w:jc w:val="left"/>
            </w:pPr>
            <w:r>
              <w:rPr>
                <w:rFonts w:ascii="Times New Roman" w:hAnsi="Times New Roman"/>
                <w:b w:val="0"/>
                <w:i w:val="0"/>
                <w:color w:val="000000"/>
                <w:sz w:val="24"/>
              </w:rPr>
              <w:t>Проведение звукового анализа слов с буквами У, у</w:t>
            </w:r>
          </w:p>
        </w:tc>
        <w:tc>
          <w:tcPr>
            <w:tcW w:w="783" w:type="dxa"/>
            <w:tcMar>
              <w:top w:w="50" w:type="dxa"/>
              <w:left w:w="100" w:type="dxa"/>
            </w:tcMar>
            <w:vAlign w:val="center"/>
          </w:tcPr>
          <w:p w14:paraId="20A098E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B772BB">
            <w:pPr>
              <w:spacing w:before="0" w:after="0" w:line="276" w:lineRule="auto"/>
              <w:ind w:left="135"/>
              <w:jc w:val="center"/>
            </w:pPr>
          </w:p>
        </w:tc>
        <w:tc>
          <w:tcPr>
            <w:tcW w:w="1576" w:type="dxa"/>
            <w:tcMar>
              <w:top w:w="50" w:type="dxa"/>
              <w:left w:w="100" w:type="dxa"/>
            </w:tcMar>
            <w:vAlign w:val="center"/>
          </w:tcPr>
          <w:p w14:paraId="0A0AC089">
            <w:pPr>
              <w:spacing w:before="0" w:after="0" w:line="276" w:lineRule="auto"/>
              <w:ind w:left="135"/>
              <w:jc w:val="center"/>
            </w:pPr>
          </w:p>
        </w:tc>
        <w:tc>
          <w:tcPr>
            <w:tcW w:w="1110" w:type="dxa"/>
            <w:tcMar>
              <w:top w:w="50" w:type="dxa"/>
              <w:left w:w="100" w:type="dxa"/>
            </w:tcMar>
            <w:vAlign w:val="center"/>
          </w:tcPr>
          <w:p w14:paraId="06C59B14">
            <w:pPr>
              <w:spacing w:before="0" w:after="0"/>
              <w:ind w:left="135"/>
              <w:jc w:val="left"/>
            </w:pPr>
          </w:p>
        </w:tc>
        <w:tc>
          <w:tcPr>
            <w:tcW w:w="1922" w:type="dxa"/>
            <w:tcMar>
              <w:top w:w="50" w:type="dxa"/>
              <w:left w:w="100" w:type="dxa"/>
            </w:tcMar>
            <w:vAlign w:val="center"/>
          </w:tcPr>
          <w:p w14:paraId="6906282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04B6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FE5CA4">
            <w:pPr>
              <w:spacing w:before="0" w:after="0"/>
              <w:ind w:left="0"/>
              <w:jc w:val="left"/>
            </w:pPr>
            <w:r>
              <w:rPr>
                <w:rFonts w:ascii="Times New Roman" w:hAnsi="Times New Roman"/>
                <w:b w:val="0"/>
                <w:i w:val="0"/>
                <w:color w:val="000000"/>
                <w:sz w:val="24"/>
              </w:rPr>
              <w:t>24</w:t>
            </w:r>
          </w:p>
        </w:tc>
        <w:tc>
          <w:tcPr>
            <w:tcW w:w="3461" w:type="dxa"/>
            <w:tcMar>
              <w:top w:w="50" w:type="dxa"/>
              <w:left w:w="100" w:type="dxa"/>
            </w:tcMar>
            <w:vAlign w:val="center"/>
          </w:tcPr>
          <w:p w14:paraId="3C6966B7">
            <w:pPr>
              <w:spacing w:before="0" w:after="0"/>
              <w:ind w:left="135"/>
              <w:jc w:val="left"/>
            </w:pPr>
            <w:r>
              <w:rPr>
                <w:rFonts w:ascii="Times New Roman" w:hAnsi="Times New Roman"/>
                <w:b w:val="0"/>
                <w:i w:val="0"/>
                <w:color w:val="000000"/>
                <w:sz w:val="24"/>
              </w:rPr>
              <w:t>Знакомство со строчной и заглавной буквами Ю, ю</w:t>
            </w:r>
          </w:p>
        </w:tc>
        <w:tc>
          <w:tcPr>
            <w:tcW w:w="783" w:type="dxa"/>
            <w:tcMar>
              <w:top w:w="50" w:type="dxa"/>
              <w:left w:w="100" w:type="dxa"/>
            </w:tcMar>
            <w:vAlign w:val="center"/>
          </w:tcPr>
          <w:p w14:paraId="69441FA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0330605">
            <w:pPr>
              <w:spacing w:before="0" w:after="0" w:line="276" w:lineRule="auto"/>
              <w:ind w:left="135"/>
              <w:jc w:val="center"/>
            </w:pPr>
          </w:p>
        </w:tc>
        <w:tc>
          <w:tcPr>
            <w:tcW w:w="1576" w:type="dxa"/>
            <w:tcMar>
              <w:top w:w="50" w:type="dxa"/>
              <w:left w:w="100" w:type="dxa"/>
            </w:tcMar>
            <w:vAlign w:val="center"/>
          </w:tcPr>
          <w:p w14:paraId="0704A549">
            <w:pPr>
              <w:spacing w:before="0" w:after="0" w:line="276" w:lineRule="auto"/>
              <w:ind w:left="135"/>
              <w:jc w:val="center"/>
            </w:pPr>
          </w:p>
        </w:tc>
        <w:tc>
          <w:tcPr>
            <w:tcW w:w="1110" w:type="dxa"/>
            <w:tcMar>
              <w:top w:w="50" w:type="dxa"/>
              <w:left w:w="100" w:type="dxa"/>
            </w:tcMar>
            <w:vAlign w:val="center"/>
          </w:tcPr>
          <w:p w14:paraId="13B06B91">
            <w:pPr>
              <w:spacing w:before="0" w:after="0"/>
              <w:ind w:left="135"/>
              <w:jc w:val="left"/>
            </w:pPr>
          </w:p>
        </w:tc>
        <w:tc>
          <w:tcPr>
            <w:tcW w:w="1922" w:type="dxa"/>
            <w:tcMar>
              <w:top w:w="50" w:type="dxa"/>
              <w:left w:w="100" w:type="dxa"/>
            </w:tcMar>
            <w:vAlign w:val="center"/>
          </w:tcPr>
          <w:p w14:paraId="16A714A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311D0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5D6E465">
            <w:pPr>
              <w:spacing w:before="0" w:after="0"/>
              <w:ind w:left="0"/>
              <w:jc w:val="left"/>
            </w:pPr>
            <w:r>
              <w:rPr>
                <w:rFonts w:ascii="Times New Roman" w:hAnsi="Times New Roman"/>
                <w:b w:val="0"/>
                <w:i w:val="0"/>
                <w:color w:val="000000"/>
                <w:sz w:val="24"/>
              </w:rPr>
              <w:t>25</w:t>
            </w:r>
          </w:p>
        </w:tc>
        <w:tc>
          <w:tcPr>
            <w:tcW w:w="3461" w:type="dxa"/>
            <w:tcMar>
              <w:top w:w="50" w:type="dxa"/>
              <w:left w:w="100" w:type="dxa"/>
            </w:tcMar>
            <w:vAlign w:val="center"/>
          </w:tcPr>
          <w:p w14:paraId="45E76239">
            <w:pPr>
              <w:spacing w:before="0" w:after="0"/>
              <w:ind w:left="135"/>
              <w:jc w:val="left"/>
            </w:pPr>
            <w:r>
              <w:rPr>
                <w:rFonts w:ascii="Times New Roman" w:hAnsi="Times New Roman"/>
                <w:b w:val="0"/>
                <w:i w:val="0"/>
                <w:color w:val="000000"/>
                <w:sz w:val="24"/>
              </w:rPr>
              <w:t>Проведение звукового анализа слов с буквами Ю, ю</w:t>
            </w:r>
          </w:p>
        </w:tc>
        <w:tc>
          <w:tcPr>
            <w:tcW w:w="783" w:type="dxa"/>
            <w:tcMar>
              <w:top w:w="50" w:type="dxa"/>
              <w:left w:w="100" w:type="dxa"/>
            </w:tcMar>
            <w:vAlign w:val="center"/>
          </w:tcPr>
          <w:p w14:paraId="1A1FEAC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17B53B1">
            <w:pPr>
              <w:spacing w:before="0" w:after="0" w:line="276" w:lineRule="auto"/>
              <w:ind w:left="135"/>
              <w:jc w:val="center"/>
            </w:pPr>
          </w:p>
        </w:tc>
        <w:tc>
          <w:tcPr>
            <w:tcW w:w="1576" w:type="dxa"/>
            <w:tcMar>
              <w:top w:w="50" w:type="dxa"/>
              <w:left w:w="100" w:type="dxa"/>
            </w:tcMar>
            <w:vAlign w:val="center"/>
          </w:tcPr>
          <w:p w14:paraId="6667AAEE">
            <w:pPr>
              <w:spacing w:before="0" w:after="0" w:line="276" w:lineRule="auto"/>
              <w:ind w:left="135"/>
              <w:jc w:val="center"/>
            </w:pPr>
          </w:p>
        </w:tc>
        <w:tc>
          <w:tcPr>
            <w:tcW w:w="1110" w:type="dxa"/>
            <w:tcMar>
              <w:top w:w="50" w:type="dxa"/>
              <w:left w:w="100" w:type="dxa"/>
            </w:tcMar>
            <w:vAlign w:val="center"/>
          </w:tcPr>
          <w:p w14:paraId="20A4C8E1">
            <w:pPr>
              <w:spacing w:before="0" w:after="0"/>
              <w:ind w:left="135"/>
              <w:jc w:val="left"/>
            </w:pPr>
          </w:p>
        </w:tc>
        <w:tc>
          <w:tcPr>
            <w:tcW w:w="1922" w:type="dxa"/>
            <w:tcMar>
              <w:top w:w="50" w:type="dxa"/>
              <w:left w:w="100" w:type="dxa"/>
            </w:tcMar>
            <w:vAlign w:val="center"/>
          </w:tcPr>
          <w:p w14:paraId="3D79E7E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CE8D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79147D">
            <w:pPr>
              <w:spacing w:before="0" w:after="0"/>
              <w:ind w:left="0"/>
              <w:jc w:val="left"/>
            </w:pPr>
            <w:r>
              <w:rPr>
                <w:rFonts w:ascii="Times New Roman" w:hAnsi="Times New Roman"/>
                <w:b w:val="0"/>
                <w:i w:val="0"/>
                <w:color w:val="000000"/>
                <w:sz w:val="24"/>
              </w:rPr>
              <w:t>26</w:t>
            </w:r>
          </w:p>
        </w:tc>
        <w:tc>
          <w:tcPr>
            <w:tcW w:w="3461" w:type="dxa"/>
            <w:tcMar>
              <w:top w:w="50" w:type="dxa"/>
              <w:left w:w="100" w:type="dxa"/>
            </w:tcMar>
            <w:vAlign w:val="center"/>
          </w:tcPr>
          <w:p w14:paraId="418F282F">
            <w:pPr>
              <w:spacing w:before="0" w:after="0"/>
              <w:ind w:left="135"/>
              <w:jc w:val="left"/>
            </w:pPr>
            <w:r>
              <w:rPr>
                <w:rFonts w:ascii="Times New Roman" w:hAnsi="Times New Roman"/>
                <w:b w:val="0"/>
                <w:i w:val="0"/>
                <w:color w:val="000000"/>
                <w:sz w:val="24"/>
              </w:rPr>
              <w:t>Знакомство со строчной и заглавной буквами Э, э</w:t>
            </w:r>
          </w:p>
        </w:tc>
        <w:tc>
          <w:tcPr>
            <w:tcW w:w="783" w:type="dxa"/>
            <w:tcMar>
              <w:top w:w="50" w:type="dxa"/>
              <w:left w:w="100" w:type="dxa"/>
            </w:tcMar>
            <w:vAlign w:val="center"/>
          </w:tcPr>
          <w:p w14:paraId="3359C11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556F1A">
            <w:pPr>
              <w:spacing w:before="0" w:after="0" w:line="276" w:lineRule="auto"/>
              <w:ind w:left="135"/>
              <w:jc w:val="center"/>
            </w:pPr>
          </w:p>
        </w:tc>
        <w:tc>
          <w:tcPr>
            <w:tcW w:w="1576" w:type="dxa"/>
            <w:tcMar>
              <w:top w:w="50" w:type="dxa"/>
              <w:left w:w="100" w:type="dxa"/>
            </w:tcMar>
            <w:vAlign w:val="center"/>
          </w:tcPr>
          <w:p w14:paraId="42562595">
            <w:pPr>
              <w:spacing w:before="0" w:after="0" w:line="276" w:lineRule="auto"/>
              <w:ind w:left="135"/>
              <w:jc w:val="center"/>
            </w:pPr>
          </w:p>
        </w:tc>
        <w:tc>
          <w:tcPr>
            <w:tcW w:w="1110" w:type="dxa"/>
            <w:tcMar>
              <w:top w:w="50" w:type="dxa"/>
              <w:left w:w="100" w:type="dxa"/>
            </w:tcMar>
            <w:vAlign w:val="center"/>
          </w:tcPr>
          <w:p w14:paraId="4F61D211">
            <w:pPr>
              <w:spacing w:before="0" w:after="0"/>
              <w:ind w:left="135"/>
              <w:jc w:val="left"/>
            </w:pPr>
          </w:p>
        </w:tc>
        <w:tc>
          <w:tcPr>
            <w:tcW w:w="1922" w:type="dxa"/>
            <w:tcMar>
              <w:top w:w="50" w:type="dxa"/>
              <w:left w:w="100" w:type="dxa"/>
            </w:tcMar>
            <w:vAlign w:val="center"/>
          </w:tcPr>
          <w:p w14:paraId="3A17576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35DF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2029E15">
            <w:pPr>
              <w:spacing w:before="0" w:after="0"/>
              <w:ind w:left="0"/>
              <w:jc w:val="left"/>
            </w:pPr>
            <w:r>
              <w:rPr>
                <w:rFonts w:ascii="Times New Roman" w:hAnsi="Times New Roman"/>
                <w:b w:val="0"/>
                <w:i w:val="0"/>
                <w:color w:val="000000"/>
                <w:sz w:val="24"/>
              </w:rPr>
              <w:t>27</w:t>
            </w:r>
          </w:p>
        </w:tc>
        <w:tc>
          <w:tcPr>
            <w:tcW w:w="3461" w:type="dxa"/>
            <w:tcMar>
              <w:top w:w="50" w:type="dxa"/>
              <w:left w:w="100" w:type="dxa"/>
            </w:tcMar>
            <w:vAlign w:val="center"/>
          </w:tcPr>
          <w:p w14:paraId="0F64F936">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71B3CE2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47098E9">
            <w:pPr>
              <w:spacing w:before="0" w:after="0" w:line="276" w:lineRule="auto"/>
              <w:ind w:left="135"/>
              <w:jc w:val="center"/>
            </w:pPr>
          </w:p>
        </w:tc>
        <w:tc>
          <w:tcPr>
            <w:tcW w:w="1576" w:type="dxa"/>
            <w:tcMar>
              <w:top w:w="50" w:type="dxa"/>
              <w:left w:w="100" w:type="dxa"/>
            </w:tcMar>
            <w:vAlign w:val="center"/>
          </w:tcPr>
          <w:p w14:paraId="45F4DF6C">
            <w:pPr>
              <w:spacing w:before="0" w:after="0" w:line="276" w:lineRule="auto"/>
              <w:ind w:left="135"/>
              <w:jc w:val="center"/>
            </w:pPr>
          </w:p>
        </w:tc>
        <w:tc>
          <w:tcPr>
            <w:tcW w:w="1110" w:type="dxa"/>
            <w:tcMar>
              <w:top w:w="50" w:type="dxa"/>
              <w:left w:w="100" w:type="dxa"/>
            </w:tcMar>
            <w:vAlign w:val="center"/>
          </w:tcPr>
          <w:p w14:paraId="1FF20C82">
            <w:pPr>
              <w:spacing w:before="0" w:after="0"/>
              <w:ind w:left="135"/>
              <w:jc w:val="left"/>
            </w:pPr>
          </w:p>
        </w:tc>
        <w:tc>
          <w:tcPr>
            <w:tcW w:w="1922" w:type="dxa"/>
            <w:tcMar>
              <w:top w:w="50" w:type="dxa"/>
              <w:left w:w="100" w:type="dxa"/>
            </w:tcMar>
            <w:vAlign w:val="center"/>
          </w:tcPr>
          <w:p w14:paraId="38092E2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68D7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F6F73F">
            <w:pPr>
              <w:spacing w:before="0" w:after="0"/>
              <w:ind w:left="0"/>
              <w:jc w:val="left"/>
            </w:pPr>
            <w:r>
              <w:rPr>
                <w:rFonts w:ascii="Times New Roman" w:hAnsi="Times New Roman"/>
                <w:b w:val="0"/>
                <w:i w:val="0"/>
                <w:color w:val="000000"/>
                <w:sz w:val="24"/>
              </w:rPr>
              <w:t>28</w:t>
            </w:r>
          </w:p>
        </w:tc>
        <w:tc>
          <w:tcPr>
            <w:tcW w:w="3461" w:type="dxa"/>
            <w:tcMar>
              <w:top w:w="50" w:type="dxa"/>
              <w:left w:w="100" w:type="dxa"/>
            </w:tcMar>
            <w:vAlign w:val="center"/>
          </w:tcPr>
          <w:p w14:paraId="692568A3">
            <w:pPr>
              <w:spacing w:before="0" w:after="0"/>
              <w:ind w:left="135"/>
              <w:jc w:val="left"/>
            </w:pPr>
            <w:r>
              <w:rPr>
                <w:rFonts w:ascii="Times New Roman" w:hAnsi="Times New Roman"/>
                <w:b w:val="0"/>
                <w:i w:val="0"/>
                <w:color w:val="000000"/>
                <w:sz w:val="24"/>
              </w:rPr>
              <w:t>Знакомство со строчной и заглавной буквами Е, е</w:t>
            </w:r>
          </w:p>
        </w:tc>
        <w:tc>
          <w:tcPr>
            <w:tcW w:w="783" w:type="dxa"/>
            <w:tcMar>
              <w:top w:w="50" w:type="dxa"/>
              <w:left w:w="100" w:type="dxa"/>
            </w:tcMar>
            <w:vAlign w:val="center"/>
          </w:tcPr>
          <w:p w14:paraId="4E2042A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F1466D">
            <w:pPr>
              <w:spacing w:before="0" w:after="0" w:line="276" w:lineRule="auto"/>
              <w:ind w:left="135"/>
              <w:jc w:val="center"/>
            </w:pPr>
          </w:p>
        </w:tc>
        <w:tc>
          <w:tcPr>
            <w:tcW w:w="1576" w:type="dxa"/>
            <w:tcMar>
              <w:top w:w="50" w:type="dxa"/>
              <w:left w:w="100" w:type="dxa"/>
            </w:tcMar>
            <w:vAlign w:val="center"/>
          </w:tcPr>
          <w:p w14:paraId="4AD333DE">
            <w:pPr>
              <w:spacing w:before="0" w:after="0" w:line="276" w:lineRule="auto"/>
              <w:ind w:left="135"/>
              <w:jc w:val="center"/>
            </w:pPr>
          </w:p>
        </w:tc>
        <w:tc>
          <w:tcPr>
            <w:tcW w:w="1110" w:type="dxa"/>
            <w:tcMar>
              <w:top w:w="50" w:type="dxa"/>
              <w:left w:w="100" w:type="dxa"/>
            </w:tcMar>
            <w:vAlign w:val="center"/>
          </w:tcPr>
          <w:p w14:paraId="136BA917">
            <w:pPr>
              <w:spacing w:before="0" w:after="0"/>
              <w:ind w:left="135"/>
              <w:jc w:val="left"/>
            </w:pPr>
          </w:p>
        </w:tc>
        <w:tc>
          <w:tcPr>
            <w:tcW w:w="1922" w:type="dxa"/>
            <w:tcMar>
              <w:top w:w="50" w:type="dxa"/>
              <w:left w:w="100" w:type="dxa"/>
            </w:tcMar>
            <w:vAlign w:val="center"/>
          </w:tcPr>
          <w:p w14:paraId="4432341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2519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A8D724">
            <w:pPr>
              <w:spacing w:before="0" w:after="0"/>
              <w:ind w:left="0"/>
              <w:jc w:val="left"/>
            </w:pPr>
            <w:r>
              <w:rPr>
                <w:rFonts w:ascii="Times New Roman" w:hAnsi="Times New Roman"/>
                <w:b w:val="0"/>
                <w:i w:val="0"/>
                <w:color w:val="000000"/>
                <w:sz w:val="24"/>
              </w:rPr>
              <w:t>29</w:t>
            </w:r>
          </w:p>
        </w:tc>
        <w:tc>
          <w:tcPr>
            <w:tcW w:w="3461" w:type="dxa"/>
            <w:tcMar>
              <w:top w:w="50" w:type="dxa"/>
              <w:left w:w="100" w:type="dxa"/>
            </w:tcMar>
            <w:vAlign w:val="center"/>
          </w:tcPr>
          <w:p w14:paraId="5CE93373">
            <w:pPr>
              <w:spacing w:before="0" w:after="0"/>
              <w:ind w:left="135"/>
              <w:jc w:val="left"/>
            </w:pPr>
            <w:r>
              <w:rPr>
                <w:rFonts w:ascii="Times New Roman" w:hAnsi="Times New Roman"/>
                <w:b w:val="0"/>
                <w:i w:val="0"/>
                <w:color w:val="000000"/>
                <w:sz w:val="24"/>
              </w:rPr>
              <w:t>Проведение звукового анализа слов с буквами Е, е</w:t>
            </w:r>
          </w:p>
        </w:tc>
        <w:tc>
          <w:tcPr>
            <w:tcW w:w="783" w:type="dxa"/>
            <w:tcMar>
              <w:top w:w="50" w:type="dxa"/>
              <w:left w:w="100" w:type="dxa"/>
            </w:tcMar>
            <w:vAlign w:val="center"/>
          </w:tcPr>
          <w:p w14:paraId="5E13707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BCB8705">
            <w:pPr>
              <w:spacing w:before="0" w:after="0" w:line="276" w:lineRule="auto"/>
              <w:ind w:left="135"/>
              <w:jc w:val="center"/>
            </w:pPr>
          </w:p>
        </w:tc>
        <w:tc>
          <w:tcPr>
            <w:tcW w:w="1576" w:type="dxa"/>
            <w:tcMar>
              <w:top w:w="50" w:type="dxa"/>
              <w:left w:w="100" w:type="dxa"/>
            </w:tcMar>
            <w:vAlign w:val="center"/>
          </w:tcPr>
          <w:p w14:paraId="1EC777A2">
            <w:pPr>
              <w:spacing w:before="0" w:after="0" w:line="276" w:lineRule="auto"/>
              <w:ind w:left="135"/>
              <w:jc w:val="center"/>
            </w:pPr>
          </w:p>
        </w:tc>
        <w:tc>
          <w:tcPr>
            <w:tcW w:w="1110" w:type="dxa"/>
            <w:tcMar>
              <w:top w:w="50" w:type="dxa"/>
              <w:left w:w="100" w:type="dxa"/>
            </w:tcMar>
            <w:vAlign w:val="center"/>
          </w:tcPr>
          <w:p w14:paraId="75F64A77">
            <w:pPr>
              <w:spacing w:before="0" w:after="0"/>
              <w:ind w:left="135"/>
              <w:jc w:val="left"/>
            </w:pPr>
          </w:p>
        </w:tc>
        <w:tc>
          <w:tcPr>
            <w:tcW w:w="1922" w:type="dxa"/>
            <w:tcMar>
              <w:top w:w="50" w:type="dxa"/>
              <w:left w:w="100" w:type="dxa"/>
            </w:tcMar>
            <w:vAlign w:val="center"/>
          </w:tcPr>
          <w:p w14:paraId="66AD51F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223B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DA2C9E">
            <w:pPr>
              <w:spacing w:before="0" w:after="0"/>
              <w:ind w:left="0"/>
              <w:jc w:val="left"/>
            </w:pPr>
            <w:r>
              <w:rPr>
                <w:rFonts w:ascii="Times New Roman" w:hAnsi="Times New Roman"/>
                <w:b w:val="0"/>
                <w:i w:val="0"/>
                <w:color w:val="000000"/>
                <w:sz w:val="24"/>
              </w:rPr>
              <w:t>30</w:t>
            </w:r>
          </w:p>
        </w:tc>
        <w:tc>
          <w:tcPr>
            <w:tcW w:w="3461" w:type="dxa"/>
            <w:tcMar>
              <w:top w:w="50" w:type="dxa"/>
              <w:left w:w="100" w:type="dxa"/>
            </w:tcMar>
            <w:vAlign w:val="center"/>
          </w:tcPr>
          <w:p w14:paraId="0C53FB0C">
            <w:pPr>
              <w:spacing w:before="0" w:after="0"/>
              <w:ind w:left="135"/>
              <w:jc w:val="left"/>
            </w:pPr>
            <w:r>
              <w:rPr>
                <w:rFonts w:ascii="Times New Roman" w:hAnsi="Times New Roman"/>
                <w:b w:val="0"/>
                <w:i w:val="0"/>
                <w:color w:val="000000"/>
                <w:sz w:val="24"/>
              </w:rPr>
              <w:t>Знакомство со строчной буквой ы</w:t>
            </w:r>
          </w:p>
        </w:tc>
        <w:tc>
          <w:tcPr>
            <w:tcW w:w="783" w:type="dxa"/>
            <w:tcMar>
              <w:top w:w="50" w:type="dxa"/>
              <w:left w:w="100" w:type="dxa"/>
            </w:tcMar>
            <w:vAlign w:val="center"/>
          </w:tcPr>
          <w:p w14:paraId="0BCB05B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E4C759A">
            <w:pPr>
              <w:spacing w:before="0" w:after="0" w:line="276" w:lineRule="auto"/>
              <w:ind w:left="135"/>
              <w:jc w:val="center"/>
            </w:pPr>
          </w:p>
        </w:tc>
        <w:tc>
          <w:tcPr>
            <w:tcW w:w="1576" w:type="dxa"/>
            <w:tcMar>
              <w:top w:w="50" w:type="dxa"/>
              <w:left w:w="100" w:type="dxa"/>
            </w:tcMar>
            <w:vAlign w:val="center"/>
          </w:tcPr>
          <w:p w14:paraId="62541A4D">
            <w:pPr>
              <w:spacing w:before="0" w:after="0" w:line="276" w:lineRule="auto"/>
              <w:ind w:left="135"/>
              <w:jc w:val="center"/>
            </w:pPr>
          </w:p>
        </w:tc>
        <w:tc>
          <w:tcPr>
            <w:tcW w:w="1110" w:type="dxa"/>
            <w:tcMar>
              <w:top w:w="50" w:type="dxa"/>
              <w:left w:w="100" w:type="dxa"/>
            </w:tcMar>
            <w:vAlign w:val="center"/>
          </w:tcPr>
          <w:p w14:paraId="12E69409">
            <w:pPr>
              <w:spacing w:before="0" w:after="0"/>
              <w:ind w:left="135"/>
              <w:jc w:val="left"/>
            </w:pPr>
          </w:p>
        </w:tc>
        <w:tc>
          <w:tcPr>
            <w:tcW w:w="1922" w:type="dxa"/>
            <w:tcMar>
              <w:top w:w="50" w:type="dxa"/>
              <w:left w:w="100" w:type="dxa"/>
            </w:tcMar>
            <w:vAlign w:val="center"/>
          </w:tcPr>
          <w:p w14:paraId="5C3FB58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85AA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6143E0">
            <w:pPr>
              <w:spacing w:before="0" w:after="0"/>
              <w:ind w:left="0"/>
              <w:jc w:val="left"/>
            </w:pPr>
            <w:r>
              <w:rPr>
                <w:rFonts w:ascii="Times New Roman" w:hAnsi="Times New Roman"/>
                <w:b w:val="0"/>
                <w:i w:val="0"/>
                <w:color w:val="000000"/>
                <w:sz w:val="24"/>
              </w:rPr>
              <w:t>31</w:t>
            </w:r>
          </w:p>
        </w:tc>
        <w:tc>
          <w:tcPr>
            <w:tcW w:w="3461" w:type="dxa"/>
            <w:tcMar>
              <w:top w:w="50" w:type="dxa"/>
              <w:left w:w="100" w:type="dxa"/>
            </w:tcMar>
            <w:vAlign w:val="center"/>
          </w:tcPr>
          <w:p w14:paraId="7EDC83C2">
            <w:pPr>
              <w:spacing w:before="0" w:after="0"/>
              <w:ind w:left="135"/>
              <w:jc w:val="left"/>
            </w:pPr>
            <w:r>
              <w:rPr>
                <w:rFonts w:ascii="Times New Roman" w:hAnsi="Times New Roman"/>
                <w:b w:val="0"/>
                <w:i w:val="0"/>
                <w:color w:val="000000"/>
                <w:sz w:val="24"/>
              </w:rPr>
              <w:t>Знакомство со строчной и заглавной буквами И, и</w:t>
            </w:r>
          </w:p>
        </w:tc>
        <w:tc>
          <w:tcPr>
            <w:tcW w:w="783" w:type="dxa"/>
            <w:tcMar>
              <w:top w:w="50" w:type="dxa"/>
              <w:left w:w="100" w:type="dxa"/>
            </w:tcMar>
            <w:vAlign w:val="center"/>
          </w:tcPr>
          <w:p w14:paraId="45EE1A4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FA9357">
            <w:pPr>
              <w:spacing w:before="0" w:after="0" w:line="276" w:lineRule="auto"/>
              <w:ind w:left="135"/>
              <w:jc w:val="center"/>
            </w:pPr>
          </w:p>
        </w:tc>
        <w:tc>
          <w:tcPr>
            <w:tcW w:w="1576" w:type="dxa"/>
            <w:tcMar>
              <w:top w:w="50" w:type="dxa"/>
              <w:left w:w="100" w:type="dxa"/>
            </w:tcMar>
            <w:vAlign w:val="center"/>
          </w:tcPr>
          <w:p w14:paraId="0E7263A0">
            <w:pPr>
              <w:spacing w:before="0" w:after="0" w:line="276" w:lineRule="auto"/>
              <w:ind w:left="135"/>
              <w:jc w:val="center"/>
            </w:pPr>
          </w:p>
        </w:tc>
        <w:tc>
          <w:tcPr>
            <w:tcW w:w="1110" w:type="dxa"/>
            <w:tcMar>
              <w:top w:w="50" w:type="dxa"/>
              <w:left w:w="100" w:type="dxa"/>
            </w:tcMar>
            <w:vAlign w:val="center"/>
          </w:tcPr>
          <w:p w14:paraId="6E9D78C3">
            <w:pPr>
              <w:spacing w:before="0" w:after="0"/>
              <w:ind w:left="135"/>
              <w:jc w:val="left"/>
            </w:pPr>
          </w:p>
        </w:tc>
        <w:tc>
          <w:tcPr>
            <w:tcW w:w="1922" w:type="dxa"/>
            <w:tcMar>
              <w:top w:w="50" w:type="dxa"/>
              <w:left w:w="100" w:type="dxa"/>
            </w:tcMar>
            <w:vAlign w:val="center"/>
          </w:tcPr>
          <w:p w14:paraId="2E166AF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264B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C9944DB">
            <w:pPr>
              <w:spacing w:before="0" w:after="0"/>
              <w:ind w:left="0"/>
              <w:jc w:val="left"/>
            </w:pPr>
            <w:r>
              <w:rPr>
                <w:rFonts w:ascii="Times New Roman" w:hAnsi="Times New Roman"/>
                <w:b w:val="0"/>
                <w:i w:val="0"/>
                <w:color w:val="000000"/>
                <w:sz w:val="24"/>
              </w:rPr>
              <w:t>32</w:t>
            </w:r>
          </w:p>
        </w:tc>
        <w:tc>
          <w:tcPr>
            <w:tcW w:w="3461" w:type="dxa"/>
            <w:tcMar>
              <w:top w:w="50" w:type="dxa"/>
              <w:left w:w="100" w:type="dxa"/>
            </w:tcMar>
            <w:vAlign w:val="center"/>
          </w:tcPr>
          <w:p w14:paraId="7416E50C">
            <w:pPr>
              <w:spacing w:before="0" w:after="0"/>
              <w:ind w:left="135"/>
              <w:jc w:val="left"/>
            </w:pPr>
            <w:r>
              <w:rPr>
                <w:rFonts w:ascii="Times New Roman" w:hAnsi="Times New Roman"/>
                <w:b w:val="0"/>
                <w:i w:val="0"/>
                <w:color w:val="000000"/>
                <w:sz w:val="24"/>
              </w:rPr>
              <w:t>Проведение звукового анализа слов с буквами И, и</w:t>
            </w:r>
          </w:p>
        </w:tc>
        <w:tc>
          <w:tcPr>
            <w:tcW w:w="783" w:type="dxa"/>
            <w:tcMar>
              <w:top w:w="50" w:type="dxa"/>
              <w:left w:w="100" w:type="dxa"/>
            </w:tcMar>
            <w:vAlign w:val="center"/>
          </w:tcPr>
          <w:p w14:paraId="12C1BBB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A847123">
            <w:pPr>
              <w:spacing w:before="0" w:after="0" w:line="276" w:lineRule="auto"/>
              <w:ind w:left="135"/>
              <w:jc w:val="center"/>
            </w:pPr>
          </w:p>
        </w:tc>
        <w:tc>
          <w:tcPr>
            <w:tcW w:w="1576" w:type="dxa"/>
            <w:tcMar>
              <w:top w:w="50" w:type="dxa"/>
              <w:left w:w="100" w:type="dxa"/>
            </w:tcMar>
            <w:vAlign w:val="center"/>
          </w:tcPr>
          <w:p w14:paraId="143F7B93">
            <w:pPr>
              <w:spacing w:before="0" w:after="0" w:line="276" w:lineRule="auto"/>
              <w:ind w:left="135"/>
              <w:jc w:val="center"/>
            </w:pPr>
          </w:p>
        </w:tc>
        <w:tc>
          <w:tcPr>
            <w:tcW w:w="1110" w:type="dxa"/>
            <w:tcMar>
              <w:top w:w="50" w:type="dxa"/>
              <w:left w:w="100" w:type="dxa"/>
            </w:tcMar>
            <w:vAlign w:val="center"/>
          </w:tcPr>
          <w:p w14:paraId="4DFD1DFC">
            <w:pPr>
              <w:spacing w:before="0" w:after="0"/>
              <w:ind w:left="135"/>
              <w:jc w:val="left"/>
            </w:pPr>
          </w:p>
        </w:tc>
        <w:tc>
          <w:tcPr>
            <w:tcW w:w="1922" w:type="dxa"/>
            <w:tcMar>
              <w:top w:w="50" w:type="dxa"/>
              <w:left w:w="100" w:type="dxa"/>
            </w:tcMar>
            <w:vAlign w:val="center"/>
          </w:tcPr>
          <w:p w14:paraId="5879A17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6DDE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8265DE7">
            <w:pPr>
              <w:spacing w:before="0" w:after="0"/>
              <w:ind w:left="0"/>
              <w:jc w:val="left"/>
            </w:pPr>
            <w:r>
              <w:rPr>
                <w:rFonts w:ascii="Times New Roman" w:hAnsi="Times New Roman"/>
                <w:b w:val="0"/>
                <w:i w:val="0"/>
                <w:color w:val="000000"/>
                <w:sz w:val="24"/>
              </w:rPr>
              <w:t>33</w:t>
            </w:r>
          </w:p>
        </w:tc>
        <w:tc>
          <w:tcPr>
            <w:tcW w:w="3461" w:type="dxa"/>
            <w:tcMar>
              <w:top w:w="50" w:type="dxa"/>
              <w:left w:w="100" w:type="dxa"/>
            </w:tcMar>
            <w:vAlign w:val="center"/>
          </w:tcPr>
          <w:p w14:paraId="4CF35112">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22C23C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82FC6C">
            <w:pPr>
              <w:spacing w:before="0" w:after="0" w:line="276" w:lineRule="auto"/>
              <w:ind w:left="135"/>
              <w:jc w:val="center"/>
            </w:pPr>
          </w:p>
        </w:tc>
        <w:tc>
          <w:tcPr>
            <w:tcW w:w="1576" w:type="dxa"/>
            <w:tcMar>
              <w:top w:w="50" w:type="dxa"/>
              <w:left w:w="100" w:type="dxa"/>
            </w:tcMar>
            <w:vAlign w:val="center"/>
          </w:tcPr>
          <w:p w14:paraId="07315AC2">
            <w:pPr>
              <w:spacing w:before="0" w:after="0" w:line="276" w:lineRule="auto"/>
              <w:ind w:left="135"/>
              <w:jc w:val="center"/>
            </w:pPr>
          </w:p>
        </w:tc>
        <w:tc>
          <w:tcPr>
            <w:tcW w:w="1110" w:type="dxa"/>
            <w:tcMar>
              <w:top w:w="50" w:type="dxa"/>
              <w:left w:w="100" w:type="dxa"/>
            </w:tcMar>
            <w:vAlign w:val="center"/>
          </w:tcPr>
          <w:p w14:paraId="154DA00C">
            <w:pPr>
              <w:spacing w:before="0" w:after="0"/>
              <w:ind w:left="135"/>
              <w:jc w:val="left"/>
            </w:pPr>
          </w:p>
        </w:tc>
        <w:tc>
          <w:tcPr>
            <w:tcW w:w="1922" w:type="dxa"/>
            <w:tcMar>
              <w:top w:w="50" w:type="dxa"/>
              <w:left w:w="100" w:type="dxa"/>
            </w:tcMar>
            <w:vAlign w:val="center"/>
          </w:tcPr>
          <w:p w14:paraId="5BA2348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622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0C21EB">
            <w:pPr>
              <w:spacing w:before="0" w:after="0"/>
              <w:ind w:left="0"/>
              <w:jc w:val="left"/>
            </w:pPr>
            <w:r>
              <w:rPr>
                <w:rFonts w:ascii="Times New Roman" w:hAnsi="Times New Roman"/>
                <w:b w:val="0"/>
                <w:i w:val="0"/>
                <w:color w:val="000000"/>
                <w:sz w:val="24"/>
              </w:rPr>
              <w:t>34</w:t>
            </w:r>
          </w:p>
        </w:tc>
        <w:tc>
          <w:tcPr>
            <w:tcW w:w="3461" w:type="dxa"/>
            <w:tcMar>
              <w:top w:w="50" w:type="dxa"/>
              <w:left w:w="100" w:type="dxa"/>
            </w:tcMar>
            <w:vAlign w:val="center"/>
          </w:tcPr>
          <w:p w14:paraId="4EB1FDA1">
            <w:pPr>
              <w:spacing w:before="0" w:after="0"/>
              <w:ind w:left="135"/>
              <w:jc w:val="left"/>
            </w:pPr>
            <w:r>
              <w:rPr>
                <w:rFonts w:ascii="Times New Roman" w:hAnsi="Times New Roman"/>
                <w:b w:val="0"/>
                <w:i w:val="0"/>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03207A6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34D4B8">
            <w:pPr>
              <w:spacing w:before="0" w:after="0" w:line="276" w:lineRule="auto"/>
              <w:ind w:left="135"/>
              <w:jc w:val="center"/>
            </w:pPr>
          </w:p>
        </w:tc>
        <w:tc>
          <w:tcPr>
            <w:tcW w:w="1576" w:type="dxa"/>
            <w:tcMar>
              <w:top w:w="50" w:type="dxa"/>
              <w:left w:w="100" w:type="dxa"/>
            </w:tcMar>
            <w:vAlign w:val="center"/>
          </w:tcPr>
          <w:p w14:paraId="3CE078E9">
            <w:pPr>
              <w:spacing w:before="0" w:after="0" w:line="276" w:lineRule="auto"/>
              <w:ind w:left="135"/>
              <w:jc w:val="center"/>
            </w:pPr>
          </w:p>
        </w:tc>
        <w:tc>
          <w:tcPr>
            <w:tcW w:w="1110" w:type="dxa"/>
            <w:tcMar>
              <w:top w:w="50" w:type="dxa"/>
              <w:left w:w="100" w:type="dxa"/>
            </w:tcMar>
            <w:vAlign w:val="center"/>
          </w:tcPr>
          <w:p w14:paraId="08F8392F">
            <w:pPr>
              <w:spacing w:before="0" w:after="0"/>
              <w:ind w:left="135"/>
              <w:jc w:val="left"/>
            </w:pPr>
          </w:p>
        </w:tc>
        <w:tc>
          <w:tcPr>
            <w:tcW w:w="1922" w:type="dxa"/>
            <w:tcMar>
              <w:top w:w="50" w:type="dxa"/>
              <w:left w:w="100" w:type="dxa"/>
            </w:tcMar>
            <w:vAlign w:val="center"/>
          </w:tcPr>
          <w:p w14:paraId="2DCD01B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8F1E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37D1276">
            <w:pPr>
              <w:spacing w:before="0" w:after="0"/>
              <w:ind w:left="0"/>
              <w:jc w:val="left"/>
            </w:pPr>
            <w:r>
              <w:rPr>
                <w:rFonts w:ascii="Times New Roman" w:hAnsi="Times New Roman"/>
                <w:b w:val="0"/>
                <w:i w:val="0"/>
                <w:color w:val="000000"/>
                <w:sz w:val="24"/>
              </w:rPr>
              <w:t>35</w:t>
            </w:r>
          </w:p>
        </w:tc>
        <w:tc>
          <w:tcPr>
            <w:tcW w:w="3461" w:type="dxa"/>
            <w:tcMar>
              <w:top w:w="50" w:type="dxa"/>
              <w:left w:w="100" w:type="dxa"/>
            </w:tcMar>
            <w:vAlign w:val="center"/>
          </w:tcPr>
          <w:p w14:paraId="0309A9BD">
            <w:pPr>
              <w:spacing w:before="0" w:after="0"/>
              <w:ind w:left="135"/>
              <w:jc w:val="left"/>
            </w:pPr>
            <w:r>
              <w:rPr>
                <w:rFonts w:ascii="Times New Roman" w:hAnsi="Times New Roman"/>
                <w:b w:val="0"/>
                <w:i w:val="0"/>
                <w:color w:val="000000"/>
                <w:sz w:val="24"/>
              </w:rPr>
              <w:t>Знакомство со строчной и заглавной буквами М, м</w:t>
            </w:r>
          </w:p>
        </w:tc>
        <w:tc>
          <w:tcPr>
            <w:tcW w:w="783" w:type="dxa"/>
            <w:tcMar>
              <w:top w:w="50" w:type="dxa"/>
              <w:left w:w="100" w:type="dxa"/>
            </w:tcMar>
            <w:vAlign w:val="center"/>
          </w:tcPr>
          <w:p w14:paraId="0DB037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DBDC5E1">
            <w:pPr>
              <w:spacing w:before="0" w:after="0" w:line="276" w:lineRule="auto"/>
              <w:ind w:left="135"/>
              <w:jc w:val="center"/>
            </w:pPr>
          </w:p>
        </w:tc>
        <w:tc>
          <w:tcPr>
            <w:tcW w:w="1576" w:type="dxa"/>
            <w:tcMar>
              <w:top w:w="50" w:type="dxa"/>
              <w:left w:w="100" w:type="dxa"/>
            </w:tcMar>
            <w:vAlign w:val="center"/>
          </w:tcPr>
          <w:p w14:paraId="3CED2703">
            <w:pPr>
              <w:spacing w:before="0" w:after="0" w:line="276" w:lineRule="auto"/>
              <w:ind w:left="135"/>
              <w:jc w:val="center"/>
            </w:pPr>
          </w:p>
        </w:tc>
        <w:tc>
          <w:tcPr>
            <w:tcW w:w="1110" w:type="dxa"/>
            <w:tcMar>
              <w:top w:w="50" w:type="dxa"/>
              <w:left w:w="100" w:type="dxa"/>
            </w:tcMar>
            <w:vAlign w:val="center"/>
          </w:tcPr>
          <w:p w14:paraId="6BF17611">
            <w:pPr>
              <w:spacing w:before="0" w:after="0"/>
              <w:ind w:left="135"/>
              <w:jc w:val="left"/>
            </w:pPr>
          </w:p>
        </w:tc>
        <w:tc>
          <w:tcPr>
            <w:tcW w:w="1922" w:type="dxa"/>
            <w:tcMar>
              <w:top w:w="50" w:type="dxa"/>
              <w:left w:w="100" w:type="dxa"/>
            </w:tcMar>
            <w:vAlign w:val="center"/>
          </w:tcPr>
          <w:p w14:paraId="1B47A1E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E36D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BBD2BB">
            <w:pPr>
              <w:spacing w:before="0" w:after="0"/>
              <w:ind w:left="0"/>
              <w:jc w:val="left"/>
            </w:pPr>
            <w:r>
              <w:rPr>
                <w:rFonts w:ascii="Times New Roman" w:hAnsi="Times New Roman"/>
                <w:b w:val="0"/>
                <w:i w:val="0"/>
                <w:color w:val="000000"/>
                <w:sz w:val="24"/>
              </w:rPr>
              <w:t>36</w:t>
            </w:r>
          </w:p>
        </w:tc>
        <w:tc>
          <w:tcPr>
            <w:tcW w:w="3461" w:type="dxa"/>
            <w:tcMar>
              <w:top w:w="50" w:type="dxa"/>
              <w:left w:w="100" w:type="dxa"/>
            </w:tcMar>
            <w:vAlign w:val="center"/>
          </w:tcPr>
          <w:p w14:paraId="6619894C">
            <w:pPr>
              <w:spacing w:before="0" w:after="0"/>
              <w:ind w:left="135"/>
              <w:jc w:val="left"/>
            </w:pPr>
            <w:r>
              <w:rPr>
                <w:rFonts w:ascii="Times New Roman" w:hAnsi="Times New Roman"/>
                <w:b w:val="0"/>
                <w:i w:val="0"/>
                <w:color w:val="000000"/>
                <w:sz w:val="24"/>
              </w:rPr>
              <w:t>Проведение звукового анализа слов с буквами М, м</w:t>
            </w:r>
          </w:p>
        </w:tc>
        <w:tc>
          <w:tcPr>
            <w:tcW w:w="783" w:type="dxa"/>
            <w:tcMar>
              <w:top w:w="50" w:type="dxa"/>
              <w:left w:w="100" w:type="dxa"/>
            </w:tcMar>
            <w:vAlign w:val="center"/>
          </w:tcPr>
          <w:p w14:paraId="7901C49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66861A9">
            <w:pPr>
              <w:spacing w:before="0" w:after="0" w:line="276" w:lineRule="auto"/>
              <w:ind w:left="135"/>
              <w:jc w:val="center"/>
            </w:pPr>
          </w:p>
        </w:tc>
        <w:tc>
          <w:tcPr>
            <w:tcW w:w="1576" w:type="dxa"/>
            <w:tcMar>
              <w:top w:w="50" w:type="dxa"/>
              <w:left w:w="100" w:type="dxa"/>
            </w:tcMar>
            <w:vAlign w:val="center"/>
          </w:tcPr>
          <w:p w14:paraId="7C407927">
            <w:pPr>
              <w:spacing w:before="0" w:after="0" w:line="276" w:lineRule="auto"/>
              <w:ind w:left="135"/>
              <w:jc w:val="center"/>
            </w:pPr>
          </w:p>
        </w:tc>
        <w:tc>
          <w:tcPr>
            <w:tcW w:w="1110" w:type="dxa"/>
            <w:tcMar>
              <w:top w:w="50" w:type="dxa"/>
              <w:left w:w="100" w:type="dxa"/>
            </w:tcMar>
            <w:vAlign w:val="center"/>
          </w:tcPr>
          <w:p w14:paraId="1848CFEF">
            <w:pPr>
              <w:spacing w:before="0" w:after="0"/>
              <w:ind w:left="135"/>
              <w:jc w:val="left"/>
            </w:pPr>
          </w:p>
        </w:tc>
        <w:tc>
          <w:tcPr>
            <w:tcW w:w="1922" w:type="dxa"/>
            <w:tcMar>
              <w:top w:w="50" w:type="dxa"/>
              <w:left w:w="100" w:type="dxa"/>
            </w:tcMar>
            <w:vAlign w:val="center"/>
          </w:tcPr>
          <w:p w14:paraId="602A385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358E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F30B23">
            <w:pPr>
              <w:spacing w:before="0" w:after="0"/>
              <w:ind w:left="0"/>
              <w:jc w:val="left"/>
            </w:pPr>
            <w:r>
              <w:rPr>
                <w:rFonts w:ascii="Times New Roman" w:hAnsi="Times New Roman"/>
                <w:b w:val="0"/>
                <w:i w:val="0"/>
                <w:color w:val="000000"/>
                <w:sz w:val="24"/>
              </w:rPr>
              <w:t>37</w:t>
            </w:r>
          </w:p>
        </w:tc>
        <w:tc>
          <w:tcPr>
            <w:tcW w:w="3461" w:type="dxa"/>
            <w:tcMar>
              <w:top w:w="50" w:type="dxa"/>
              <w:left w:w="100" w:type="dxa"/>
            </w:tcMar>
            <w:vAlign w:val="center"/>
          </w:tcPr>
          <w:p w14:paraId="5BBEEFB1">
            <w:pPr>
              <w:spacing w:before="0" w:after="0"/>
              <w:ind w:left="135"/>
              <w:jc w:val="left"/>
            </w:pPr>
            <w:r>
              <w:rPr>
                <w:rFonts w:ascii="Times New Roman" w:hAnsi="Times New Roman"/>
                <w:b w:val="0"/>
                <w:i w:val="0"/>
                <w:color w:val="000000"/>
                <w:sz w:val="24"/>
              </w:rPr>
              <w:t>Знакомство со строчной и заглавной буквами Н, н</w:t>
            </w:r>
          </w:p>
        </w:tc>
        <w:tc>
          <w:tcPr>
            <w:tcW w:w="783" w:type="dxa"/>
            <w:tcMar>
              <w:top w:w="50" w:type="dxa"/>
              <w:left w:w="100" w:type="dxa"/>
            </w:tcMar>
            <w:vAlign w:val="center"/>
          </w:tcPr>
          <w:p w14:paraId="6BFCC2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DF9826">
            <w:pPr>
              <w:spacing w:before="0" w:after="0" w:line="276" w:lineRule="auto"/>
              <w:ind w:left="135"/>
              <w:jc w:val="center"/>
            </w:pPr>
          </w:p>
        </w:tc>
        <w:tc>
          <w:tcPr>
            <w:tcW w:w="1576" w:type="dxa"/>
            <w:tcMar>
              <w:top w:w="50" w:type="dxa"/>
              <w:left w:w="100" w:type="dxa"/>
            </w:tcMar>
            <w:vAlign w:val="center"/>
          </w:tcPr>
          <w:p w14:paraId="47BA809E">
            <w:pPr>
              <w:spacing w:before="0" w:after="0" w:line="276" w:lineRule="auto"/>
              <w:ind w:left="135"/>
              <w:jc w:val="center"/>
            </w:pPr>
          </w:p>
        </w:tc>
        <w:tc>
          <w:tcPr>
            <w:tcW w:w="1110" w:type="dxa"/>
            <w:tcMar>
              <w:top w:w="50" w:type="dxa"/>
              <w:left w:w="100" w:type="dxa"/>
            </w:tcMar>
            <w:vAlign w:val="center"/>
          </w:tcPr>
          <w:p w14:paraId="22905A3E">
            <w:pPr>
              <w:spacing w:before="0" w:after="0"/>
              <w:ind w:left="135"/>
              <w:jc w:val="left"/>
            </w:pPr>
          </w:p>
        </w:tc>
        <w:tc>
          <w:tcPr>
            <w:tcW w:w="1922" w:type="dxa"/>
            <w:tcMar>
              <w:top w:w="50" w:type="dxa"/>
              <w:left w:w="100" w:type="dxa"/>
            </w:tcMar>
            <w:vAlign w:val="center"/>
          </w:tcPr>
          <w:p w14:paraId="4F604DC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ABEB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B9BF3C">
            <w:pPr>
              <w:spacing w:before="0" w:after="0"/>
              <w:ind w:left="0"/>
              <w:jc w:val="left"/>
            </w:pPr>
            <w:r>
              <w:rPr>
                <w:rFonts w:ascii="Times New Roman" w:hAnsi="Times New Roman"/>
                <w:b w:val="0"/>
                <w:i w:val="0"/>
                <w:color w:val="000000"/>
                <w:sz w:val="24"/>
              </w:rPr>
              <w:t>38</w:t>
            </w:r>
          </w:p>
        </w:tc>
        <w:tc>
          <w:tcPr>
            <w:tcW w:w="3461" w:type="dxa"/>
            <w:tcMar>
              <w:top w:w="50" w:type="dxa"/>
              <w:left w:w="100" w:type="dxa"/>
            </w:tcMar>
            <w:vAlign w:val="center"/>
          </w:tcPr>
          <w:p w14:paraId="5DEB677B">
            <w:pPr>
              <w:spacing w:before="0" w:after="0"/>
              <w:ind w:left="135"/>
              <w:jc w:val="left"/>
            </w:pPr>
            <w:r>
              <w:rPr>
                <w:rFonts w:ascii="Times New Roman" w:hAnsi="Times New Roman"/>
                <w:b w:val="0"/>
                <w:i w:val="0"/>
                <w:color w:val="000000"/>
                <w:sz w:val="24"/>
              </w:rPr>
              <w:t>Проведение звукового анализа слов с буквами Н, н</w:t>
            </w:r>
          </w:p>
        </w:tc>
        <w:tc>
          <w:tcPr>
            <w:tcW w:w="783" w:type="dxa"/>
            <w:tcMar>
              <w:top w:w="50" w:type="dxa"/>
              <w:left w:w="100" w:type="dxa"/>
            </w:tcMar>
            <w:vAlign w:val="center"/>
          </w:tcPr>
          <w:p w14:paraId="01F290A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F42A6D5">
            <w:pPr>
              <w:spacing w:before="0" w:after="0" w:line="276" w:lineRule="auto"/>
              <w:ind w:left="135"/>
              <w:jc w:val="center"/>
            </w:pPr>
          </w:p>
        </w:tc>
        <w:tc>
          <w:tcPr>
            <w:tcW w:w="1576" w:type="dxa"/>
            <w:tcMar>
              <w:top w:w="50" w:type="dxa"/>
              <w:left w:w="100" w:type="dxa"/>
            </w:tcMar>
            <w:vAlign w:val="center"/>
          </w:tcPr>
          <w:p w14:paraId="1B6BA157">
            <w:pPr>
              <w:spacing w:before="0" w:after="0" w:line="276" w:lineRule="auto"/>
              <w:ind w:left="135"/>
              <w:jc w:val="center"/>
            </w:pPr>
          </w:p>
        </w:tc>
        <w:tc>
          <w:tcPr>
            <w:tcW w:w="1110" w:type="dxa"/>
            <w:tcMar>
              <w:top w:w="50" w:type="dxa"/>
              <w:left w:w="100" w:type="dxa"/>
            </w:tcMar>
            <w:vAlign w:val="center"/>
          </w:tcPr>
          <w:p w14:paraId="2468D9F5">
            <w:pPr>
              <w:spacing w:before="0" w:after="0"/>
              <w:ind w:left="135"/>
              <w:jc w:val="left"/>
            </w:pPr>
          </w:p>
        </w:tc>
        <w:tc>
          <w:tcPr>
            <w:tcW w:w="1922" w:type="dxa"/>
            <w:tcMar>
              <w:top w:w="50" w:type="dxa"/>
              <w:left w:w="100" w:type="dxa"/>
            </w:tcMar>
            <w:vAlign w:val="center"/>
          </w:tcPr>
          <w:p w14:paraId="34D4900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39A9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678814F">
            <w:pPr>
              <w:spacing w:before="0" w:after="0"/>
              <w:ind w:left="0"/>
              <w:jc w:val="left"/>
            </w:pPr>
            <w:r>
              <w:rPr>
                <w:rFonts w:ascii="Times New Roman" w:hAnsi="Times New Roman"/>
                <w:b w:val="0"/>
                <w:i w:val="0"/>
                <w:color w:val="000000"/>
                <w:sz w:val="24"/>
              </w:rPr>
              <w:t>39</w:t>
            </w:r>
          </w:p>
        </w:tc>
        <w:tc>
          <w:tcPr>
            <w:tcW w:w="3461" w:type="dxa"/>
            <w:tcMar>
              <w:top w:w="50" w:type="dxa"/>
              <w:left w:w="100" w:type="dxa"/>
            </w:tcMar>
            <w:vAlign w:val="center"/>
          </w:tcPr>
          <w:p w14:paraId="45AA222C">
            <w:pPr>
              <w:spacing w:before="0" w:after="0"/>
              <w:ind w:left="135"/>
              <w:jc w:val="left"/>
            </w:pPr>
            <w:r>
              <w:rPr>
                <w:rFonts w:ascii="Times New Roman" w:hAnsi="Times New Roman"/>
                <w:b w:val="0"/>
                <w:i w:val="0"/>
                <w:color w:val="000000"/>
                <w:sz w:val="24"/>
              </w:rPr>
              <w:t>Знакомство со строчной и заглавной буквами Р, р</w:t>
            </w:r>
          </w:p>
        </w:tc>
        <w:tc>
          <w:tcPr>
            <w:tcW w:w="783" w:type="dxa"/>
            <w:tcMar>
              <w:top w:w="50" w:type="dxa"/>
              <w:left w:w="100" w:type="dxa"/>
            </w:tcMar>
            <w:vAlign w:val="center"/>
          </w:tcPr>
          <w:p w14:paraId="3DDC4B9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CCA95FB">
            <w:pPr>
              <w:spacing w:before="0" w:after="0" w:line="276" w:lineRule="auto"/>
              <w:ind w:left="135"/>
              <w:jc w:val="center"/>
            </w:pPr>
          </w:p>
        </w:tc>
        <w:tc>
          <w:tcPr>
            <w:tcW w:w="1576" w:type="dxa"/>
            <w:tcMar>
              <w:top w:w="50" w:type="dxa"/>
              <w:left w:w="100" w:type="dxa"/>
            </w:tcMar>
            <w:vAlign w:val="center"/>
          </w:tcPr>
          <w:p w14:paraId="1210E228">
            <w:pPr>
              <w:spacing w:before="0" w:after="0" w:line="276" w:lineRule="auto"/>
              <w:ind w:left="135"/>
              <w:jc w:val="center"/>
            </w:pPr>
          </w:p>
        </w:tc>
        <w:tc>
          <w:tcPr>
            <w:tcW w:w="1110" w:type="dxa"/>
            <w:tcMar>
              <w:top w:w="50" w:type="dxa"/>
              <w:left w:w="100" w:type="dxa"/>
            </w:tcMar>
            <w:vAlign w:val="center"/>
          </w:tcPr>
          <w:p w14:paraId="34B28A96">
            <w:pPr>
              <w:spacing w:before="0" w:after="0"/>
              <w:ind w:left="135"/>
              <w:jc w:val="left"/>
            </w:pPr>
          </w:p>
        </w:tc>
        <w:tc>
          <w:tcPr>
            <w:tcW w:w="1922" w:type="dxa"/>
            <w:tcMar>
              <w:top w:w="50" w:type="dxa"/>
              <w:left w:w="100" w:type="dxa"/>
            </w:tcMar>
            <w:vAlign w:val="center"/>
          </w:tcPr>
          <w:p w14:paraId="0183689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2EF1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8902378">
            <w:pPr>
              <w:spacing w:before="0" w:after="0"/>
              <w:ind w:left="0"/>
              <w:jc w:val="left"/>
            </w:pPr>
            <w:r>
              <w:rPr>
                <w:rFonts w:ascii="Times New Roman" w:hAnsi="Times New Roman"/>
                <w:b w:val="0"/>
                <w:i w:val="0"/>
                <w:color w:val="000000"/>
                <w:sz w:val="24"/>
              </w:rPr>
              <w:t>40</w:t>
            </w:r>
          </w:p>
        </w:tc>
        <w:tc>
          <w:tcPr>
            <w:tcW w:w="3461" w:type="dxa"/>
            <w:tcMar>
              <w:top w:w="50" w:type="dxa"/>
              <w:left w:w="100" w:type="dxa"/>
            </w:tcMar>
            <w:vAlign w:val="center"/>
          </w:tcPr>
          <w:p w14:paraId="4869D23F">
            <w:pPr>
              <w:spacing w:before="0" w:after="0"/>
              <w:ind w:left="135"/>
              <w:jc w:val="left"/>
            </w:pPr>
            <w:r>
              <w:rPr>
                <w:rFonts w:ascii="Times New Roman" w:hAnsi="Times New Roman"/>
                <w:b w:val="0"/>
                <w:i w:val="0"/>
                <w:color w:val="000000"/>
                <w:sz w:val="24"/>
              </w:rPr>
              <w:t>Проведение звукового анализа слов с буквами Р, р</w:t>
            </w:r>
          </w:p>
        </w:tc>
        <w:tc>
          <w:tcPr>
            <w:tcW w:w="783" w:type="dxa"/>
            <w:tcMar>
              <w:top w:w="50" w:type="dxa"/>
              <w:left w:w="100" w:type="dxa"/>
            </w:tcMar>
            <w:vAlign w:val="center"/>
          </w:tcPr>
          <w:p w14:paraId="6D9B74B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5287433">
            <w:pPr>
              <w:spacing w:before="0" w:after="0" w:line="276" w:lineRule="auto"/>
              <w:ind w:left="135"/>
              <w:jc w:val="center"/>
            </w:pPr>
          </w:p>
        </w:tc>
        <w:tc>
          <w:tcPr>
            <w:tcW w:w="1576" w:type="dxa"/>
            <w:tcMar>
              <w:top w:w="50" w:type="dxa"/>
              <w:left w:w="100" w:type="dxa"/>
            </w:tcMar>
            <w:vAlign w:val="center"/>
          </w:tcPr>
          <w:p w14:paraId="7741CFFC">
            <w:pPr>
              <w:spacing w:before="0" w:after="0" w:line="276" w:lineRule="auto"/>
              <w:ind w:left="135"/>
              <w:jc w:val="center"/>
            </w:pPr>
          </w:p>
        </w:tc>
        <w:tc>
          <w:tcPr>
            <w:tcW w:w="1110" w:type="dxa"/>
            <w:tcMar>
              <w:top w:w="50" w:type="dxa"/>
              <w:left w:w="100" w:type="dxa"/>
            </w:tcMar>
            <w:vAlign w:val="center"/>
          </w:tcPr>
          <w:p w14:paraId="6073785C">
            <w:pPr>
              <w:spacing w:before="0" w:after="0"/>
              <w:ind w:left="135"/>
              <w:jc w:val="left"/>
            </w:pPr>
          </w:p>
        </w:tc>
        <w:tc>
          <w:tcPr>
            <w:tcW w:w="1922" w:type="dxa"/>
            <w:tcMar>
              <w:top w:w="50" w:type="dxa"/>
              <w:left w:w="100" w:type="dxa"/>
            </w:tcMar>
            <w:vAlign w:val="center"/>
          </w:tcPr>
          <w:p w14:paraId="1ACA128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8B71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6792DD">
            <w:pPr>
              <w:spacing w:before="0" w:after="0"/>
              <w:ind w:left="0"/>
              <w:jc w:val="left"/>
            </w:pPr>
            <w:r>
              <w:rPr>
                <w:rFonts w:ascii="Times New Roman" w:hAnsi="Times New Roman"/>
                <w:b w:val="0"/>
                <w:i w:val="0"/>
                <w:color w:val="000000"/>
                <w:sz w:val="24"/>
              </w:rPr>
              <w:t>41</w:t>
            </w:r>
          </w:p>
        </w:tc>
        <w:tc>
          <w:tcPr>
            <w:tcW w:w="3461" w:type="dxa"/>
            <w:tcMar>
              <w:top w:w="50" w:type="dxa"/>
              <w:left w:w="100" w:type="dxa"/>
            </w:tcMar>
            <w:vAlign w:val="center"/>
          </w:tcPr>
          <w:p w14:paraId="065EC9F1">
            <w:pPr>
              <w:spacing w:before="0" w:after="0"/>
              <w:ind w:left="135"/>
              <w:jc w:val="left"/>
            </w:pPr>
            <w:r>
              <w:rPr>
                <w:rFonts w:ascii="Times New Roman" w:hAnsi="Times New Roman"/>
                <w:b w:val="0"/>
                <w:i w:val="0"/>
                <w:color w:val="000000"/>
                <w:sz w:val="24"/>
              </w:rPr>
              <w:t>Знакомство со строчной и заглавной буквами Л, л</w:t>
            </w:r>
          </w:p>
        </w:tc>
        <w:tc>
          <w:tcPr>
            <w:tcW w:w="783" w:type="dxa"/>
            <w:tcMar>
              <w:top w:w="50" w:type="dxa"/>
              <w:left w:w="100" w:type="dxa"/>
            </w:tcMar>
            <w:vAlign w:val="center"/>
          </w:tcPr>
          <w:p w14:paraId="6482106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D5A1C90">
            <w:pPr>
              <w:spacing w:before="0" w:after="0" w:line="276" w:lineRule="auto"/>
              <w:ind w:left="135"/>
              <w:jc w:val="center"/>
            </w:pPr>
          </w:p>
        </w:tc>
        <w:tc>
          <w:tcPr>
            <w:tcW w:w="1576" w:type="dxa"/>
            <w:tcMar>
              <w:top w:w="50" w:type="dxa"/>
              <w:left w:w="100" w:type="dxa"/>
            </w:tcMar>
            <w:vAlign w:val="center"/>
          </w:tcPr>
          <w:p w14:paraId="72260076">
            <w:pPr>
              <w:spacing w:before="0" w:after="0" w:line="276" w:lineRule="auto"/>
              <w:ind w:left="135"/>
              <w:jc w:val="center"/>
            </w:pPr>
          </w:p>
        </w:tc>
        <w:tc>
          <w:tcPr>
            <w:tcW w:w="1110" w:type="dxa"/>
            <w:tcMar>
              <w:top w:w="50" w:type="dxa"/>
              <w:left w:w="100" w:type="dxa"/>
            </w:tcMar>
            <w:vAlign w:val="center"/>
          </w:tcPr>
          <w:p w14:paraId="33107A7B">
            <w:pPr>
              <w:spacing w:before="0" w:after="0"/>
              <w:ind w:left="135"/>
              <w:jc w:val="left"/>
            </w:pPr>
          </w:p>
        </w:tc>
        <w:tc>
          <w:tcPr>
            <w:tcW w:w="1922" w:type="dxa"/>
            <w:tcMar>
              <w:top w:w="50" w:type="dxa"/>
              <w:left w:w="100" w:type="dxa"/>
            </w:tcMar>
            <w:vAlign w:val="center"/>
          </w:tcPr>
          <w:p w14:paraId="4714B0B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E929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C47083C">
            <w:pPr>
              <w:spacing w:before="0" w:after="0"/>
              <w:ind w:left="0"/>
              <w:jc w:val="left"/>
            </w:pPr>
            <w:r>
              <w:rPr>
                <w:rFonts w:ascii="Times New Roman" w:hAnsi="Times New Roman"/>
                <w:b w:val="0"/>
                <w:i w:val="0"/>
                <w:color w:val="000000"/>
                <w:sz w:val="24"/>
              </w:rPr>
              <w:t>42</w:t>
            </w:r>
          </w:p>
        </w:tc>
        <w:tc>
          <w:tcPr>
            <w:tcW w:w="3461" w:type="dxa"/>
            <w:tcMar>
              <w:top w:w="50" w:type="dxa"/>
              <w:left w:w="100" w:type="dxa"/>
            </w:tcMar>
            <w:vAlign w:val="center"/>
          </w:tcPr>
          <w:p w14:paraId="6ADE7D21">
            <w:pPr>
              <w:spacing w:before="0" w:after="0"/>
              <w:ind w:left="135"/>
              <w:jc w:val="left"/>
            </w:pPr>
            <w:r>
              <w:rPr>
                <w:rFonts w:ascii="Times New Roman" w:hAnsi="Times New Roman"/>
                <w:b w:val="0"/>
                <w:i w:val="0"/>
                <w:color w:val="000000"/>
                <w:sz w:val="24"/>
              </w:rPr>
              <w:t>Проведение звукового анализа слов с буквами Л, л</w:t>
            </w:r>
          </w:p>
        </w:tc>
        <w:tc>
          <w:tcPr>
            <w:tcW w:w="783" w:type="dxa"/>
            <w:tcMar>
              <w:top w:w="50" w:type="dxa"/>
              <w:left w:w="100" w:type="dxa"/>
            </w:tcMar>
            <w:vAlign w:val="center"/>
          </w:tcPr>
          <w:p w14:paraId="38E340B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7ACB9C6">
            <w:pPr>
              <w:spacing w:before="0" w:after="0" w:line="276" w:lineRule="auto"/>
              <w:ind w:left="135"/>
              <w:jc w:val="center"/>
            </w:pPr>
          </w:p>
        </w:tc>
        <w:tc>
          <w:tcPr>
            <w:tcW w:w="1576" w:type="dxa"/>
            <w:tcMar>
              <w:top w:w="50" w:type="dxa"/>
              <w:left w:w="100" w:type="dxa"/>
            </w:tcMar>
            <w:vAlign w:val="center"/>
          </w:tcPr>
          <w:p w14:paraId="2831FD26">
            <w:pPr>
              <w:spacing w:before="0" w:after="0" w:line="276" w:lineRule="auto"/>
              <w:ind w:left="135"/>
              <w:jc w:val="center"/>
            </w:pPr>
          </w:p>
        </w:tc>
        <w:tc>
          <w:tcPr>
            <w:tcW w:w="1110" w:type="dxa"/>
            <w:tcMar>
              <w:top w:w="50" w:type="dxa"/>
              <w:left w:w="100" w:type="dxa"/>
            </w:tcMar>
            <w:vAlign w:val="center"/>
          </w:tcPr>
          <w:p w14:paraId="603261A4">
            <w:pPr>
              <w:spacing w:before="0" w:after="0"/>
              <w:ind w:left="135"/>
              <w:jc w:val="left"/>
            </w:pPr>
          </w:p>
        </w:tc>
        <w:tc>
          <w:tcPr>
            <w:tcW w:w="1922" w:type="dxa"/>
            <w:tcMar>
              <w:top w:w="50" w:type="dxa"/>
              <w:left w:w="100" w:type="dxa"/>
            </w:tcMar>
            <w:vAlign w:val="center"/>
          </w:tcPr>
          <w:p w14:paraId="7F5EAD7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EEFC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966D2B5">
            <w:pPr>
              <w:spacing w:before="0" w:after="0"/>
              <w:ind w:left="0"/>
              <w:jc w:val="left"/>
            </w:pPr>
            <w:r>
              <w:rPr>
                <w:rFonts w:ascii="Times New Roman" w:hAnsi="Times New Roman"/>
                <w:b w:val="0"/>
                <w:i w:val="0"/>
                <w:color w:val="000000"/>
                <w:sz w:val="24"/>
              </w:rPr>
              <w:t>43</w:t>
            </w:r>
          </w:p>
        </w:tc>
        <w:tc>
          <w:tcPr>
            <w:tcW w:w="3461" w:type="dxa"/>
            <w:tcMar>
              <w:top w:w="50" w:type="dxa"/>
              <w:left w:w="100" w:type="dxa"/>
            </w:tcMar>
            <w:vAlign w:val="center"/>
          </w:tcPr>
          <w:p w14:paraId="7501EC67">
            <w:pPr>
              <w:spacing w:before="0" w:after="0"/>
              <w:ind w:left="135"/>
              <w:jc w:val="left"/>
            </w:pPr>
            <w:r>
              <w:rPr>
                <w:rFonts w:ascii="Times New Roman" w:hAnsi="Times New Roman"/>
                <w:b w:val="0"/>
                <w:i w:val="0"/>
                <w:color w:val="000000"/>
                <w:sz w:val="24"/>
              </w:rPr>
              <w:t>Знакомство со строчной и заглавной буквами Й, й</w:t>
            </w:r>
          </w:p>
        </w:tc>
        <w:tc>
          <w:tcPr>
            <w:tcW w:w="783" w:type="dxa"/>
            <w:tcMar>
              <w:top w:w="50" w:type="dxa"/>
              <w:left w:w="100" w:type="dxa"/>
            </w:tcMar>
            <w:vAlign w:val="center"/>
          </w:tcPr>
          <w:p w14:paraId="03D0D1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29C1075">
            <w:pPr>
              <w:spacing w:before="0" w:after="0" w:line="276" w:lineRule="auto"/>
              <w:ind w:left="135"/>
              <w:jc w:val="center"/>
            </w:pPr>
          </w:p>
        </w:tc>
        <w:tc>
          <w:tcPr>
            <w:tcW w:w="1576" w:type="dxa"/>
            <w:tcMar>
              <w:top w:w="50" w:type="dxa"/>
              <w:left w:w="100" w:type="dxa"/>
            </w:tcMar>
            <w:vAlign w:val="center"/>
          </w:tcPr>
          <w:p w14:paraId="76893D5C">
            <w:pPr>
              <w:spacing w:before="0" w:after="0" w:line="276" w:lineRule="auto"/>
              <w:ind w:left="135"/>
              <w:jc w:val="center"/>
            </w:pPr>
          </w:p>
        </w:tc>
        <w:tc>
          <w:tcPr>
            <w:tcW w:w="1110" w:type="dxa"/>
            <w:tcMar>
              <w:top w:w="50" w:type="dxa"/>
              <w:left w:w="100" w:type="dxa"/>
            </w:tcMar>
            <w:vAlign w:val="center"/>
          </w:tcPr>
          <w:p w14:paraId="16B9C02C">
            <w:pPr>
              <w:spacing w:before="0" w:after="0"/>
              <w:ind w:left="135"/>
              <w:jc w:val="left"/>
            </w:pPr>
          </w:p>
        </w:tc>
        <w:tc>
          <w:tcPr>
            <w:tcW w:w="1922" w:type="dxa"/>
            <w:tcMar>
              <w:top w:w="50" w:type="dxa"/>
              <w:left w:w="100" w:type="dxa"/>
            </w:tcMar>
            <w:vAlign w:val="center"/>
          </w:tcPr>
          <w:p w14:paraId="1FE6211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307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CACD5B">
            <w:pPr>
              <w:spacing w:before="0" w:after="0"/>
              <w:ind w:left="0"/>
              <w:jc w:val="left"/>
            </w:pPr>
            <w:r>
              <w:rPr>
                <w:rFonts w:ascii="Times New Roman" w:hAnsi="Times New Roman"/>
                <w:b w:val="0"/>
                <w:i w:val="0"/>
                <w:color w:val="000000"/>
                <w:sz w:val="24"/>
              </w:rPr>
              <w:t>44</w:t>
            </w:r>
          </w:p>
        </w:tc>
        <w:tc>
          <w:tcPr>
            <w:tcW w:w="3461" w:type="dxa"/>
            <w:tcMar>
              <w:top w:w="50" w:type="dxa"/>
              <w:left w:w="100" w:type="dxa"/>
            </w:tcMar>
            <w:vAlign w:val="center"/>
          </w:tcPr>
          <w:p w14:paraId="598FDB24">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1DFCA49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B41F30A">
            <w:pPr>
              <w:spacing w:before="0" w:after="0" w:line="276" w:lineRule="auto"/>
              <w:ind w:left="135"/>
              <w:jc w:val="center"/>
            </w:pPr>
          </w:p>
        </w:tc>
        <w:tc>
          <w:tcPr>
            <w:tcW w:w="1576" w:type="dxa"/>
            <w:tcMar>
              <w:top w:w="50" w:type="dxa"/>
              <w:left w:w="100" w:type="dxa"/>
            </w:tcMar>
            <w:vAlign w:val="center"/>
          </w:tcPr>
          <w:p w14:paraId="1C277182">
            <w:pPr>
              <w:spacing w:before="0" w:after="0" w:line="276" w:lineRule="auto"/>
              <w:ind w:left="135"/>
              <w:jc w:val="center"/>
            </w:pPr>
          </w:p>
        </w:tc>
        <w:tc>
          <w:tcPr>
            <w:tcW w:w="1110" w:type="dxa"/>
            <w:tcMar>
              <w:top w:w="50" w:type="dxa"/>
              <w:left w:w="100" w:type="dxa"/>
            </w:tcMar>
            <w:vAlign w:val="center"/>
          </w:tcPr>
          <w:p w14:paraId="6E14F347">
            <w:pPr>
              <w:spacing w:before="0" w:after="0"/>
              <w:ind w:left="135"/>
              <w:jc w:val="left"/>
            </w:pPr>
          </w:p>
        </w:tc>
        <w:tc>
          <w:tcPr>
            <w:tcW w:w="1922" w:type="dxa"/>
            <w:tcMar>
              <w:top w:w="50" w:type="dxa"/>
              <w:left w:w="100" w:type="dxa"/>
            </w:tcMar>
            <w:vAlign w:val="center"/>
          </w:tcPr>
          <w:p w14:paraId="499524C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545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4A2FF9">
            <w:pPr>
              <w:spacing w:before="0" w:after="0"/>
              <w:ind w:left="0"/>
              <w:jc w:val="left"/>
            </w:pPr>
            <w:r>
              <w:rPr>
                <w:rFonts w:ascii="Times New Roman" w:hAnsi="Times New Roman"/>
                <w:b w:val="0"/>
                <w:i w:val="0"/>
                <w:color w:val="000000"/>
                <w:sz w:val="24"/>
              </w:rPr>
              <w:t>45</w:t>
            </w:r>
          </w:p>
        </w:tc>
        <w:tc>
          <w:tcPr>
            <w:tcW w:w="3461" w:type="dxa"/>
            <w:tcMar>
              <w:top w:w="50" w:type="dxa"/>
              <w:left w:w="100" w:type="dxa"/>
            </w:tcMar>
            <w:vAlign w:val="center"/>
          </w:tcPr>
          <w:p w14:paraId="50CB5069">
            <w:pPr>
              <w:spacing w:before="0" w:after="0"/>
              <w:ind w:left="135"/>
              <w:jc w:val="left"/>
            </w:pPr>
            <w:r>
              <w:rPr>
                <w:rFonts w:ascii="Times New Roman" w:hAnsi="Times New Roman"/>
                <w:b w:val="0"/>
                <w:i w:val="0"/>
                <w:color w:val="000000"/>
                <w:sz w:val="24"/>
              </w:rPr>
              <w:t>Знакомство со строчной и заглавной буквами Г, г</w:t>
            </w:r>
          </w:p>
        </w:tc>
        <w:tc>
          <w:tcPr>
            <w:tcW w:w="783" w:type="dxa"/>
            <w:tcMar>
              <w:top w:w="50" w:type="dxa"/>
              <w:left w:w="100" w:type="dxa"/>
            </w:tcMar>
            <w:vAlign w:val="center"/>
          </w:tcPr>
          <w:p w14:paraId="1B96D02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5032C19">
            <w:pPr>
              <w:spacing w:before="0" w:after="0" w:line="276" w:lineRule="auto"/>
              <w:ind w:left="135"/>
              <w:jc w:val="center"/>
            </w:pPr>
          </w:p>
        </w:tc>
        <w:tc>
          <w:tcPr>
            <w:tcW w:w="1576" w:type="dxa"/>
            <w:tcMar>
              <w:top w:w="50" w:type="dxa"/>
              <w:left w:w="100" w:type="dxa"/>
            </w:tcMar>
            <w:vAlign w:val="center"/>
          </w:tcPr>
          <w:p w14:paraId="7557B959">
            <w:pPr>
              <w:spacing w:before="0" w:after="0" w:line="276" w:lineRule="auto"/>
              <w:ind w:left="135"/>
              <w:jc w:val="center"/>
            </w:pPr>
          </w:p>
        </w:tc>
        <w:tc>
          <w:tcPr>
            <w:tcW w:w="1110" w:type="dxa"/>
            <w:tcMar>
              <w:top w:w="50" w:type="dxa"/>
              <w:left w:w="100" w:type="dxa"/>
            </w:tcMar>
            <w:vAlign w:val="center"/>
          </w:tcPr>
          <w:p w14:paraId="4A550753">
            <w:pPr>
              <w:spacing w:before="0" w:after="0"/>
              <w:ind w:left="135"/>
              <w:jc w:val="left"/>
            </w:pPr>
          </w:p>
        </w:tc>
        <w:tc>
          <w:tcPr>
            <w:tcW w:w="1922" w:type="dxa"/>
            <w:tcMar>
              <w:top w:w="50" w:type="dxa"/>
              <w:left w:w="100" w:type="dxa"/>
            </w:tcMar>
            <w:vAlign w:val="center"/>
          </w:tcPr>
          <w:p w14:paraId="553A6D5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F88D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4475BC">
            <w:pPr>
              <w:spacing w:before="0" w:after="0"/>
              <w:ind w:left="0"/>
              <w:jc w:val="left"/>
            </w:pPr>
            <w:r>
              <w:rPr>
                <w:rFonts w:ascii="Times New Roman" w:hAnsi="Times New Roman"/>
                <w:b w:val="0"/>
                <w:i w:val="0"/>
                <w:color w:val="000000"/>
                <w:sz w:val="24"/>
              </w:rPr>
              <w:t>46</w:t>
            </w:r>
          </w:p>
        </w:tc>
        <w:tc>
          <w:tcPr>
            <w:tcW w:w="3461" w:type="dxa"/>
            <w:tcMar>
              <w:top w:w="50" w:type="dxa"/>
              <w:left w:w="100" w:type="dxa"/>
            </w:tcMar>
            <w:vAlign w:val="center"/>
          </w:tcPr>
          <w:p w14:paraId="179A7293">
            <w:pPr>
              <w:spacing w:before="0" w:after="0"/>
              <w:ind w:left="135"/>
              <w:jc w:val="left"/>
            </w:pPr>
            <w:r>
              <w:rPr>
                <w:rFonts w:ascii="Times New Roman" w:hAnsi="Times New Roman"/>
                <w:b w:val="0"/>
                <w:i w:val="0"/>
                <w:color w:val="000000"/>
                <w:sz w:val="24"/>
              </w:rPr>
              <w:t>Проведение звукового анализа слов с буквами Г, г</w:t>
            </w:r>
          </w:p>
        </w:tc>
        <w:tc>
          <w:tcPr>
            <w:tcW w:w="783" w:type="dxa"/>
            <w:tcMar>
              <w:top w:w="50" w:type="dxa"/>
              <w:left w:w="100" w:type="dxa"/>
            </w:tcMar>
            <w:vAlign w:val="center"/>
          </w:tcPr>
          <w:p w14:paraId="2575EC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48B3C1">
            <w:pPr>
              <w:spacing w:before="0" w:after="0" w:line="276" w:lineRule="auto"/>
              <w:ind w:left="135"/>
              <w:jc w:val="center"/>
            </w:pPr>
          </w:p>
        </w:tc>
        <w:tc>
          <w:tcPr>
            <w:tcW w:w="1576" w:type="dxa"/>
            <w:tcMar>
              <w:top w:w="50" w:type="dxa"/>
              <w:left w:w="100" w:type="dxa"/>
            </w:tcMar>
            <w:vAlign w:val="center"/>
          </w:tcPr>
          <w:p w14:paraId="219447AD">
            <w:pPr>
              <w:spacing w:before="0" w:after="0" w:line="276" w:lineRule="auto"/>
              <w:ind w:left="135"/>
              <w:jc w:val="center"/>
            </w:pPr>
          </w:p>
        </w:tc>
        <w:tc>
          <w:tcPr>
            <w:tcW w:w="1110" w:type="dxa"/>
            <w:tcMar>
              <w:top w:w="50" w:type="dxa"/>
              <w:left w:w="100" w:type="dxa"/>
            </w:tcMar>
            <w:vAlign w:val="center"/>
          </w:tcPr>
          <w:p w14:paraId="40A8DA03">
            <w:pPr>
              <w:spacing w:before="0" w:after="0"/>
              <w:ind w:left="135"/>
              <w:jc w:val="left"/>
            </w:pPr>
          </w:p>
        </w:tc>
        <w:tc>
          <w:tcPr>
            <w:tcW w:w="1922" w:type="dxa"/>
            <w:tcMar>
              <w:top w:w="50" w:type="dxa"/>
              <w:left w:w="100" w:type="dxa"/>
            </w:tcMar>
            <w:vAlign w:val="center"/>
          </w:tcPr>
          <w:p w14:paraId="6BFD62F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DA12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8E03B5">
            <w:pPr>
              <w:spacing w:before="0" w:after="0"/>
              <w:ind w:left="0"/>
              <w:jc w:val="left"/>
            </w:pPr>
            <w:r>
              <w:rPr>
                <w:rFonts w:ascii="Times New Roman" w:hAnsi="Times New Roman"/>
                <w:b w:val="0"/>
                <w:i w:val="0"/>
                <w:color w:val="000000"/>
                <w:sz w:val="24"/>
              </w:rPr>
              <w:t>47</w:t>
            </w:r>
          </w:p>
        </w:tc>
        <w:tc>
          <w:tcPr>
            <w:tcW w:w="3461" w:type="dxa"/>
            <w:tcMar>
              <w:top w:w="50" w:type="dxa"/>
              <w:left w:w="100" w:type="dxa"/>
            </w:tcMar>
            <w:vAlign w:val="center"/>
          </w:tcPr>
          <w:p w14:paraId="57774536">
            <w:pPr>
              <w:spacing w:before="0" w:after="0"/>
              <w:ind w:left="135"/>
              <w:jc w:val="left"/>
            </w:pPr>
            <w:r>
              <w:rPr>
                <w:rFonts w:ascii="Times New Roman" w:hAnsi="Times New Roman"/>
                <w:b w:val="0"/>
                <w:i w:val="0"/>
                <w:color w:val="000000"/>
                <w:sz w:val="24"/>
              </w:rPr>
              <w:t>Знакомство со строчной и заглавной буквами К, к</w:t>
            </w:r>
          </w:p>
        </w:tc>
        <w:tc>
          <w:tcPr>
            <w:tcW w:w="783" w:type="dxa"/>
            <w:tcMar>
              <w:top w:w="50" w:type="dxa"/>
              <w:left w:w="100" w:type="dxa"/>
            </w:tcMar>
            <w:vAlign w:val="center"/>
          </w:tcPr>
          <w:p w14:paraId="0394B11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7D90A81">
            <w:pPr>
              <w:spacing w:before="0" w:after="0" w:line="276" w:lineRule="auto"/>
              <w:ind w:left="135"/>
              <w:jc w:val="center"/>
            </w:pPr>
          </w:p>
        </w:tc>
        <w:tc>
          <w:tcPr>
            <w:tcW w:w="1576" w:type="dxa"/>
            <w:tcMar>
              <w:top w:w="50" w:type="dxa"/>
              <w:left w:w="100" w:type="dxa"/>
            </w:tcMar>
            <w:vAlign w:val="center"/>
          </w:tcPr>
          <w:p w14:paraId="3CBD56EF">
            <w:pPr>
              <w:spacing w:before="0" w:after="0" w:line="276" w:lineRule="auto"/>
              <w:ind w:left="135"/>
              <w:jc w:val="center"/>
            </w:pPr>
          </w:p>
        </w:tc>
        <w:tc>
          <w:tcPr>
            <w:tcW w:w="1110" w:type="dxa"/>
            <w:tcMar>
              <w:top w:w="50" w:type="dxa"/>
              <w:left w:w="100" w:type="dxa"/>
            </w:tcMar>
            <w:vAlign w:val="center"/>
          </w:tcPr>
          <w:p w14:paraId="098D1D3F">
            <w:pPr>
              <w:spacing w:before="0" w:after="0"/>
              <w:ind w:left="135"/>
              <w:jc w:val="left"/>
            </w:pPr>
          </w:p>
        </w:tc>
        <w:tc>
          <w:tcPr>
            <w:tcW w:w="1922" w:type="dxa"/>
            <w:tcMar>
              <w:top w:w="50" w:type="dxa"/>
              <w:left w:w="100" w:type="dxa"/>
            </w:tcMar>
            <w:vAlign w:val="center"/>
          </w:tcPr>
          <w:p w14:paraId="2DE15A8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442D1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973F52">
            <w:pPr>
              <w:spacing w:before="0" w:after="0"/>
              <w:ind w:left="0"/>
              <w:jc w:val="left"/>
            </w:pPr>
            <w:r>
              <w:rPr>
                <w:rFonts w:ascii="Times New Roman" w:hAnsi="Times New Roman"/>
                <w:b w:val="0"/>
                <w:i w:val="0"/>
                <w:color w:val="000000"/>
                <w:sz w:val="24"/>
              </w:rPr>
              <w:t>48</w:t>
            </w:r>
          </w:p>
        </w:tc>
        <w:tc>
          <w:tcPr>
            <w:tcW w:w="3461" w:type="dxa"/>
            <w:tcMar>
              <w:top w:w="50" w:type="dxa"/>
              <w:left w:w="100" w:type="dxa"/>
            </w:tcMar>
            <w:vAlign w:val="center"/>
          </w:tcPr>
          <w:p w14:paraId="696AD29E">
            <w:pPr>
              <w:spacing w:before="0" w:after="0"/>
              <w:ind w:left="135"/>
              <w:jc w:val="left"/>
            </w:pPr>
            <w:r>
              <w:rPr>
                <w:rFonts w:ascii="Times New Roman" w:hAnsi="Times New Roman"/>
                <w:b w:val="0"/>
                <w:i w:val="0"/>
                <w:color w:val="000000"/>
                <w:sz w:val="24"/>
              </w:rPr>
              <w:t>Проведение звукового анализа слов с буквами К, к</w:t>
            </w:r>
          </w:p>
        </w:tc>
        <w:tc>
          <w:tcPr>
            <w:tcW w:w="783" w:type="dxa"/>
            <w:tcMar>
              <w:top w:w="50" w:type="dxa"/>
              <w:left w:w="100" w:type="dxa"/>
            </w:tcMar>
            <w:vAlign w:val="center"/>
          </w:tcPr>
          <w:p w14:paraId="2D7DC72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B792932">
            <w:pPr>
              <w:spacing w:before="0" w:after="0" w:line="276" w:lineRule="auto"/>
              <w:ind w:left="135"/>
              <w:jc w:val="center"/>
            </w:pPr>
          </w:p>
        </w:tc>
        <w:tc>
          <w:tcPr>
            <w:tcW w:w="1576" w:type="dxa"/>
            <w:tcMar>
              <w:top w:w="50" w:type="dxa"/>
              <w:left w:w="100" w:type="dxa"/>
            </w:tcMar>
            <w:vAlign w:val="center"/>
          </w:tcPr>
          <w:p w14:paraId="07CD83D6">
            <w:pPr>
              <w:spacing w:before="0" w:after="0" w:line="276" w:lineRule="auto"/>
              <w:ind w:left="135"/>
              <w:jc w:val="center"/>
            </w:pPr>
          </w:p>
        </w:tc>
        <w:tc>
          <w:tcPr>
            <w:tcW w:w="1110" w:type="dxa"/>
            <w:tcMar>
              <w:top w:w="50" w:type="dxa"/>
              <w:left w:w="100" w:type="dxa"/>
            </w:tcMar>
            <w:vAlign w:val="center"/>
          </w:tcPr>
          <w:p w14:paraId="2570DEBA">
            <w:pPr>
              <w:spacing w:before="0" w:after="0"/>
              <w:ind w:left="135"/>
              <w:jc w:val="left"/>
            </w:pPr>
          </w:p>
        </w:tc>
        <w:tc>
          <w:tcPr>
            <w:tcW w:w="1922" w:type="dxa"/>
            <w:tcMar>
              <w:top w:w="50" w:type="dxa"/>
              <w:left w:w="100" w:type="dxa"/>
            </w:tcMar>
            <w:vAlign w:val="center"/>
          </w:tcPr>
          <w:p w14:paraId="310C660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A627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947B76">
            <w:pPr>
              <w:spacing w:before="0" w:after="0"/>
              <w:ind w:left="0"/>
              <w:jc w:val="left"/>
            </w:pPr>
            <w:r>
              <w:rPr>
                <w:rFonts w:ascii="Times New Roman" w:hAnsi="Times New Roman"/>
                <w:b w:val="0"/>
                <w:i w:val="0"/>
                <w:color w:val="000000"/>
                <w:sz w:val="24"/>
              </w:rPr>
              <w:t>49</w:t>
            </w:r>
          </w:p>
        </w:tc>
        <w:tc>
          <w:tcPr>
            <w:tcW w:w="3461" w:type="dxa"/>
            <w:tcMar>
              <w:top w:w="50" w:type="dxa"/>
              <w:left w:w="100" w:type="dxa"/>
            </w:tcMar>
            <w:vAlign w:val="center"/>
          </w:tcPr>
          <w:p w14:paraId="7881C3F9">
            <w:pPr>
              <w:spacing w:before="0" w:after="0"/>
              <w:ind w:left="135"/>
              <w:jc w:val="left"/>
            </w:pPr>
            <w:r>
              <w:rPr>
                <w:rFonts w:ascii="Times New Roman" w:hAnsi="Times New Roman"/>
                <w:b w:val="0"/>
                <w:i w:val="0"/>
                <w:color w:val="000000"/>
                <w:sz w:val="24"/>
              </w:rPr>
              <w:t>Знакомство со строчной и заглавной буквами З, з</w:t>
            </w:r>
          </w:p>
        </w:tc>
        <w:tc>
          <w:tcPr>
            <w:tcW w:w="783" w:type="dxa"/>
            <w:tcMar>
              <w:top w:w="50" w:type="dxa"/>
              <w:left w:w="100" w:type="dxa"/>
            </w:tcMar>
            <w:vAlign w:val="center"/>
          </w:tcPr>
          <w:p w14:paraId="212570C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ABCB40">
            <w:pPr>
              <w:spacing w:before="0" w:after="0" w:line="276" w:lineRule="auto"/>
              <w:ind w:left="135"/>
              <w:jc w:val="center"/>
            </w:pPr>
          </w:p>
        </w:tc>
        <w:tc>
          <w:tcPr>
            <w:tcW w:w="1576" w:type="dxa"/>
            <w:tcMar>
              <w:top w:w="50" w:type="dxa"/>
              <w:left w:w="100" w:type="dxa"/>
            </w:tcMar>
            <w:vAlign w:val="center"/>
          </w:tcPr>
          <w:p w14:paraId="057DCD98">
            <w:pPr>
              <w:spacing w:before="0" w:after="0" w:line="276" w:lineRule="auto"/>
              <w:ind w:left="135"/>
              <w:jc w:val="center"/>
            </w:pPr>
          </w:p>
        </w:tc>
        <w:tc>
          <w:tcPr>
            <w:tcW w:w="1110" w:type="dxa"/>
            <w:tcMar>
              <w:top w:w="50" w:type="dxa"/>
              <w:left w:w="100" w:type="dxa"/>
            </w:tcMar>
            <w:vAlign w:val="center"/>
          </w:tcPr>
          <w:p w14:paraId="17C27F54">
            <w:pPr>
              <w:spacing w:before="0" w:after="0"/>
              <w:ind w:left="135"/>
              <w:jc w:val="left"/>
            </w:pPr>
          </w:p>
        </w:tc>
        <w:tc>
          <w:tcPr>
            <w:tcW w:w="1922" w:type="dxa"/>
            <w:tcMar>
              <w:top w:w="50" w:type="dxa"/>
              <w:left w:w="100" w:type="dxa"/>
            </w:tcMar>
            <w:vAlign w:val="center"/>
          </w:tcPr>
          <w:p w14:paraId="5663861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EDC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2D1DC8D">
            <w:pPr>
              <w:spacing w:before="0" w:after="0"/>
              <w:ind w:left="0"/>
              <w:jc w:val="left"/>
            </w:pPr>
            <w:r>
              <w:rPr>
                <w:rFonts w:ascii="Times New Roman" w:hAnsi="Times New Roman"/>
                <w:b w:val="0"/>
                <w:i w:val="0"/>
                <w:color w:val="000000"/>
                <w:sz w:val="24"/>
              </w:rPr>
              <w:t>50</w:t>
            </w:r>
          </w:p>
        </w:tc>
        <w:tc>
          <w:tcPr>
            <w:tcW w:w="3461" w:type="dxa"/>
            <w:tcMar>
              <w:top w:w="50" w:type="dxa"/>
              <w:left w:w="100" w:type="dxa"/>
            </w:tcMar>
            <w:vAlign w:val="center"/>
          </w:tcPr>
          <w:p w14:paraId="2091B2BB">
            <w:pPr>
              <w:spacing w:before="0" w:after="0"/>
              <w:ind w:left="135"/>
              <w:jc w:val="left"/>
            </w:pPr>
            <w:r>
              <w:rPr>
                <w:rFonts w:ascii="Times New Roman" w:hAnsi="Times New Roman"/>
                <w:b w:val="0"/>
                <w:i w:val="0"/>
                <w:color w:val="000000"/>
                <w:sz w:val="24"/>
              </w:rPr>
              <w:t>Проведение звукового анализа слов с буквами З, з</w:t>
            </w:r>
          </w:p>
        </w:tc>
        <w:tc>
          <w:tcPr>
            <w:tcW w:w="783" w:type="dxa"/>
            <w:tcMar>
              <w:top w:w="50" w:type="dxa"/>
              <w:left w:w="100" w:type="dxa"/>
            </w:tcMar>
            <w:vAlign w:val="center"/>
          </w:tcPr>
          <w:p w14:paraId="54A921B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36C0961">
            <w:pPr>
              <w:spacing w:before="0" w:after="0" w:line="276" w:lineRule="auto"/>
              <w:ind w:left="135"/>
              <w:jc w:val="center"/>
            </w:pPr>
          </w:p>
        </w:tc>
        <w:tc>
          <w:tcPr>
            <w:tcW w:w="1576" w:type="dxa"/>
            <w:tcMar>
              <w:top w:w="50" w:type="dxa"/>
              <w:left w:w="100" w:type="dxa"/>
            </w:tcMar>
            <w:vAlign w:val="center"/>
          </w:tcPr>
          <w:p w14:paraId="767F7E89">
            <w:pPr>
              <w:spacing w:before="0" w:after="0" w:line="276" w:lineRule="auto"/>
              <w:ind w:left="135"/>
              <w:jc w:val="center"/>
            </w:pPr>
          </w:p>
        </w:tc>
        <w:tc>
          <w:tcPr>
            <w:tcW w:w="1110" w:type="dxa"/>
            <w:tcMar>
              <w:top w:w="50" w:type="dxa"/>
              <w:left w:w="100" w:type="dxa"/>
            </w:tcMar>
            <w:vAlign w:val="center"/>
          </w:tcPr>
          <w:p w14:paraId="48E844A8">
            <w:pPr>
              <w:spacing w:before="0" w:after="0"/>
              <w:ind w:left="135"/>
              <w:jc w:val="left"/>
            </w:pPr>
          </w:p>
        </w:tc>
        <w:tc>
          <w:tcPr>
            <w:tcW w:w="1922" w:type="dxa"/>
            <w:tcMar>
              <w:top w:w="50" w:type="dxa"/>
              <w:left w:w="100" w:type="dxa"/>
            </w:tcMar>
            <w:vAlign w:val="center"/>
          </w:tcPr>
          <w:p w14:paraId="3F9B574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83E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9851E2">
            <w:pPr>
              <w:spacing w:before="0" w:after="0"/>
              <w:ind w:left="0"/>
              <w:jc w:val="left"/>
            </w:pPr>
            <w:r>
              <w:rPr>
                <w:rFonts w:ascii="Times New Roman" w:hAnsi="Times New Roman"/>
                <w:b w:val="0"/>
                <w:i w:val="0"/>
                <w:color w:val="000000"/>
                <w:sz w:val="24"/>
              </w:rPr>
              <w:t>51</w:t>
            </w:r>
          </w:p>
        </w:tc>
        <w:tc>
          <w:tcPr>
            <w:tcW w:w="3461" w:type="dxa"/>
            <w:tcMar>
              <w:top w:w="50" w:type="dxa"/>
              <w:left w:w="100" w:type="dxa"/>
            </w:tcMar>
            <w:vAlign w:val="center"/>
          </w:tcPr>
          <w:p w14:paraId="0676D9B4">
            <w:pPr>
              <w:spacing w:before="0" w:after="0"/>
              <w:ind w:left="135"/>
              <w:jc w:val="left"/>
            </w:pPr>
            <w:r>
              <w:rPr>
                <w:rFonts w:ascii="Times New Roman" w:hAnsi="Times New Roman"/>
                <w:b w:val="0"/>
                <w:i w:val="0"/>
                <w:color w:val="000000"/>
                <w:sz w:val="24"/>
              </w:rPr>
              <w:t>Знакомство со строчной и заглавной буквами С, с</w:t>
            </w:r>
          </w:p>
        </w:tc>
        <w:tc>
          <w:tcPr>
            <w:tcW w:w="783" w:type="dxa"/>
            <w:tcMar>
              <w:top w:w="50" w:type="dxa"/>
              <w:left w:w="100" w:type="dxa"/>
            </w:tcMar>
            <w:vAlign w:val="center"/>
          </w:tcPr>
          <w:p w14:paraId="557F242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21D0E59">
            <w:pPr>
              <w:spacing w:before="0" w:after="0" w:line="276" w:lineRule="auto"/>
              <w:ind w:left="135"/>
              <w:jc w:val="center"/>
            </w:pPr>
          </w:p>
        </w:tc>
        <w:tc>
          <w:tcPr>
            <w:tcW w:w="1576" w:type="dxa"/>
            <w:tcMar>
              <w:top w:w="50" w:type="dxa"/>
              <w:left w:w="100" w:type="dxa"/>
            </w:tcMar>
            <w:vAlign w:val="center"/>
          </w:tcPr>
          <w:p w14:paraId="7D241B52">
            <w:pPr>
              <w:spacing w:before="0" w:after="0" w:line="276" w:lineRule="auto"/>
              <w:ind w:left="135"/>
              <w:jc w:val="center"/>
            </w:pPr>
          </w:p>
        </w:tc>
        <w:tc>
          <w:tcPr>
            <w:tcW w:w="1110" w:type="dxa"/>
            <w:tcMar>
              <w:top w:w="50" w:type="dxa"/>
              <w:left w:w="100" w:type="dxa"/>
            </w:tcMar>
            <w:vAlign w:val="center"/>
          </w:tcPr>
          <w:p w14:paraId="5AFDB3F5">
            <w:pPr>
              <w:spacing w:before="0" w:after="0"/>
              <w:ind w:left="135"/>
              <w:jc w:val="left"/>
            </w:pPr>
          </w:p>
        </w:tc>
        <w:tc>
          <w:tcPr>
            <w:tcW w:w="1922" w:type="dxa"/>
            <w:tcMar>
              <w:top w:w="50" w:type="dxa"/>
              <w:left w:w="100" w:type="dxa"/>
            </w:tcMar>
            <w:vAlign w:val="center"/>
          </w:tcPr>
          <w:p w14:paraId="69982BC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95C9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FE2E0E">
            <w:pPr>
              <w:spacing w:before="0" w:after="0"/>
              <w:ind w:left="0"/>
              <w:jc w:val="left"/>
            </w:pPr>
            <w:r>
              <w:rPr>
                <w:rFonts w:ascii="Times New Roman" w:hAnsi="Times New Roman"/>
                <w:b w:val="0"/>
                <w:i w:val="0"/>
                <w:color w:val="000000"/>
                <w:sz w:val="24"/>
              </w:rPr>
              <w:t>52</w:t>
            </w:r>
          </w:p>
        </w:tc>
        <w:tc>
          <w:tcPr>
            <w:tcW w:w="3461" w:type="dxa"/>
            <w:tcMar>
              <w:top w:w="50" w:type="dxa"/>
              <w:left w:w="100" w:type="dxa"/>
            </w:tcMar>
            <w:vAlign w:val="center"/>
          </w:tcPr>
          <w:p w14:paraId="527F17F3">
            <w:pPr>
              <w:spacing w:before="0" w:after="0"/>
              <w:ind w:left="135"/>
              <w:jc w:val="left"/>
            </w:pPr>
            <w:r>
              <w:rPr>
                <w:rFonts w:ascii="Times New Roman" w:hAnsi="Times New Roman"/>
                <w:b w:val="0"/>
                <w:i w:val="0"/>
                <w:color w:val="000000"/>
                <w:sz w:val="24"/>
              </w:rPr>
              <w:t>Проведение звукового анализа слов с буквами С, с</w:t>
            </w:r>
          </w:p>
        </w:tc>
        <w:tc>
          <w:tcPr>
            <w:tcW w:w="783" w:type="dxa"/>
            <w:tcMar>
              <w:top w:w="50" w:type="dxa"/>
              <w:left w:w="100" w:type="dxa"/>
            </w:tcMar>
            <w:vAlign w:val="center"/>
          </w:tcPr>
          <w:p w14:paraId="5DC2BED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483C30B">
            <w:pPr>
              <w:spacing w:before="0" w:after="0" w:line="276" w:lineRule="auto"/>
              <w:ind w:left="135"/>
              <w:jc w:val="center"/>
            </w:pPr>
          </w:p>
        </w:tc>
        <w:tc>
          <w:tcPr>
            <w:tcW w:w="1576" w:type="dxa"/>
            <w:tcMar>
              <w:top w:w="50" w:type="dxa"/>
              <w:left w:w="100" w:type="dxa"/>
            </w:tcMar>
            <w:vAlign w:val="center"/>
          </w:tcPr>
          <w:p w14:paraId="551A81F2">
            <w:pPr>
              <w:spacing w:before="0" w:after="0" w:line="276" w:lineRule="auto"/>
              <w:ind w:left="135"/>
              <w:jc w:val="center"/>
            </w:pPr>
          </w:p>
        </w:tc>
        <w:tc>
          <w:tcPr>
            <w:tcW w:w="1110" w:type="dxa"/>
            <w:tcMar>
              <w:top w:w="50" w:type="dxa"/>
              <w:left w:w="100" w:type="dxa"/>
            </w:tcMar>
            <w:vAlign w:val="center"/>
          </w:tcPr>
          <w:p w14:paraId="536CA598">
            <w:pPr>
              <w:spacing w:before="0" w:after="0"/>
              <w:ind w:left="135"/>
              <w:jc w:val="left"/>
            </w:pPr>
          </w:p>
        </w:tc>
        <w:tc>
          <w:tcPr>
            <w:tcW w:w="1922" w:type="dxa"/>
            <w:tcMar>
              <w:top w:w="50" w:type="dxa"/>
              <w:left w:w="100" w:type="dxa"/>
            </w:tcMar>
            <w:vAlign w:val="center"/>
          </w:tcPr>
          <w:p w14:paraId="44E5493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987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F0EDBA">
            <w:pPr>
              <w:spacing w:before="0" w:after="0"/>
              <w:ind w:left="0"/>
              <w:jc w:val="left"/>
            </w:pPr>
            <w:r>
              <w:rPr>
                <w:rFonts w:ascii="Times New Roman" w:hAnsi="Times New Roman"/>
                <w:b w:val="0"/>
                <w:i w:val="0"/>
                <w:color w:val="000000"/>
                <w:sz w:val="24"/>
              </w:rPr>
              <w:t>53</w:t>
            </w:r>
          </w:p>
        </w:tc>
        <w:tc>
          <w:tcPr>
            <w:tcW w:w="3461" w:type="dxa"/>
            <w:tcMar>
              <w:top w:w="50" w:type="dxa"/>
              <w:left w:w="100" w:type="dxa"/>
            </w:tcMar>
            <w:vAlign w:val="center"/>
          </w:tcPr>
          <w:p w14:paraId="1C6FFAE4">
            <w:pPr>
              <w:spacing w:before="0" w:after="0"/>
              <w:ind w:left="135"/>
              <w:jc w:val="left"/>
            </w:pPr>
            <w:r>
              <w:rPr>
                <w:rFonts w:ascii="Times New Roman" w:hAnsi="Times New Roman"/>
                <w:b w:val="0"/>
                <w:i w:val="0"/>
                <w:color w:val="000000"/>
                <w:sz w:val="24"/>
              </w:rPr>
              <w:t>Знакомство со строчной и заглавной буквами Д, д</w:t>
            </w:r>
          </w:p>
        </w:tc>
        <w:tc>
          <w:tcPr>
            <w:tcW w:w="783" w:type="dxa"/>
            <w:tcMar>
              <w:top w:w="50" w:type="dxa"/>
              <w:left w:w="100" w:type="dxa"/>
            </w:tcMar>
            <w:vAlign w:val="center"/>
          </w:tcPr>
          <w:p w14:paraId="62C50DA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C6757F">
            <w:pPr>
              <w:spacing w:before="0" w:after="0" w:line="276" w:lineRule="auto"/>
              <w:ind w:left="135"/>
              <w:jc w:val="center"/>
            </w:pPr>
          </w:p>
        </w:tc>
        <w:tc>
          <w:tcPr>
            <w:tcW w:w="1576" w:type="dxa"/>
            <w:tcMar>
              <w:top w:w="50" w:type="dxa"/>
              <w:left w:w="100" w:type="dxa"/>
            </w:tcMar>
            <w:vAlign w:val="center"/>
          </w:tcPr>
          <w:p w14:paraId="6DD404D2">
            <w:pPr>
              <w:spacing w:before="0" w:after="0" w:line="276" w:lineRule="auto"/>
              <w:ind w:left="135"/>
              <w:jc w:val="center"/>
            </w:pPr>
          </w:p>
        </w:tc>
        <w:tc>
          <w:tcPr>
            <w:tcW w:w="1110" w:type="dxa"/>
            <w:tcMar>
              <w:top w:w="50" w:type="dxa"/>
              <w:left w:w="100" w:type="dxa"/>
            </w:tcMar>
            <w:vAlign w:val="center"/>
          </w:tcPr>
          <w:p w14:paraId="6934A91B">
            <w:pPr>
              <w:spacing w:before="0" w:after="0"/>
              <w:ind w:left="135"/>
              <w:jc w:val="left"/>
            </w:pPr>
          </w:p>
        </w:tc>
        <w:tc>
          <w:tcPr>
            <w:tcW w:w="1922" w:type="dxa"/>
            <w:tcMar>
              <w:top w:w="50" w:type="dxa"/>
              <w:left w:w="100" w:type="dxa"/>
            </w:tcMar>
            <w:vAlign w:val="center"/>
          </w:tcPr>
          <w:p w14:paraId="56556B3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8A3D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F772D3B">
            <w:pPr>
              <w:spacing w:before="0" w:after="0"/>
              <w:ind w:left="0"/>
              <w:jc w:val="left"/>
            </w:pPr>
            <w:r>
              <w:rPr>
                <w:rFonts w:ascii="Times New Roman" w:hAnsi="Times New Roman"/>
                <w:b w:val="0"/>
                <w:i w:val="0"/>
                <w:color w:val="000000"/>
                <w:sz w:val="24"/>
              </w:rPr>
              <w:t>54</w:t>
            </w:r>
          </w:p>
        </w:tc>
        <w:tc>
          <w:tcPr>
            <w:tcW w:w="3461" w:type="dxa"/>
            <w:tcMar>
              <w:top w:w="50" w:type="dxa"/>
              <w:left w:w="100" w:type="dxa"/>
            </w:tcMar>
            <w:vAlign w:val="center"/>
          </w:tcPr>
          <w:p w14:paraId="5A70E785">
            <w:pPr>
              <w:spacing w:before="0" w:after="0"/>
              <w:ind w:left="135"/>
              <w:jc w:val="left"/>
            </w:pPr>
            <w:r>
              <w:rPr>
                <w:rFonts w:ascii="Times New Roman" w:hAnsi="Times New Roman"/>
                <w:b w:val="0"/>
                <w:i w:val="0"/>
                <w:color w:val="000000"/>
                <w:sz w:val="24"/>
              </w:rPr>
              <w:t>Проведение звукового анализа слов с буквами Д, д</w:t>
            </w:r>
          </w:p>
        </w:tc>
        <w:tc>
          <w:tcPr>
            <w:tcW w:w="783" w:type="dxa"/>
            <w:tcMar>
              <w:top w:w="50" w:type="dxa"/>
              <w:left w:w="100" w:type="dxa"/>
            </w:tcMar>
            <w:vAlign w:val="center"/>
          </w:tcPr>
          <w:p w14:paraId="2FDFB0B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707FCF">
            <w:pPr>
              <w:spacing w:before="0" w:after="0" w:line="276" w:lineRule="auto"/>
              <w:ind w:left="135"/>
              <w:jc w:val="center"/>
            </w:pPr>
          </w:p>
        </w:tc>
        <w:tc>
          <w:tcPr>
            <w:tcW w:w="1576" w:type="dxa"/>
            <w:tcMar>
              <w:top w:w="50" w:type="dxa"/>
              <w:left w:w="100" w:type="dxa"/>
            </w:tcMar>
            <w:vAlign w:val="center"/>
          </w:tcPr>
          <w:p w14:paraId="2754925A">
            <w:pPr>
              <w:spacing w:before="0" w:after="0" w:line="276" w:lineRule="auto"/>
              <w:ind w:left="135"/>
              <w:jc w:val="center"/>
            </w:pPr>
          </w:p>
        </w:tc>
        <w:tc>
          <w:tcPr>
            <w:tcW w:w="1110" w:type="dxa"/>
            <w:tcMar>
              <w:top w:w="50" w:type="dxa"/>
              <w:left w:w="100" w:type="dxa"/>
            </w:tcMar>
            <w:vAlign w:val="center"/>
          </w:tcPr>
          <w:p w14:paraId="7151C400">
            <w:pPr>
              <w:spacing w:before="0" w:after="0"/>
              <w:ind w:left="135"/>
              <w:jc w:val="left"/>
            </w:pPr>
          </w:p>
        </w:tc>
        <w:tc>
          <w:tcPr>
            <w:tcW w:w="1922" w:type="dxa"/>
            <w:tcMar>
              <w:top w:w="50" w:type="dxa"/>
              <w:left w:w="100" w:type="dxa"/>
            </w:tcMar>
            <w:vAlign w:val="center"/>
          </w:tcPr>
          <w:p w14:paraId="2796B28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51F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039E8D6">
            <w:pPr>
              <w:spacing w:before="0" w:after="0"/>
              <w:ind w:left="0"/>
              <w:jc w:val="left"/>
            </w:pPr>
            <w:r>
              <w:rPr>
                <w:rFonts w:ascii="Times New Roman" w:hAnsi="Times New Roman"/>
                <w:b w:val="0"/>
                <w:i w:val="0"/>
                <w:color w:val="000000"/>
                <w:sz w:val="24"/>
              </w:rPr>
              <w:t>55</w:t>
            </w:r>
          </w:p>
        </w:tc>
        <w:tc>
          <w:tcPr>
            <w:tcW w:w="3461" w:type="dxa"/>
            <w:tcMar>
              <w:top w:w="50" w:type="dxa"/>
              <w:left w:w="100" w:type="dxa"/>
            </w:tcMar>
            <w:vAlign w:val="center"/>
          </w:tcPr>
          <w:p w14:paraId="5D402C9E">
            <w:pPr>
              <w:spacing w:before="0" w:after="0"/>
              <w:ind w:left="135"/>
              <w:jc w:val="left"/>
            </w:pPr>
            <w:r>
              <w:rPr>
                <w:rFonts w:ascii="Times New Roman" w:hAnsi="Times New Roman"/>
                <w:b w:val="0"/>
                <w:i w:val="0"/>
                <w:color w:val="000000"/>
                <w:sz w:val="24"/>
              </w:rPr>
              <w:t>Знакомство со строчной и заглавной буквами Т, т</w:t>
            </w:r>
          </w:p>
        </w:tc>
        <w:tc>
          <w:tcPr>
            <w:tcW w:w="783" w:type="dxa"/>
            <w:tcMar>
              <w:top w:w="50" w:type="dxa"/>
              <w:left w:w="100" w:type="dxa"/>
            </w:tcMar>
            <w:vAlign w:val="center"/>
          </w:tcPr>
          <w:p w14:paraId="154A6A3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73F338">
            <w:pPr>
              <w:spacing w:before="0" w:after="0" w:line="276" w:lineRule="auto"/>
              <w:ind w:left="135"/>
              <w:jc w:val="center"/>
            </w:pPr>
          </w:p>
        </w:tc>
        <w:tc>
          <w:tcPr>
            <w:tcW w:w="1576" w:type="dxa"/>
            <w:tcMar>
              <w:top w:w="50" w:type="dxa"/>
              <w:left w:w="100" w:type="dxa"/>
            </w:tcMar>
            <w:vAlign w:val="center"/>
          </w:tcPr>
          <w:p w14:paraId="743608B4">
            <w:pPr>
              <w:spacing w:before="0" w:after="0" w:line="276" w:lineRule="auto"/>
              <w:ind w:left="135"/>
              <w:jc w:val="center"/>
            </w:pPr>
          </w:p>
        </w:tc>
        <w:tc>
          <w:tcPr>
            <w:tcW w:w="1110" w:type="dxa"/>
            <w:tcMar>
              <w:top w:w="50" w:type="dxa"/>
              <w:left w:w="100" w:type="dxa"/>
            </w:tcMar>
            <w:vAlign w:val="center"/>
          </w:tcPr>
          <w:p w14:paraId="4AD6B827">
            <w:pPr>
              <w:spacing w:before="0" w:after="0"/>
              <w:ind w:left="135"/>
              <w:jc w:val="left"/>
            </w:pPr>
          </w:p>
        </w:tc>
        <w:tc>
          <w:tcPr>
            <w:tcW w:w="1922" w:type="dxa"/>
            <w:tcMar>
              <w:top w:w="50" w:type="dxa"/>
              <w:left w:w="100" w:type="dxa"/>
            </w:tcMar>
            <w:vAlign w:val="center"/>
          </w:tcPr>
          <w:p w14:paraId="27A63AA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CE31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6EFCB8">
            <w:pPr>
              <w:spacing w:before="0" w:after="0"/>
              <w:ind w:left="0"/>
              <w:jc w:val="left"/>
            </w:pPr>
            <w:r>
              <w:rPr>
                <w:rFonts w:ascii="Times New Roman" w:hAnsi="Times New Roman"/>
                <w:b w:val="0"/>
                <w:i w:val="0"/>
                <w:color w:val="000000"/>
                <w:sz w:val="24"/>
              </w:rPr>
              <w:t>56</w:t>
            </w:r>
          </w:p>
        </w:tc>
        <w:tc>
          <w:tcPr>
            <w:tcW w:w="3461" w:type="dxa"/>
            <w:tcMar>
              <w:top w:w="50" w:type="dxa"/>
              <w:left w:w="100" w:type="dxa"/>
            </w:tcMar>
            <w:vAlign w:val="center"/>
          </w:tcPr>
          <w:p w14:paraId="3A53C7CD">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485E045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9A2F1D">
            <w:pPr>
              <w:spacing w:before="0" w:after="0" w:line="276" w:lineRule="auto"/>
              <w:ind w:left="135"/>
              <w:jc w:val="center"/>
            </w:pPr>
          </w:p>
        </w:tc>
        <w:tc>
          <w:tcPr>
            <w:tcW w:w="1576" w:type="dxa"/>
            <w:tcMar>
              <w:top w:w="50" w:type="dxa"/>
              <w:left w:w="100" w:type="dxa"/>
            </w:tcMar>
            <w:vAlign w:val="center"/>
          </w:tcPr>
          <w:p w14:paraId="7546094D">
            <w:pPr>
              <w:spacing w:before="0" w:after="0" w:line="276" w:lineRule="auto"/>
              <w:ind w:left="135"/>
              <w:jc w:val="center"/>
            </w:pPr>
          </w:p>
        </w:tc>
        <w:tc>
          <w:tcPr>
            <w:tcW w:w="1110" w:type="dxa"/>
            <w:tcMar>
              <w:top w:w="50" w:type="dxa"/>
              <w:left w:w="100" w:type="dxa"/>
            </w:tcMar>
            <w:vAlign w:val="center"/>
          </w:tcPr>
          <w:p w14:paraId="44635D56">
            <w:pPr>
              <w:spacing w:before="0" w:after="0"/>
              <w:ind w:left="135"/>
              <w:jc w:val="left"/>
            </w:pPr>
          </w:p>
        </w:tc>
        <w:tc>
          <w:tcPr>
            <w:tcW w:w="1922" w:type="dxa"/>
            <w:tcMar>
              <w:top w:w="50" w:type="dxa"/>
              <w:left w:w="100" w:type="dxa"/>
            </w:tcMar>
            <w:vAlign w:val="center"/>
          </w:tcPr>
          <w:p w14:paraId="7E1F85A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5FEED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DD87DA">
            <w:pPr>
              <w:spacing w:before="0" w:after="0"/>
              <w:ind w:left="0"/>
              <w:jc w:val="left"/>
            </w:pPr>
            <w:r>
              <w:rPr>
                <w:rFonts w:ascii="Times New Roman" w:hAnsi="Times New Roman"/>
                <w:b w:val="0"/>
                <w:i w:val="0"/>
                <w:color w:val="000000"/>
                <w:sz w:val="24"/>
              </w:rPr>
              <w:t>57</w:t>
            </w:r>
          </w:p>
        </w:tc>
        <w:tc>
          <w:tcPr>
            <w:tcW w:w="3461" w:type="dxa"/>
            <w:tcMar>
              <w:top w:w="50" w:type="dxa"/>
              <w:left w:w="100" w:type="dxa"/>
            </w:tcMar>
            <w:vAlign w:val="center"/>
          </w:tcPr>
          <w:p w14:paraId="158E7A1D">
            <w:pPr>
              <w:spacing w:before="0" w:after="0"/>
              <w:ind w:left="135"/>
              <w:jc w:val="left"/>
            </w:pPr>
            <w:r>
              <w:rPr>
                <w:rFonts w:ascii="Times New Roman" w:hAnsi="Times New Roman"/>
                <w:b w:val="0"/>
                <w:i w:val="0"/>
                <w:color w:val="000000"/>
                <w:sz w:val="24"/>
              </w:rPr>
              <w:t>Знакомство со строчной и заглавной буквами Б, б</w:t>
            </w:r>
          </w:p>
        </w:tc>
        <w:tc>
          <w:tcPr>
            <w:tcW w:w="783" w:type="dxa"/>
            <w:tcMar>
              <w:top w:w="50" w:type="dxa"/>
              <w:left w:w="100" w:type="dxa"/>
            </w:tcMar>
            <w:vAlign w:val="center"/>
          </w:tcPr>
          <w:p w14:paraId="78E50A8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56A6863">
            <w:pPr>
              <w:spacing w:before="0" w:after="0" w:line="276" w:lineRule="auto"/>
              <w:ind w:left="135"/>
              <w:jc w:val="center"/>
            </w:pPr>
          </w:p>
        </w:tc>
        <w:tc>
          <w:tcPr>
            <w:tcW w:w="1576" w:type="dxa"/>
            <w:tcMar>
              <w:top w:w="50" w:type="dxa"/>
              <w:left w:w="100" w:type="dxa"/>
            </w:tcMar>
            <w:vAlign w:val="center"/>
          </w:tcPr>
          <w:p w14:paraId="738E0C97">
            <w:pPr>
              <w:spacing w:before="0" w:after="0" w:line="276" w:lineRule="auto"/>
              <w:ind w:left="135"/>
              <w:jc w:val="center"/>
            </w:pPr>
          </w:p>
        </w:tc>
        <w:tc>
          <w:tcPr>
            <w:tcW w:w="1110" w:type="dxa"/>
            <w:tcMar>
              <w:top w:w="50" w:type="dxa"/>
              <w:left w:w="100" w:type="dxa"/>
            </w:tcMar>
            <w:vAlign w:val="center"/>
          </w:tcPr>
          <w:p w14:paraId="04DBDFAD">
            <w:pPr>
              <w:spacing w:before="0" w:after="0"/>
              <w:ind w:left="135"/>
              <w:jc w:val="left"/>
            </w:pPr>
          </w:p>
        </w:tc>
        <w:tc>
          <w:tcPr>
            <w:tcW w:w="1922" w:type="dxa"/>
            <w:tcMar>
              <w:top w:w="50" w:type="dxa"/>
              <w:left w:w="100" w:type="dxa"/>
            </w:tcMar>
            <w:vAlign w:val="center"/>
          </w:tcPr>
          <w:p w14:paraId="02F6B04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D71A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971667">
            <w:pPr>
              <w:spacing w:before="0" w:after="0"/>
              <w:ind w:left="0"/>
              <w:jc w:val="left"/>
            </w:pPr>
            <w:r>
              <w:rPr>
                <w:rFonts w:ascii="Times New Roman" w:hAnsi="Times New Roman"/>
                <w:b w:val="0"/>
                <w:i w:val="0"/>
                <w:color w:val="000000"/>
                <w:sz w:val="24"/>
              </w:rPr>
              <w:t>58</w:t>
            </w:r>
          </w:p>
        </w:tc>
        <w:tc>
          <w:tcPr>
            <w:tcW w:w="3461" w:type="dxa"/>
            <w:tcMar>
              <w:top w:w="50" w:type="dxa"/>
              <w:left w:w="100" w:type="dxa"/>
            </w:tcMar>
            <w:vAlign w:val="center"/>
          </w:tcPr>
          <w:p w14:paraId="136BF214">
            <w:pPr>
              <w:spacing w:before="0" w:after="0"/>
              <w:ind w:left="135"/>
              <w:jc w:val="left"/>
            </w:pPr>
            <w:r>
              <w:rPr>
                <w:rFonts w:ascii="Times New Roman" w:hAnsi="Times New Roman"/>
                <w:b w:val="0"/>
                <w:i w:val="0"/>
                <w:color w:val="000000"/>
                <w:sz w:val="24"/>
              </w:rPr>
              <w:t>Проведение звукового анализа слов с буквами Б, б</w:t>
            </w:r>
          </w:p>
        </w:tc>
        <w:tc>
          <w:tcPr>
            <w:tcW w:w="783" w:type="dxa"/>
            <w:tcMar>
              <w:top w:w="50" w:type="dxa"/>
              <w:left w:w="100" w:type="dxa"/>
            </w:tcMar>
            <w:vAlign w:val="center"/>
          </w:tcPr>
          <w:p w14:paraId="70AEACF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92DA422">
            <w:pPr>
              <w:spacing w:before="0" w:after="0" w:line="276" w:lineRule="auto"/>
              <w:ind w:left="135"/>
              <w:jc w:val="center"/>
            </w:pPr>
          </w:p>
        </w:tc>
        <w:tc>
          <w:tcPr>
            <w:tcW w:w="1576" w:type="dxa"/>
            <w:tcMar>
              <w:top w:w="50" w:type="dxa"/>
              <w:left w:w="100" w:type="dxa"/>
            </w:tcMar>
            <w:vAlign w:val="center"/>
          </w:tcPr>
          <w:p w14:paraId="4737AAC7">
            <w:pPr>
              <w:spacing w:before="0" w:after="0" w:line="276" w:lineRule="auto"/>
              <w:ind w:left="135"/>
              <w:jc w:val="center"/>
            </w:pPr>
          </w:p>
        </w:tc>
        <w:tc>
          <w:tcPr>
            <w:tcW w:w="1110" w:type="dxa"/>
            <w:tcMar>
              <w:top w:w="50" w:type="dxa"/>
              <w:left w:w="100" w:type="dxa"/>
            </w:tcMar>
            <w:vAlign w:val="center"/>
          </w:tcPr>
          <w:p w14:paraId="1D6465A4">
            <w:pPr>
              <w:spacing w:before="0" w:after="0"/>
              <w:ind w:left="135"/>
              <w:jc w:val="left"/>
            </w:pPr>
          </w:p>
        </w:tc>
        <w:tc>
          <w:tcPr>
            <w:tcW w:w="1922" w:type="dxa"/>
            <w:tcMar>
              <w:top w:w="50" w:type="dxa"/>
              <w:left w:w="100" w:type="dxa"/>
            </w:tcMar>
            <w:vAlign w:val="center"/>
          </w:tcPr>
          <w:p w14:paraId="6B4ACFF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8DA8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9D8EAF">
            <w:pPr>
              <w:spacing w:before="0" w:after="0"/>
              <w:ind w:left="0"/>
              <w:jc w:val="left"/>
            </w:pPr>
            <w:r>
              <w:rPr>
                <w:rFonts w:ascii="Times New Roman" w:hAnsi="Times New Roman"/>
                <w:b w:val="0"/>
                <w:i w:val="0"/>
                <w:color w:val="000000"/>
                <w:sz w:val="24"/>
              </w:rPr>
              <w:t>59</w:t>
            </w:r>
          </w:p>
        </w:tc>
        <w:tc>
          <w:tcPr>
            <w:tcW w:w="3461" w:type="dxa"/>
            <w:tcMar>
              <w:top w:w="50" w:type="dxa"/>
              <w:left w:w="100" w:type="dxa"/>
            </w:tcMar>
            <w:vAlign w:val="center"/>
          </w:tcPr>
          <w:p w14:paraId="77F1495A">
            <w:pPr>
              <w:spacing w:before="0" w:after="0"/>
              <w:ind w:left="135"/>
              <w:jc w:val="left"/>
            </w:pPr>
            <w:r>
              <w:rPr>
                <w:rFonts w:ascii="Times New Roman" w:hAnsi="Times New Roman"/>
                <w:b w:val="0"/>
                <w:i w:val="0"/>
                <w:color w:val="000000"/>
                <w:sz w:val="24"/>
              </w:rPr>
              <w:t>Знакомство со строчной и заглавной буквами П, п</w:t>
            </w:r>
          </w:p>
        </w:tc>
        <w:tc>
          <w:tcPr>
            <w:tcW w:w="783" w:type="dxa"/>
            <w:tcMar>
              <w:top w:w="50" w:type="dxa"/>
              <w:left w:w="100" w:type="dxa"/>
            </w:tcMar>
            <w:vAlign w:val="center"/>
          </w:tcPr>
          <w:p w14:paraId="2B9D4B3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D9CD873">
            <w:pPr>
              <w:spacing w:before="0" w:after="0" w:line="276" w:lineRule="auto"/>
              <w:ind w:left="135"/>
              <w:jc w:val="center"/>
            </w:pPr>
          </w:p>
        </w:tc>
        <w:tc>
          <w:tcPr>
            <w:tcW w:w="1576" w:type="dxa"/>
            <w:tcMar>
              <w:top w:w="50" w:type="dxa"/>
              <w:left w:w="100" w:type="dxa"/>
            </w:tcMar>
            <w:vAlign w:val="center"/>
          </w:tcPr>
          <w:p w14:paraId="33C74791">
            <w:pPr>
              <w:spacing w:before="0" w:after="0" w:line="276" w:lineRule="auto"/>
              <w:ind w:left="135"/>
              <w:jc w:val="center"/>
            </w:pPr>
          </w:p>
        </w:tc>
        <w:tc>
          <w:tcPr>
            <w:tcW w:w="1110" w:type="dxa"/>
            <w:tcMar>
              <w:top w:w="50" w:type="dxa"/>
              <w:left w:w="100" w:type="dxa"/>
            </w:tcMar>
            <w:vAlign w:val="center"/>
          </w:tcPr>
          <w:p w14:paraId="0EA2E7BC">
            <w:pPr>
              <w:spacing w:before="0" w:after="0"/>
              <w:ind w:left="135"/>
              <w:jc w:val="left"/>
            </w:pPr>
          </w:p>
        </w:tc>
        <w:tc>
          <w:tcPr>
            <w:tcW w:w="1922" w:type="dxa"/>
            <w:tcMar>
              <w:top w:w="50" w:type="dxa"/>
              <w:left w:w="100" w:type="dxa"/>
            </w:tcMar>
            <w:vAlign w:val="center"/>
          </w:tcPr>
          <w:p w14:paraId="35B21D1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FD86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9F4986">
            <w:pPr>
              <w:spacing w:before="0" w:after="0"/>
              <w:ind w:left="0"/>
              <w:jc w:val="left"/>
            </w:pPr>
            <w:r>
              <w:rPr>
                <w:rFonts w:ascii="Times New Roman" w:hAnsi="Times New Roman"/>
                <w:b w:val="0"/>
                <w:i w:val="0"/>
                <w:color w:val="000000"/>
                <w:sz w:val="24"/>
              </w:rPr>
              <w:t>60</w:t>
            </w:r>
          </w:p>
        </w:tc>
        <w:tc>
          <w:tcPr>
            <w:tcW w:w="3461" w:type="dxa"/>
            <w:tcMar>
              <w:top w:w="50" w:type="dxa"/>
              <w:left w:w="100" w:type="dxa"/>
            </w:tcMar>
            <w:vAlign w:val="center"/>
          </w:tcPr>
          <w:p w14:paraId="42B808FC">
            <w:pPr>
              <w:spacing w:before="0" w:after="0"/>
              <w:ind w:left="135"/>
              <w:jc w:val="left"/>
            </w:pPr>
            <w:r>
              <w:rPr>
                <w:rFonts w:ascii="Times New Roman" w:hAnsi="Times New Roman"/>
                <w:b w:val="0"/>
                <w:i w:val="0"/>
                <w:color w:val="000000"/>
                <w:sz w:val="24"/>
              </w:rPr>
              <w:t>Проведение звукового анализа слов с буквами П, п</w:t>
            </w:r>
          </w:p>
        </w:tc>
        <w:tc>
          <w:tcPr>
            <w:tcW w:w="783" w:type="dxa"/>
            <w:tcMar>
              <w:top w:w="50" w:type="dxa"/>
              <w:left w:w="100" w:type="dxa"/>
            </w:tcMar>
            <w:vAlign w:val="center"/>
          </w:tcPr>
          <w:p w14:paraId="3C573E5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2435A85">
            <w:pPr>
              <w:spacing w:before="0" w:after="0" w:line="276" w:lineRule="auto"/>
              <w:ind w:left="135"/>
              <w:jc w:val="center"/>
            </w:pPr>
          </w:p>
        </w:tc>
        <w:tc>
          <w:tcPr>
            <w:tcW w:w="1576" w:type="dxa"/>
            <w:tcMar>
              <w:top w:w="50" w:type="dxa"/>
              <w:left w:w="100" w:type="dxa"/>
            </w:tcMar>
            <w:vAlign w:val="center"/>
          </w:tcPr>
          <w:p w14:paraId="61B91672">
            <w:pPr>
              <w:spacing w:before="0" w:after="0" w:line="276" w:lineRule="auto"/>
              <w:ind w:left="135"/>
              <w:jc w:val="center"/>
            </w:pPr>
          </w:p>
        </w:tc>
        <w:tc>
          <w:tcPr>
            <w:tcW w:w="1110" w:type="dxa"/>
            <w:tcMar>
              <w:top w:w="50" w:type="dxa"/>
              <w:left w:w="100" w:type="dxa"/>
            </w:tcMar>
            <w:vAlign w:val="center"/>
          </w:tcPr>
          <w:p w14:paraId="6D70C2EC">
            <w:pPr>
              <w:spacing w:before="0" w:after="0"/>
              <w:ind w:left="135"/>
              <w:jc w:val="left"/>
            </w:pPr>
          </w:p>
        </w:tc>
        <w:tc>
          <w:tcPr>
            <w:tcW w:w="1922" w:type="dxa"/>
            <w:tcMar>
              <w:top w:w="50" w:type="dxa"/>
              <w:left w:w="100" w:type="dxa"/>
            </w:tcMar>
            <w:vAlign w:val="center"/>
          </w:tcPr>
          <w:p w14:paraId="099F6E7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8DD4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1DAB104">
            <w:pPr>
              <w:spacing w:before="0" w:after="0"/>
              <w:ind w:left="0"/>
              <w:jc w:val="left"/>
            </w:pPr>
            <w:r>
              <w:rPr>
                <w:rFonts w:ascii="Times New Roman" w:hAnsi="Times New Roman"/>
                <w:b w:val="0"/>
                <w:i w:val="0"/>
                <w:color w:val="000000"/>
                <w:sz w:val="24"/>
              </w:rPr>
              <w:t>61</w:t>
            </w:r>
          </w:p>
        </w:tc>
        <w:tc>
          <w:tcPr>
            <w:tcW w:w="3461" w:type="dxa"/>
            <w:tcMar>
              <w:top w:w="50" w:type="dxa"/>
              <w:left w:w="100" w:type="dxa"/>
            </w:tcMar>
            <w:vAlign w:val="center"/>
          </w:tcPr>
          <w:p w14:paraId="28A5028E">
            <w:pPr>
              <w:spacing w:before="0" w:after="0"/>
              <w:ind w:left="135"/>
              <w:jc w:val="left"/>
            </w:pPr>
            <w:r>
              <w:rPr>
                <w:rFonts w:ascii="Times New Roman" w:hAnsi="Times New Roman"/>
                <w:b w:val="0"/>
                <w:i w:val="0"/>
                <w:color w:val="000000"/>
                <w:sz w:val="24"/>
              </w:rPr>
              <w:t>Знакомство со строчной и заглавной буквами В, в</w:t>
            </w:r>
          </w:p>
        </w:tc>
        <w:tc>
          <w:tcPr>
            <w:tcW w:w="783" w:type="dxa"/>
            <w:tcMar>
              <w:top w:w="50" w:type="dxa"/>
              <w:left w:w="100" w:type="dxa"/>
            </w:tcMar>
            <w:vAlign w:val="center"/>
          </w:tcPr>
          <w:p w14:paraId="40C52CB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FA1F48">
            <w:pPr>
              <w:spacing w:before="0" w:after="0" w:line="276" w:lineRule="auto"/>
              <w:ind w:left="135"/>
              <w:jc w:val="center"/>
            </w:pPr>
          </w:p>
        </w:tc>
        <w:tc>
          <w:tcPr>
            <w:tcW w:w="1576" w:type="dxa"/>
            <w:tcMar>
              <w:top w:w="50" w:type="dxa"/>
              <w:left w:w="100" w:type="dxa"/>
            </w:tcMar>
            <w:vAlign w:val="center"/>
          </w:tcPr>
          <w:p w14:paraId="4D636F86">
            <w:pPr>
              <w:spacing w:before="0" w:after="0" w:line="276" w:lineRule="auto"/>
              <w:ind w:left="135"/>
              <w:jc w:val="center"/>
            </w:pPr>
          </w:p>
        </w:tc>
        <w:tc>
          <w:tcPr>
            <w:tcW w:w="1110" w:type="dxa"/>
            <w:tcMar>
              <w:top w:w="50" w:type="dxa"/>
              <w:left w:w="100" w:type="dxa"/>
            </w:tcMar>
            <w:vAlign w:val="center"/>
          </w:tcPr>
          <w:p w14:paraId="4E998B83">
            <w:pPr>
              <w:spacing w:before="0" w:after="0"/>
              <w:ind w:left="135"/>
              <w:jc w:val="left"/>
            </w:pPr>
          </w:p>
        </w:tc>
        <w:tc>
          <w:tcPr>
            <w:tcW w:w="1922" w:type="dxa"/>
            <w:tcMar>
              <w:top w:w="50" w:type="dxa"/>
              <w:left w:w="100" w:type="dxa"/>
            </w:tcMar>
            <w:vAlign w:val="center"/>
          </w:tcPr>
          <w:p w14:paraId="0185B3A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3C1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59C954">
            <w:pPr>
              <w:spacing w:before="0" w:after="0"/>
              <w:ind w:left="0"/>
              <w:jc w:val="left"/>
            </w:pPr>
            <w:r>
              <w:rPr>
                <w:rFonts w:ascii="Times New Roman" w:hAnsi="Times New Roman"/>
                <w:b w:val="0"/>
                <w:i w:val="0"/>
                <w:color w:val="000000"/>
                <w:sz w:val="24"/>
              </w:rPr>
              <w:t>62</w:t>
            </w:r>
          </w:p>
        </w:tc>
        <w:tc>
          <w:tcPr>
            <w:tcW w:w="3461" w:type="dxa"/>
            <w:tcMar>
              <w:top w:w="50" w:type="dxa"/>
              <w:left w:w="100" w:type="dxa"/>
            </w:tcMar>
            <w:vAlign w:val="center"/>
          </w:tcPr>
          <w:p w14:paraId="0060FDF1">
            <w:pPr>
              <w:spacing w:before="0" w:after="0"/>
              <w:ind w:left="135"/>
              <w:jc w:val="left"/>
            </w:pPr>
            <w:r>
              <w:rPr>
                <w:rFonts w:ascii="Times New Roman" w:hAnsi="Times New Roman"/>
                <w:b w:val="0"/>
                <w:i w:val="0"/>
                <w:color w:val="000000"/>
                <w:sz w:val="24"/>
              </w:rPr>
              <w:t>Проведение звукового анализа слов с буквами В, в</w:t>
            </w:r>
          </w:p>
        </w:tc>
        <w:tc>
          <w:tcPr>
            <w:tcW w:w="783" w:type="dxa"/>
            <w:tcMar>
              <w:top w:w="50" w:type="dxa"/>
              <w:left w:w="100" w:type="dxa"/>
            </w:tcMar>
            <w:vAlign w:val="center"/>
          </w:tcPr>
          <w:p w14:paraId="4C5AB7F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61051C6">
            <w:pPr>
              <w:spacing w:before="0" w:after="0" w:line="276" w:lineRule="auto"/>
              <w:ind w:left="135"/>
              <w:jc w:val="center"/>
            </w:pPr>
          </w:p>
        </w:tc>
        <w:tc>
          <w:tcPr>
            <w:tcW w:w="1576" w:type="dxa"/>
            <w:tcMar>
              <w:top w:w="50" w:type="dxa"/>
              <w:left w:w="100" w:type="dxa"/>
            </w:tcMar>
            <w:vAlign w:val="center"/>
          </w:tcPr>
          <w:p w14:paraId="7EE25FFB">
            <w:pPr>
              <w:spacing w:before="0" w:after="0" w:line="276" w:lineRule="auto"/>
              <w:ind w:left="135"/>
              <w:jc w:val="center"/>
            </w:pPr>
          </w:p>
        </w:tc>
        <w:tc>
          <w:tcPr>
            <w:tcW w:w="1110" w:type="dxa"/>
            <w:tcMar>
              <w:top w:w="50" w:type="dxa"/>
              <w:left w:w="100" w:type="dxa"/>
            </w:tcMar>
            <w:vAlign w:val="center"/>
          </w:tcPr>
          <w:p w14:paraId="01CA78A1">
            <w:pPr>
              <w:spacing w:before="0" w:after="0"/>
              <w:ind w:left="135"/>
              <w:jc w:val="left"/>
            </w:pPr>
          </w:p>
        </w:tc>
        <w:tc>
          <w:tcPr>
            <w:tcW w:w="1922" w:type="dxa"/>
            <w:tcMar>
              <w:top w:w="50" w:type="dxa"/>
              <w:left w:w="100" w:type="dxa"/>
            </w:tcMar>
            <w:vAlign w:val="center"/>
          </w:tcPr>
          <w:p w14:paraId="0FE084A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BCAB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24654B">
            <w:pPr>
              <w:spacing w:before="0" w:after="0"/>
              <w:ind w:left="0"/>
              <w:jc w:val="left"/>
            </w:pPr>
            <w:r>
              <w:rPr>
                <w:rFonts w:ascii="Times New Roman" w:hAnsi="Times New Roman"/>
                <w:b w:val="0"/>
                <w:i w:val="0"/>
                <w:color w:val="000000"/>
                <w:sz w:val="24"/>
              </w:rPr>
              <w:t>63</w:t>
            </w:r>
          </w:p>
        </w:tc>
        <w:tc>
          <w:tcPr>
            <w:tcW w:w="3461" w:type="dxa"/>
            <w:tcMar>
              <w:top w:w="50" w:type="dxa"/>
              <w:left w:w="100" w:type="dxa"/>
            </w:tcMar>
            <w:vAlign w:val="center"/>
          </w:tcPr>
          <w:p w14:paraId="289A2328">
            <w:pPr>
              <w:spacing w:before="0" w:after="0"/>
              <w:ind w:left="135"/>
              <w:jc w:val="left"/>
            </w:pPr>
            <w:r>
              <w:rPr>
                <w:rFonts w:ascii="Times New Roman" w:hAnsi="Times New Roman"/>
                <w:b w:val="0"/>
                <w:i w:val="0"/>
                <w:color w:val="000000"/>
                <w:sz w:val="24"/>
              </w:rPr>
              <w:t>Знакомство со строчной и заглавной буквами Ф, ф</w:t>
            </w:r>
          </w:p>
        </w:tc>
        <w:tc>
          <w:tcPr>
            <w:tcW w:w="783" w:type="dxa"/>
            <w:tcMar>
              <w:top w:w="50" w:type="dxa"/>
              <w:left w:w="100" w:type="dxa"/>
            </w:tcMar>
            <w:vAlign w:val="center"/>
          </w:tcPr>
          <w:p w14:paraId="39F14CF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0FCC0C">
            <w:pPr>
              <w:spacing w:before="0" w:after="0" w:line="276" w:lineRule="auto"/>
              <w:ind w:left="135"/>
              <w:jc w:val="center"/>
            </w:pPr>
          </w:p>
        </w:tc>
        <w:tc>
          <w:tcPr>
            <w:tcW w:w="1576" w:type="dxa"/>
            <w:tcMar>
              <w:top w:w="50" w:type="dxa"/>
              <w:left w:w="100" w:type="dxa"/>
            </w:tcMar>
            <w:vAlign w:val="center"/>
          </w:tcPr>
          <w:p w14:paraId="39FE8201">
            <w:pPr>
              <w:spacing w:before="0" w:after="0" w:line="276" w:lineRule="auto"/>
              <w:ind w:left="135"/>
              <w:jc w:val="center"/>
            </w:pPr>
          </w:p>
        </w:tc>
        <w:tc>
          <w:tcPr>
            <w:tcW w:w="1110" w:type="dxa"/>
            <w:tcMar>
              <w:top w:w="50" w:type="dxa"/>
              <w:left w:w="100" w:type="dxa"/>
            </w:tcMar>
            <w:vAlign w:val="center"/>
          </w:tcPr>
          <w:p w14:paraId="6DEC430A">
            <w:pPr>
              <w:spacing w:before="0" w:after="0"/>
              <w:ind w:left="135"/>
              <w:jc w:val="left"/>
            </w:pPr>
          </w:p>
        </w:tc>
        <w:tc>
          <w:tcPr>
            <w:tcW w:w="1922" w:type="dxa"/>
            <w:tcMar>
              <w:top w:w="50" w:type="dxa"/>
              <w:left w:w="100" w:type="dxa"/>
            </w:tcMar>
            <w:vAlign w:val="center"/>
          </w:tcPr>
          <w:p w14:paraId="5940AAF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DE0D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5DCB8D0">
            <w:pPr>
              <w:spacing w:before="0" w:after="0"/>
              <w:ind w:left="0"/>
              <w:jc w:val="left"/>
            </w:pPr>
            <w:r>
              <w:rPr>
                <w:rFonts w:ascii="Times New Roman" w:hAnsi="Times New Roman"/>
                <w:b w:val="0"/>
                <w:i w:val="0"/>
                <w:color w:val="000000"/>
                <w:sz w:val="24"/>
              </w:rPr>
              <w:t>64</w:t>
            </w:r>
          </w:p>
        </w:tc>
        <w:tc>
          <w:tcPr>
            <w:tcW w:w="3461" w:type="dxa"/>
            <w:tcMar>
              <w:top w:w="50" w:type="dxa"/>
              <w:left w:w="100" w:type="dxa"/>
            </w:tcMar>
            <w:vAlign w:val="center"/>
          </w:tcPr>
          <w:p w14:paraId="290BA032">
            <w:pPr>
              <w:spacing w:before="0" w:after="0"/>
              <w:ind w:left="135"/>
              <w:jc w:val="left"/>
            </w:pPr>
            <w:r>
              <w:rPr>
                <w:rFonts w:ascii="Times New Roman" w:hAnsi="Times New Roman"/>
                <w:b w:val="0"/>
                <w:i w:val="0"/>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5BAFC09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19CEE0">
            <w:pPr>
              <w:spacing w:before="0" w:after="0" w:line="276" w:lineRule="auto"/>
              <w:ind w:left="135"/>
              <w:jc w:val="center"/>
            </w:pPr>
          </w:p>
        </w:tc>
        <w:tc>
          <w:tcPr>
            <w:tcW w:w="1576" w:type="dxa"/>
            <w:tcMar>
              <w:top w:w="50" w:type="dxa"/>
              <w:left w:w="100" w:type="dxa"/>
            </w:tcMar>
            <w:vAlign w:val="center"/>
          </w:tcPr>
          <w:p w14:paraId="3B353FED">
            <w:pPr>
              <w:spacing w:before="0" w:after="0" w:line="276" w:lineRule="auto"/>
              <w:ind w:left="135"/>
              <w:jc w:val="center"/>
            </w:pPr>
          </w:p>
        </w:tc>
        <w:tc>
          <w:tcPr>
            <w:tcW w:w="1110" w:type="dxa"/>
            <w:tcMar>
              <w:top w:w="50" w:type="dxa"/>
              <w:left w:w="100" w:type="dxa"/>
            </w:tcMar>
            <w:vAlign w:val="center"/>
          </w:tcPr>
          <w:p w14:paraId="4C84422C">
            <w:pPr>
              <w:spacing w:before="0" w:after="0"/>
              <w:ind w:left="135"/>
              <w:jc w:val="left"/>
            </w:pPr>
          </w:p>
        </w:tc>
        <w:tc>
          <w:tcPr>
            <w:tcW w:w="1922" w:type="dxa"/>
            <w:tcMar>
              <w:top w:w="50" w:type="dxa"/>
              <w:left w:w="100" w:type="dxa"/>
            </w:tcMar>
            <w:vAlign w:val="center"/>
          </w:tcPr>
          <w:p w14:paraId="10837F4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465A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5AE6F3">
            <w:pPr>
              <w:spacing w:before="0" w:after="0"/>
              <w:ind w:left="0"/>
              <w:jc w:val="left"/>
            </w:pPr>
            <w:r>
              <w:rPr>
                <w:rFonts w:ascii="Times New Roman" w:hAnsi="Times New Roman"/>
                <w:b w:val="0"/>
                <w:i w:val="0"/>
                <w:color w:val="000000"/>
                <w:sz w:val="24"/>
              </w:rPr>
              <w:t>65</w:t>
            </w:r>
          </w:p>
        </w:tc>
        <w:tc>
          <w:tcPr>
            <w:tcW w:w="3461" w:type="dxa"/>
            <w:tcMar>
              <w:top w:w="50" w:type="dxa"/>
              <w:left w:w="100" w:type="dxa"/>
            </w:tcMar>
            <w:vAlign w:val="center"/>
          </w:tcPr>
          <w:p w14:paraId="2BCC615E">
            <w:pPr>
              <w:spacing w:before="0" w:after="0"/>
              <w:ind w:left="135"/>
              <w:jc w:val="left"/>
            </w:pPr>
            <w:r>
              <w:rPr>
                <w:rFonts w:ascii="Times New Roman" w:hAnsi="Times New Roman"/>
                <w:b w:val="0"/>
                <w:i w:val="0"/>
                <w:color w:val="000000"/>
                <w:sz w:val="24"/>
              </w:rPr>
              <w:t>Знакомство со строчной и заглавной буквами Ж, ж</w:t>
            </w:r>
          </w:p>
        </w:tc>
        <w:tc>
          <w:tcPr>
            <w:tcW w:w="783" w:type="dxa"/>
            <w:tcMar>
              <w:top w:w="50" w:type="dxa"/>
              <w:left w:w="100" w:type="dxa"/>
            </w:tcMar>
            <w:vAlign w:val="center"/>
          </w:tcPr>
          <w:p w14:paraId="380FC50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10E5C9C">
            <w:pPr>
              <w:spacing w:before="0" w:after="0" w:line="276" w:lineRule="auto"/>
              <w:ind w:left="135"/>
              <w:jc w:val="center"/>
            </w:pPr>
          </w:p>
        </w:tc>
        <w:tc>
          <w:tcPr>
            <w:tcW w:w="1576" w:type="dxa"/>
            <w:tcMar>
              <w:top w:w="50" w:type="dxa"/>
              <w:left w:w="100" w:type="dxa"/>
            </w:tcMar>
            <w:vAlign w:val="center"/>
          </w:tcPr>
          <w:p w14:paraId="69A1516D">
            <w:pPr>
              <w:spacing w:before="0" w:after="0" w:line="276" w:lineRule="auto"/>
              <w:ind w:left="135"/>
              <w:jc w:val="center"/>
            </w:pPr>
          </w:p>
        </w:tc>
        <w:tc>
          <w:tcPr>
            <w:tcW w:w="1110" w:type="dxa"/>
            <w:tcMar>
              <w:top w:w="50" w:type="dxa"/>
              <w:left w:w="100" w:type="dxa"/>
            </w:tcMar>
            <w:vAlign w:val="center"/>
          </w:tcPr>
          <w:p w14:paraId="44A84242">
            <w:pPr>
              <w:spacing w:before="0" w:after="0"/>
              <w:ind w:left="135"/>
              <w:jc w:val="left"/>
            </w:pPr>
          </w:p>
        </w:tc>
        <w:tc>
          <w:tcPr>
            <w:tcW w:w="1922" w:type="dxa"/>
            <w:tcMar>
              <w:top w:w="50" w:type="dxa"/>
              <w:left w:w="100" w:type="dxa"/>
            </w:tcMar>
            <w:vAlign w:val="center"/>
          </w:tcPr>
          <w:p w14:paraId="6278766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993B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7E95A1">
            <w:pPr>
              <w:spacing w:before="0" w:after="0"/>
              <w:ind w:left="0"/>
              <w:jc w:val="left"/>
            </w:pPr>
            <w:r>
              <w:rPr>
                <w:rFonts w:ascii="Times New Roman" w:hAnsi="Times New Roman"/>
                <w:b w:val="0"/>
                <w:i w:val="0"/>
                <w:color w:val="000000"/>
                <w:sz w:val="24"/>
              </w:rPr>
              <w:t>66</w:t>
            </w:r>
          </w:p>
        </w:tc>
        <w:tc>
          <w:tcPr>
            <w:tcW w:w="3461" w:type="dxa"/>
            <w:tcMar>
              <w:top w:w="50" w:type="dxa"/>
              <w:left w:w="100" w:type="dxa"/>
            </w:tcMar>
            <w:vAlign w:val="center"/>
          </w:tcPr>
          <w:p w14:paraId="1FC1A39A">
            <w:pPr>
              <w:spacing w:before="0" w:after="0"/>
              <w:ind w:left="135"/>
              <w:jc w:val="left"/>
            </w:pPr>
            <w:r>
              <w:rPr>
                <w:rFonts w:ascii="Times New Roman" w:hAnsi="Times New Roman"/>
                <w:b w:val="0"/>
                <w:i w:val="0"/>
                <w:color w:val="000000"/>
                <w:sz w:val="24"/>
              </w:rPr>
              <w:t>Проведение звукового анализа слов с буквами Ж, ж</w:t>
            </w:r>
          </w:p>
        </w:tc>
        <w:tc>
          <w:tcPr>
            <w:tcW w:w="783" w:type="dxa"/>
            <w:tcMar>
              <w:top w:w="50" w:type="dxa"/>
              <w:left w:w="100" w:type="dxa"/>
            </w:tcMar>
            <w:vAlign w:val="center"/>
          </w:tcPr>
          <w:p w14:paraId="43519A9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C9E09C">
            <w:pPr>
              <w:spacing w:before="0" w:after="0" w:line="276" w:lineRule="auto"/>
              <w:ind w:left="135"/>
              <w:jc w:val="center"/>
            </w:pPr>
          </w:p>
        </w:tc>
        <w:tc>
          <w:tcPr>
            <w:tcW w:w="1576" w:type="dxa"/>
            <w:tcMar>
              <w:top w:w="50" w:type="dxa"/>
              <w:left w:w="100" w:type="dxa"/>
            </w:tcMar>
            <w:vAlign w:val="center"/>
          </w:tcPr>
          <w:p w14:paraId="16A9CAB6">
            <w:pPr>
              <w:spacing w:before="0" w:after="0" w:line="276" w:lineRule="auto"/>
              <w:ind w:left="135"/>
              <w:jc w:val="center"/>
            </w:pPr>
          </w:p>
        </w:tc>
        <w:tc>
          <w:tcPr>
            <w:tcW w:w="1110" w:type="dxa"/>
            <w:tcMar>
              <w:top w:w="50" w:type="dxa"/>
              <w:left w:w="100" w:type="dxa"/>
            </w:tcMar>
            <w:vAlign w:val="center"/>
          </w:tcPr>
          <w:p w14:paraId="5103AC4E">
            <w:pPr>
              <w:spacing w:before="0" w:after="0"/>
              <w:ind w:left="135"/>
              <w:jc w:val="left"/>
            </w:pPr>
          </w:p>
        </w:tc>
        <w:tc>
          <w:tcPr>
            <w:tcW w:w="1922" w:type="dxa"/>
            <w:tcMar>
              <w:top w:w="50" w:type="dxa"/>
              <w:left w:w="100" w:type="dxa"/>
            </w:tcMar>
            <w:vAlign w:val="center"/>
          </w:tcPr>
          <w:p w14:paraId="5700118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3056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2DC23F">
            <w:pPr>
              <w:spacing w:before="0" w:after="0"/>
              <w:ind w:left="0"/>
              <w:jc w:val="left"/>
            </w:pPr>
            <w:r>
              <w:rPr>
                <w:rFonts w:ascii="Times New Roman" w:hAnsi="Times New Roman"/>
                <w:b w:val="0"/>
                <w:i w:val="0"/>
                <w:color w:val="000000"/>
                <w:sz w:val="24"/>
              </w:rPr>
              <w:t>67</w:t>
            </w:r>
          </w:p>
        </w:tc>
        <w:tc>
          <w:tcPr>
            <w:tcW w:w="3461" w:type="dxa"/>
            <w:tcMar>
              <w:top w:w="50" w:type="dxa"/>
              <w:left w:w="100" w:type="dxa"/>
            </w:tcMar>
            <w:vAlign w:val="center"/>
          </w:tcPr>
          <w:p w14:paraId="017A6EC3">
            <w:pPr>
              <w:spacing w:before="0" w:after="0"/>
              <w:ind w:left="135"/>
              <w:jc w:val="left"/>
            </w:pPr>
            <w:r>
              <w:rPr>
                <w:rFonts w:ascii="Times New Roman" w:hAnsi="Times New Roman"/>
                <w:b w:val="0"/>
                <w:i w:val="0"/>
                <w:color w:val="000000"/>
                <w:sz w:val="24"/>
              </w:rPr>
              <w:t>Знакомство со строчной и заглавной буквами Ш, ш</w:t>
            </w:r>
          </w:p>
        </w:tc>
        <w:tc>
          <w:tcPr>
            <w:tcW w:w="783" w:type="dxa"/>
            <w:tcMar>
              <w:top w:w="50" w:type="dxa"/>
              <w:left w:w="100" w:type="dxa"/>
            </w:tcMar>
            <w:vAlign w:val="center"/>
          </w:tcPr>
          <w:p w14:paraId="6E379B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B31565D">
            <w:pPr>
              <w:spacing w:before="0" w:after="0" w:line="276" w:lineRule="auto"/>
              <w:ind w:left="135"/>
              <w:jc w:val="center"/>
            </w:pPr>
          </w:p>
        </w:tc>
        <w:tc>
          <w:tcPr>
            <w:tcW w:w="1576" w:type="dxa"/>
            <w:tcMar>
              <w:top w:w="50" w:type="dxa"/>
              <w:left w:w="100" w:type="dxa"/>
            </w:tcMar>
            <w:vAlign w:val="center"/>
          </w:tcPr>
          <w:p w14:paraId="7D186171">
            <w:pPr>
              <w:spacing w:before="0" w:after="0" w:line="276" w:lineRule="auto"/>
              <w:ind w:left="135"/>
              <w:jc w:val="center"/>
            </w:pPr>
          </w:p>
        </w:tc>
        <w:tc>
          <w:tcPr>
            <w:tcW w:w="1110" w:type="dxa"/>
            <w:tcMar>
              <w:top w:w="50" w:type="dxa"/>
              <w:left w:w="100" w:type="dxa"/>
            </w:tcMar>
            <w:vAlign w:val="center"/>
          </w:tcPr>
          <w:p w14:paraId="5E44A137">
            <w:pPr>
              <w:spacing w:before="0" w:after="0"/>
              <w:ind w:left="135"/>
              <w:jc w:val="left"/>
            </w:pPr>
          </w:p>
        </w:tc>
        <w:tc>
          <w:tcPr>
            <w:tcW w:w="1922" w:type="dxa"/>
            <w:tcMar>
              <w:top w:w="50" w:type="dxa"/>
              <w:left w:w="100" w:type="dxa"/>
            </w:tcMar>
            <w:vAlign w:val="center"/>
          </w:tcPr>
          <w:p w14:paraId="38E0B0C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ACD2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60C060">
            <w:pPr>
              <w:spacing w:before="0" w:after="0"/>
              <w:ind w:left="0"/>
              <w:jc w:val="left"/>
            </w:pPr>
            <w:r>
              <w:rPr>
                <w:rFonts w:ascii="Times New Roman" w:hAnsi="Times New Roman"/>
                <w:b w:val="0"/>
                <w:i w:val="0"/>
                <w:color w:val="000000"/>
                <w:sz w:val="24"/>
              </w:rPr>
              <w:t>68</w:t>
            </w:r>
          </w:p>
        </w:tc>
        <w:tc>
          <w:tcPr>
            <w:tcW w:w="3461" w:type="dxa"/>
            <w:tcMar>
              <w:top w:w="50" w:type="dxa"/>
              <w:left w:w="100" w:type="dxa"/>
            </w:tcMar>
            <w:vAlign w:val="center"/>
          </w:tcPr>
          <w:p w14:paraId="602826CF">
            <w:pPr>
              <w:spacing w:before="0" w:after="0"/>
              <w:ind w:left="135"/>
              <w:jc w:val="left"/>
            </w:pPr>
            <w:r>
              <w:rPr>
                <w:rFonts w:ascii="Times New Roman" w:hAnsi="Times New Roman"/>
                <w:b w:val="0"/>
                <w:i w:val="0"/>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631114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4C4452">
            <w:pPr>
              <w:spacing w:before="0" w:after="0" w:line="276" w:lineRule="auto"/>
              <w:ind w:left="135"/>
              <w:jc w:val="center"/>
            </w:pPr>
          </w:p>
        </w:tc>
        <w:tc>
          <w:tcPr>
            <w:tcW w:w="1576" w:type="dxa"/>
            <w:tcMar>
              <w:top w:w="50" w:type="dxa"/>
              <w:left w:w="100" w:type="dxa"/>
            </w:tcMar>
            <w:vAlign w:val="center"/>
          </w:tcPr>
          <w:p w14:paraId="6D8EC811">
            <w:pPr>
              <w:spacing w:before="0" w:after="0" w:line="276" w:lineRule="auto"/>
              <w:ind w:left="135"/>
              <w:jc w:val="center"/>
            </w:pPr>
          </w:p>
        </w:tc>
        <w:tc>
          <w:tcPr>
            <w:tcW w:w="1110" w:type="dxa"/>
            <w:tcMar>
              <w:top w:w="50" w:type="dxa"/>
              <w:left w:w="100" w:type="dxa"/>
            </w:tcMar>
            <w:vAlign w:val="center"/>
          </w:tcPr>
          <w:p w14:paraId="07A2E55C">
            <w:pPr>
              <w:spacing w:before="0" w:after="0"/>
              <w:ind w:left="135"/>
              <w:jc w:val="left"/>
            </w:pPr>
          </w:p>
        </w:tc>
        <w:tc>
          <w:tcPr>
            <w:tcW w:w="1922" w:type="dxa"/>
            <w:tcMar>
              <w:top w:w="50" w:type="dxa"/>
              <w:left w:w="100" w:type="dxa"/>
            </w:tcMar>
            <w:vAlign w:val="center"/>
          </w:tcPr>
          <w:p w14:paraId="489A095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141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9CE5AD">
            <w:pPr>
              <w:spacing w:before="0" w:after="0"/>
              <w:ind w:left="0"/>
              <w:jc w:val="left"/>
            </w:pPr>
            <w:r>
              <w:rPr>
                <w:rFonts w:ascii="Times New Roman" w:hAnsi="Times New Roman"/>
                <w:b w:val="0"/>
                <w:i w:val="0"/>
                <w:color w:val="000000"/>
                <w:sz w:val="24"/>
              </w:rPr>
              <w:t>69</w:t>
            </w:r>
          </w:p>
        </w:tc>
        <w:tc>
          <w:tcPr>
            <w:tcW w:w="3461" w:type="dxa"/>
            <w:tcMar>
              <w:top w:w="50" w:type="dxa"/>
              <w:left w:w="100" w:type="dxa"/>
            </w:tcMar>
            <w:vAlign w:val="center"/>
          </w:tcPr>
          <w:p w14:paraId="2BFF822A">
            <w:pPr>
              <w:spacing w:before="0" w:after="0"/>
              <w:ind w:left="135"/>
              <w:jc w:val="left"/>
            </w:pPr>
            <w:r>
              <w:rPr>
                <w:rFonts w:ascii="Times New Roman" w:hAnsi="Times New Roman"/>
                <w:b w:val="0"/>
                <w:i w:val="0"/>
                <w:color w:val="000000"/>
                <w:sz w:val="24"/>
              </w:rPr>
              <w:t>Знакомство со строчной и заглавной буквами Ч, ч</w:t>
            </w:r>
          </w:p>
        </w:tc>
        <w:tc>
          <w:tcPr>
            <w:tcW w:w="783" w:type="dxa"/>
            <w:tcMar>
              <w:top w:w="50" w:type="dxa"/>
              <w:left w:w="100" w:type="dxa"/>
            </w:tcMar>
            <w:vAlign w:val="center"/>
          </w:tcPr>
          <w:p w14:paraId="79CACD5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F620CFD">
            <w:pPr>
              <w:spacing w:before="0" w:after="0" w:line="276" w:lineRule="auto"/>
              <w:ind w:left="135"/>
              <w:jc w:val="center"/>
            </w:pPr>
          </w:p>
        </w:tc>
        <w:tc>
          <w:tcPr>
            <w:tcW w:w="1576" w:type="dxa"/>
            <w:tcMar>
              <w:top w:w="50" w:type="dxa"/>
              <w:left w:w="100" w:type="dxa"/>
            </w:tcMar>
            <w:vAlign w:val="center"/>
          </w:tcPr>
          <w:p w14:paraId="5C4C909E">
            <w:pPr>
              <w:spacing w:before="0" w:after="0" w:line="276" w:lineRule="auto"/>
              <w:ind w:left="135"/>
              <w:jc w:val="center"/>
            </w:pPr>
          </w:p>
        </w:tc>
        <w:tc>
          <w:tcPr>
            <w:tcW w:w="1110" w:type="dxa"/>
            <w:tcMar>
              <w:top w:w="50" w:type="dxa"/>
              <w:left w:w="100" w:type="dxa"/>
            </w:tcMar>
            <w:vAlign w:val="center"/>
          </w:tcPr>
          <w:p w14:paraId="70609A47">
            <w:pPr>
              <w:spacing w:before="0" w:after="0"/>
              <w:ind w:left="135"/>
              <w:jc w:val="left"/>
            </w:pPr>
          </w:p>
        </w:tc>
        <w:tc>
          <w:tcPr>
            <w:tcW w:w="1922" w:type="dxa"/>
            <w:tcMar>
              <w:top w:w="50" w:type="dxa"/>
              <w:left w:w="100" w:type="dxa"/>
            </w:tcMar>
            <w:vAlign w:val="center"/>
          </w:tcPr>
          <w:p w14:paraId="7678BBB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704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CEBB58">
            <w:pPr>
              <w:spacing w:before="0" w:after="0"/>
              <w:ind w:left="0"/>
              <w:jc w:val="left"/>
            </w:pPr>
            <w:r>
              <w:rPr>
                <w:rFonts w:ascii="Times New Roman" w:hAnsi="Times New Roman"/>
                <w:b w:val="0"/>
                <w:i w:val="0"/>
                <w:color w:val="000000"/>
                <w:sz w:val="24"/>
              </w:rPr>
              <w:t>70</w:t>
            </w:r>
          </w:p>
        </w:tc>
        <w:tc>
          <w:tcPr>
            <w:tcW w:w="3461" w:type="dxa"/>
            <w:tcMar>
              <w:top w:w="50" w:type="dxa"/>
              <w:left w:w="100" w:type="dxa"/>
            </w:tcMar>
            <w:vAlign w:val="center"/>
          </w:tcPr>
          <w:p w14:paraId="5549E2DC">
            <w:pPr>
              <w:spacing w:before="0" w:after="0"/>
              <w:ind w:left="135"/>
              <w:jc w:val="left"/>
            </w:pPr>
            <w:r>
              <w:rPr>
                <w:rFonts w:ascii="Times New Roman" w:hAnsi="Times New Roman"/>
                <w:b w:val="0"/>
                <w:i w:val="0"/>
                <w:color w:val="000000"/>
                <w:sz w:val="24"/>
              </w:rPr>
              <w:t>Проведение звукового анализа слов с буквами Ч, ч</w:t>
            </w:r>
          </w:p>
        </w:tc>
        <w:tc>
          <w:tcPr>
            <w:tcW w:w="783" w:type="dxa"/>
            <w:tcMar>
              <w:top w:w="50" w:type="dxa"/>
              <w:left w:w="100" w:type="dxa"/>
            </w:tcMar>
            <w:vAlign w:val="center"/>
          </w:tcPr>
          <w:p w14:paraId="53E7E89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2FE962">
            <w:pPr>
              <w:spacing w:before="0" w:after="0" w:line="276" w:lineRule="auto"/>
              <w:ind w:left="135"/>
              <w:jc w:val="center"/>
            </w:pPr>
          </w:p>
        </w:tc>
        <w:tc>
          <w:tcPr>
            <w:tcW w:w="1576" w:type="dxa"/>
            <w:tcMar>
              <w:top w:w="50" w:type="dxa"/>
              <w:left w:w="100" w:type="dxa"/>
            </w:tcMar>
            <w:vAlign w:val="center"/>
          </w:tcPr>
          <w:p w14:paraId="1923BD8C">
            <w:pPr>
              <w:spacing w:before="0" w:after="0" w:line="276" w:lineRule="auto"/>
              <w:ind w:left="135"/>
              <w:jc w:val="center"/>
            </w:pPr>
          </w:p>
        </w:tc>
        <w:tc>
          <w:tcPr>
            <w:tcW w:w="1110" w:type="dxa"/>
            <w:tcMar>
              <w:top w:w="50" w:type="dxa"/>
              <w:left w:w="100" w:type="dxa"/>
            </w:tcMar>
            <w:vAlign w:val="center"/>
          </w:tcPr>
          <w:p w14:paraId="0506372A">
            <w:pPr>
              <w:spacing w:before="0" w:after="0"/>
              <w:ind w:left="135"/>
              <w:jc w:val="left"/>
            </w:pPr>
          </w:p>
        </w:tc>
        <w:tc>
          <w:tcPr>
            <w:tcW w:w="1922" w:type="dxa"/>
            <w:tcMar>
              <w:top w:w="50" w:type="dxa"/>
              <w:left w:w="100" w:type="dxa"/>
            </w:tcMar>
            <w:vAlign w:val="center"/>
          </w:tcPr>
          <w:p w14:paraId="776A7A4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279D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56E7EE9">
            <w:pPr>
              <w:spacing w:before="0" w:after="0"/>
              <w:ind w:left="0"/>
              <w:jc w:val="left"/>
            </w:pPr>
            <w:r>
              <w:rPr>
                <w:rFonts w:ascii="Times New Roman" w:hAnsi="Times New Roman"/>
                <w:b w:val="0"/>
                <w:i w:val="0"/>
                <w:color w:val="000000"/>
                <w:sz w:val="24"/>
              </w:rPr>
              <w:t>71</w:t>
            </w:r>
          </w:p>
        </w:tc>
        <w:tc>
          <w:tcPr>
            <w:tcW w:w="3461" w:type="dxa"/>
            <w:tcMar>
              <w:top w:w="50" w:type="dxa"/>
              <w:left w:w="100" w:type="dxa"/>
            </w:tcMar>
            <w:vAlign w:val="center"/>
          </w:tcPr>
          <w:p w14:paraId="4B7B3BC3">
            <w:pPr>
              <w:spacing w:before="0" w:after="0"/>
              <w:ind w:left="135"/>
              <w:jc w:val="left"/>
            </w:pPr>
            <w:r>
              <w:rPr>
                <w:rFonts w:ascii="Times New Roman" w:hAnsi="Times New Roman"/>
                <w:b w:val="0"/>
                <w:i w:val="0"/>
                <w:color w:val="000000"/>
                <w:sz w:val="24"/>
              </w:rPr>
              <w:t>Знакомство со строчной и заглавной буквами Щ, щ</w:t>
            </w:r>
          </w:p>
        </w:tc>
        <w:tc>
          <w:tcPr>
            <w:tcW w:w="783" w:type="dxa"/>
            <w:tcMar>
              <w:top w:w="50" w:type="dxa"/>
              <w:left w:w="100" w:type="dxa"/>
            </w:tcMar>
            <w:vAlign w:val="center"/>
          </w:tcPr>
          <w:p w14:paraId="46FAB75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1C5075">
            <w:pPr>
              <w:spacing w:before="0" w:after="0" w:line="276" w:lineRule="auto"/>
              <w:ind w:left="135"/>
              <w:jc w:val="center"/>
            </w:pPr>
          </w:p>
        </w:tc>
        <w:tc>
          <w:tcPr>
            <w:tcW w:w="1576" w:type="dxa"/>
            <w:tcMar>
              <w:top w:w="50" w:type="dxa"/>
              <w:left w:w="100" w:type="dxa"/>
            </w:tcMar>
            <w:vAlign w:val="center"/>
          </w:tcPr>
          <w:p w14:paraId="6285F5B5">
            <w:pPr>
              <w:spacing w:before="0" w:after="0" w:line="276" w:lineRule="auto"/>
              <w:ind w:left="135"/>
              <w:jc w:val="center"/>
            </w:pPr>
          </w:p>
        </w:tc>
        <w:tc>
          <w:tcPr>
            <w:tcW w:w="1110" w:type="dxa"/>
            <w:tcMar>
              <w:top w:w="50" w:type="dxa"/>
              <w:left w:w="100" w:type="dxa"/>
            </w:tcMar>
            <w:vAlign w:val="center"/>
          </w:tcPr>
          <w:p w14:paraId="2243F8E2">
            <w:pPr>
              <w:spacing w:before="0" w:after="0"/>
              <w:ind w:left="135"/>
              <w:jc w:val="left"/>
            </w:pPr>
          </w:p>
        </w:tc>
        <w:tc>
          <w:tcPr>
            <w:tcW w:w="1922" w:type="dxa"/>
            <w:tcMar>
              <w:top w:w="50" w:type="dxa"/>
              <w:left w:w="100" w:type="dxa"/>
            </w:tcMar>
            <w:vAlign w:val="center"/>
          </w:tcPr>
          <w:p w14:paraId="52D39BD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6F3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B7B5D3">
            <w:pPr>
              <w:spacing w:before="0" w:after="0"/>
              <w:ind w:left="0"/>
              <w:jc w:val="left"/>
            </w:pPr>
            <w:r>
              <w:rPr>
                <w:rFonts w:ascii="Times New Roman" w:hAnsi="Times New Roman"/>
                <w:b w:val="0"/>
                <w:i w:val="0"/>
                <w:color w:val="000000"/>
                <w:sz w:val="24"/>
              </w:rPr>
              <w:t>72</w:t>
            </w:r>
          </w:p>
        </w:tc>
        <w:tc>
          <w:tcPr>
            <w:tcW w:w="3461" w:type="dxa"/>
            <w:tcMar>
              <w:top w:w="50" w:type="dxa"/>
              <w:left w:w="100" w:type="dxa"/>
            </w:tcMar>
            <w:vAlign w:val="center"/>
          </w:tcPr>
          <w:p w14:paraId="7E02562B">
            <w:pPr>
              <w:spacing w:before="0" w:after="0"/>
              <w:ind w:left="135"/>
              <w:jc w:val="left"/>
            </w:pPr>
            <w:r>
              <w:rPr>
                <w:rFonts w:ascii="Times New Roman" w:hAnsi="Times New Roman"/>
                <w:b w:val="0"/>
                <w:i w:val="0"/>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5EB0A4C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F419367">
            <w:pPr>
              <w:spacing w:before="0" w:after="0" w:line="276" w:lineRule="auto"/>
              <w:ind w:left="135"/>
              <w:jc w:val="center"/>
            </w:pPr>
          </w:p>
        </w:tc>
        <w:tc>
          <w:tcPr>
            <w:tcW w:w="1576" w:type="dxa"/>
            <w:tcMar>
              <w:top w:w="50" w:type="dxa"/>
              <w:left w:w="100" w:type="dxa"/>
            </w:tcMar>
            <w:vAlign w:val="center"/>
          </w:tcPr>
          <w:p w14:paraId="7A2C5D80">
            <w:pPr>
              <w:spacing w:before="0" w:after="0" w:line="276" w:lineRule="auto"/>
              <w:ind w:left="135"/>
              <w:jc w:val="center"/>
            </w:pPr>
          </w:p>
        </w:tc>
        <w:tc>
          <w:tcPr>
            <w:tcW w:w="1110" w:type="dxa"/>
            <w:tcMar>
              <w:top w:w="50" w:type="dxa"/>
              <w:left w:w="100" w:type="dxa"/>
            </w:tcMar>
            <w:vAlign w:val="center"/>
          </w:tcPr>
          <w:p w14:paraId="34D283EE">
            <w:pPr>
              <w:spacing w:before="0" w:after="0"/>
              <w:ind w:left="135"/>
              <w:jc w:val="left"/>
            </w:pPr>
          </w:p>
        </w:tc>
        <w:tc>
          <w:tcPr>
            <w:tcW w:w="1922" w:type="dxa"/>
            <w:tcMar>
              <w:top w:w="50" w:type="dxa"/>
              <w:left w:w="100" w:type="dxa"/>
            </w:tcMar>
            <w:vAlign w:val="center"/>
          </w:tcPr>
          <w:p w14:paraId="7F1DFC3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6E13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342E93">
            <w:pPr>
              <w:spacing w:before="0" w:after="0"/>
              <w:ind w:left="0"/>
              <w:jc w:val="left"/>
            </w:pPr>
            <w:r>
              <w:rPr>
                <w:rFonts w:ascii="Times New Roman" w:hAnsi="Times New Roman"/>
                <w:b w:val="0"/>
                <w:i w:val="0"/>
                <w:color w:val="000000"/>
                <w:sz w:val="24"/>
              </w:rPr>
              <w:t>73</w:t>
            </w:r>
          </w:p>
        </w:tc>
        <w:tc>
          <w:tcPr>
            <w:tcW w:w="3461" w:type="dxa"/>
            <w:tcMar>
              <w:top w:w="50" w:type="dxa"/>
              <w:left w:w="100" w:type="dxa"/>
            </w:tcMar>
            <w:vAlign w:val="center"/>
          </w:tcPr>
          <w:p w14:paraId="7D7AD665">
            <w:pPr>
              <w:spacing w:before="0" w:after="0"/>
              <w:ind w:left="135"/>
              <w:jc w:val="left"/>
            </w:pPr>
            <w:r>
              <w:rPr>
                <w:rFonts w:ascii="Times New Roman" w:hAnsi="Times New Roman"/>
                <w:b w:val="0"/>
                <w:i w:val="0"/>
                <w:color w:val="000000"/>
                <w:sz w:val="24"/>
              </w:rPr>
              <w:t>Знакомство со строчной и заглавной буквами Х, х</w:t>
            </w:r>
          </w:p>
        </w:tc>
        <w:tc>
          <w:tcPr>
            <w:tcW w:w="783" w:type="dxa"/>
            <w:tcMar>
              <w:top w:w="50" w:type="dxa"/>
              <w:left w:w="100" w:type="dxa"/>
            </w:tcMar>
            <w:vAlign w:val="center"/>
          </w:tcPr>
          <w:p w14:paraId="0957118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D9C1ED">
            <w:pPr>
              <w:spacing w:before="0" w:after="0" w:line="276" w:lineRule="auto"/>
              <w:ind w:left="135"/>
              <w:jc w:val="center"/>
            </w:pPr>
          </w:p>
        </w:tc>
        <w:tc>
          <w:tcPr>
            <w:tcW w:w="1576" w:type="dxa"/>
            <w:tcMar>
              <w:top w:w="50" w:type="dxa"/>
              <w:left w:w="100" w:type="dxa"/>
            </w:tcMar>
            <w:vAlign w:val="center"/>
          </w:tcPr>
          <w:p w14:paraId="2960C600">
            <w:pPr>
              <w:spacing w:before="0" w:after="0" w:line="276" w:lineRule="auto"/>
              <w:ind w:left="135"/>
              <w:jc w:val="center"/>
            </w:pPr>
          </w:p>
        </w:tc>
        <w:tc>
          <w:tcPr>
            <w:tcW w:w="1110" w:type="dxa"/>
            <w:tcMar>
              <w:top w:w="50" w:type="dxa"/>
              <w:left w:w="100" w:type="dxa"/>
            </w:tcMar>
            <w:vAlign w:val="center"/>
          </w:tcPr>
          <w:p w14:paraId="37CB50E1">
            <w:pPr>
              <w:spacing w:before="0" w:after="0"/>
              <w:ind w:left="135"/>
              <w:jc w:val="left"/>
            </w:pPr>
          </w:p>
        </w:tc>
        <w:tc>
          <w:tcPr>
            <w:tcW w:w="1922" w:type="dxa"/>
            <w:tcMar>
              <w:top w:w="50" w:type="dxa"/>
              <w:left w:w="100" w:type="dxa"/>
            </w:tcMar>
            <w:vAlign w:val="center"/>
          </w:tcPr>
          <w:p w14:paraId="0B7DA12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0560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39B1C1">
            <w:pPr>
              <w:spacing w:before="0" w:after="0"/>
              <w:ind w:left="0"/>
              <w:jc w:val="left"/>
            </w:pPr>
            <w:r>
              <w:rPr>
                <w:rFonts w:ascii="Times New Roman" w:hAnsi="Times New Roman"/>
                <w:b w:val="0"/>
                <w:i w:val="0"/>
                <w:color w:val="000000"/>
                <w:sz w:val="24"/>
              </w:rPr>
              <w:t>74</w:t>
            </w:r>
          </w:p>
        </w:tc>
        <w:tc>
          <w:tcPr>
            <w:tcW w:w="3461" w:type="dxa"/>
            <w:tcMar>
              <w:top w:w="50" w:type="dxa"/>
              <w:left w:w="100" w:type="dxa"/>
            </w:tcMar>
            <w:vAlign w:val="center"/>
          </w:tcPr>
          <w:p w14:paraId="153A0E8B">
            <w:pPr>
              <w:spacing w:before="0" w:after="0"/>
              <w:ind w:left="135"/>
              <w:jc w:val="left"/>
            </w:pPr>
            <w:r>
              <w:rPr>
                <w:rFonts w:ascii="Times New Roman" w:hAnsi="Times New Roman"/>
                <w:b w:val="0"/>
                <w:i w:val="0"/>
                <w:color w:val="000000"/>
                <w:sz w:val="24"/>
              </w:rPr>
              <w:t>Проведение звукового анализа слов с буквами Х, х</w:t>
            </w:r>
          </w:p>
        </w:tc>
        <w:tc>
          <w:tcPr>
            <w:tcW w:w="783" w:type="dxa"/>
            <w:tcMar>
              <w:top w:w="50" w:type="dxa"/>
              <w:left w:w="100" w:type="dxa"/>
            </w:tcMar>
            <w:vAlign w:val="center"/>
          </w:tcPr>
          <w:p w14:paraId="06EC006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486791">
            <w:pPr>
              <w:spacing w:before="0" w:after="0" w:line="276" w:lineRule="auto"/>
              <w:ind w:left="135"/>
              <w:jc w:val="center"/>
            </w:pPr>
          </w:p>
        </w:tc>
        <w:tc>
          <w:tcPr>
            <w:tcW w:w="1576" w:type="dxa"/>
            <w:tcMar>
              <w:top w:w="50" w:type="dxa"/>
              <w:left w:w="100" w:type="dxa"/>
            </w:tcMar>
            <w:vAlign w:val="center"/>
          </w:tcPr>
          <w:p w14:paraId="1785EFF1">
            <w:pPr>
              <w:spacing w:before="0" w:after="0" w:line="276" w:lineRule="auto"/>
              <w:ind w:left="135"/>
              <w:jc w:val="center"/>
            </w:pPr>
          </w:p>
        </w:tc>
        <w:tc>
          <w:tcPr>
            <w:tcW w:w="1110" w:type="dxa"/>
            <w:tcMar>
              <w:top w:w="50" w:type="dxa"/>
              <w:left w:w="100" w:type="dxa"/>
            </w:tcMar>
            <w:vAlign w:val="center"/>
          </w:tcPr>
          <w:p w14:paraId="0F98CAB6">
            <w:pPr>
              <w:spacing w:before="0" w:after="0"/>
              <w:ind w:left="135"/>
              <w:jc w:val="left"/>
            </w:pPr>
          </w:p>
        </w:tc>
        <w:tc>
          <w:tcPr>
            <w:tcW w:w="1922" w:type="dxa"/>
            <w:tcMar>
              <w:top w:w="50" w:type="dxa"/>
              <w:left w:w="100" w:type="dxa"/>
            </w:tcMar>
            <w:vAlign w:val="center"/>
          </w:tcPr>
          <w:p w14:paraId="05DE900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84F7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3AF2ECC">
            <w:pPr>
              <w:spacing w:before="0" w:after="0"/>
              <w:ind w:left="0"/>
              <w:jc w:val="left"/>
            </w:pPr>
            <w:r>
              <w:rPr>
                <w:rFonts w:ascii="Times New Roman" w:hAnsi="Times New Roman"/>
                <w:b w:val="0"/>
                <w:i w:val="0"/>
                <w:color w:val="000000"/>
                <w:sz w:val="24"/>
              </w:rPr>
              <w:t>75</w:t>
            </w:r>
          </w:p>
        </w:tc>
        <w:tc>
          <w:tcPr>
            <w:tcW w:w="3461" w:type="dxa"/>
            <w:tcMar>
              <w:top w:w="50" w:type="dxa"/>
              <w:left w:w="100" w:type="dxa"/>
            </w:tcMar>
            <w:vAlign w:val="center"/>
          </w:tcPr>
          <w:p w14:paraId="2E64A416">
            <w:pPr>
              <w:spacing w:before="0" w:after="0"/>
              <w:ind w:left="135"/>
              <w:jc w:val="left"/>
            </w:pPr>
            <w:r>
              <w:rPr>
                <w:rFonts w:ascii="Times New Roman" w:hAnsi="Times New Roman"/>
                <w:b w:val="0"/>
                <w:i w:val="0"/>
                <w:color w:val="000000"/>
                <w:sz w:val="24"/>
              </w:rPr>
              <w:t>Знакомство со строчной и заглавной буквами Ц, ц</w:t>
            </w:r>
          </w:p>
        </w:tc>
        <w:tc>
          <w:tcPr>
            <w:tcW w:w="783" w:type="dxa"/>
            <w:tcMar>
              <w:top w:w="50" w:type="dxa"/>
              <w:left w:w="100" w:type="dxa"/>
            </w:tcMar>
            <w:vAlign w:val="center"/>
          </w:tcPr>
          <w:p w14:paraId="356893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F8FB308">
            <w:pPr>
              <w:spacing w:before="0" w:after="0" w:line="276" w:lineRule="auto"/>
              <w:ind w:left="135"/>
              <w:jc w:val="center"/>
            </w:pPr>
          </w:p>
        </w:tc>
        <w:tc>
          <w:tcPr>
            <w:tcW w:w="1576" w:type="dxa"/>
            <w:tcMar>
              <w:top w:w="50" w:type="dxa"/>
              <w:left w:w="100" w:type="dxa"/>
            </w:tcMar>
            <w:vAlign w:val="center"/>
          </w:tcPr>
          <w:p w14:paraId="49DEF7CD">
            <w:pPr>
              <w:spacing w:before="0" w:after="0" w:line="276" w:lineRule="auto"/>
              <w:ind w:left="135"/>
              <w:jc w:val="center"/>
            </w:pPr>
          </w:p>
        </w:tc>
        <w:tc>
          <w:tcPr>
            <w:tcW w:w="1110" w:type="dxa"/>
            <w:tcMar>
              <w:top w:w="50" w:type="dxa"/>
              <w:left w:w="100" w:type="dxa"/>
            </w:tcMar>
            <w:vAlign w:val="center"/>
          </w:tcPr>
          <w:p w14:paraId="59CD2710">
            <w:pPr>
              <w:spacing w:before="0" w:after="0"/>
              <w:ind w:left="135"/>
              <w:jc w:val="left"/>
            </w:pPr>
          </w:p>
        </w:tc>
        <w:tc>
          <w:tcPr>
            <w:tcW w:w="1922" w:type="dxa"/>
            <w:tcMar>
              <w:top w:w="50" w:type="dxa"/>
              <w:left w:w="100" w:type="dxa"/>
            </w:tcMar>
            <w:vAlign w:val="center"/>
          </w:tcPr>
          <w:p w14:paraId="0A548C3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65C4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9FBEF0">
            <w:pPr>
              <w:spacing w:before="0" w:after="0"/>
              <w:ind w:left="0"/>
              <w:jc w:val="left"/>
            </w:pPr>
            <w:r>
              <w:rPr>
                <w:rFonts w:ascii="Times New Roman" w:hAnsi="Times New Roman"/>
                <w:b w:val="0"/>
                <w:i w:val="0"/>
                <w:color w:val="000000"/>
                <w:sz w:val="24"/>
              </w:rPr>
              <w:t>76</w:t>
            </w:r>
          </w:p>
        </w:tc>
        <w:tc>
          <w:tcPr>
            <w:tcW w:w="3461" w:type="dxa"/>
            <w:tcMar>
              <w:top w:w="50" w:type="dxa"/>
              <w:left w:w="100" w:type="dxa"/>
            </w:tcMar>
            <w:vAlign w:val="center"/>
          </w:tcPr>
          <w:p w14:paraId="372578F4">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0A55679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63B1F02">
            <w:pPr>
              <w:spacing w:before="0" w:after="0" w:line="276" w:lineRule="auto"/>
              <w:ind w:left="135"/>
              <w:jc w:val="center"/>
            </w:pPr>
          </w:p>
        </w:tc>
        <w:tc>
          <w:tcPr>
            <w:tcW w:w="1576" w:type="dxa"/>
            <w:tcMar>
              <w:top w:w="50" w:type="dxa"/>
              <w:left w:w="100" w:type="dxa"/>
            </w:tcMar>
            <w:vAlign w:val="center"/>
          </w:tcPr>
          <w:p w14:paraId="355277D6">
            <w:pPr>
              <w:spacing w:before="0" w:after="0" w:line="276" w:lineRule="auto"/>
              <w:ind w:left="135"/>
              <w:jc w:val="center"/>
            </w:pPr>
          </w:p>
        </w:tc>
        <w:tc>
          <w:tcPr>
            <w:tcW w:w="1110" w:type="dxa"/>
            <w:tcMar>
              <w:top w:w="50" w:type="dxa"/>
              <w:left w:w="100" w:type="dxa"/>
            </w:tcMar>
            <w:vAlign w:val="center"/>
          </w:tcPr>
          <w:p w14:paraId="0BBC1EB7">
            <w:pPr>
              <w:spacing w:before="0" w:after="0"/>
              <w:ind w:left="135"/>
              <w:jc w:val="left"/>
            </w:pPr>
          </w:p>
        </w:tc>
        <w:tc>
          <w:tcPr>
            <w:tcW w:w="1922" w:type="dxa"/>
            <w:tcMar>
              <w:top w:w="50" w:type="dxa"/>
              <w:left w:w="100" w:type="dxa"/>
            </w:tcMar>
            <w:vAlign w:val="center"/>
          </w:tcPr>
          <w:p w14:paraId="5FE9683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747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B660EC">
            <w:pPr>
              <w:spacing w:before="0" w:after="0"/>
              <w:ind w:left="0"/>
              <w:jc w:val="left"/>
            </w:pPr>
            <w:r>
              <w:rPr>
                <w:rFonts w:ascii="Times New Roman" w:hAnsi="Times New Roman"/>
                <w:b w:val="0"/>
                <w:i w:val="0"/>
                <w:color w:val="000000"/>
                <w:sz w:val="24"/>
              </w:rPr>
              <w:t>77</w:t>
            </w:r>
          </w:p>
        </w:tc>
        <w:tc>
          <w:tcPr>
            <w:tcW w:w="3461" w:type="dxa"/>
            <w:tcMar>
              <w:top w:w="50" w:type="dxa"/>
              <w:left w:w="100" w:type="dxa"/>
            </w:tcMar>
            <w:vAlign w:val="center"/>
          </w:tcPr>
          <w:p w14:paraId="2B2217A1">
            <w:pPr>
              <w:spacing w:before="0" w:after="0"/>
              <w:ind w:left="135"/>
              <w:jc w:val="left"/>
            </w:pPr>
            <w:r>
              <w:rPr>
                <w:rFonts w:ascii="Times New Roman" w:hAnsi="Times New Roman"/>
                <w:b w:val="0"/>
                <w:i w:val="0"/>
                <w:color w:val="000000"/>
                <w:sz w:val="24"/>
              </w:rPr>
              <w:t>Отработка навыка чтения</w:t>
            </w:r>
          </w:p>
        </w:tc>
        <w:tc>
          <w:tcPr>
            <w:tcW w:w="783" w:type="dxa"/>
            <w:tcMar>
              <w:top w:w="50" w:type="dxa"/>
              <w:left w:w="100" w:type="dxa"/>
            </w:tcMar>
            <w:vAlign w:val="center"/>
          </w:tcPr>
          <w:p w14:paraId="6F076D4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069FEF7">
            <w:pPr>
              <w:spacing w:before="0" w:after="0" w:line="276" w:lineRule="auto"/>
              <w:ind w:left="135"/>
              <w:jc w:val="center"/>
            </w:pPr>
          </w:p>
        </w:tc>
        <w:tc>
          <w:tcPr>
            <w:tcW w:w="1576" w:type="dxa"/>
            <w:tcMar>
              <w:top w:w="50" w:type="dxa"/>
              <w:left w:w="100" w:type="dxa"/>
            </w:tcMar>
            <w:vAlign w:val="center"/>
          </w:tcPr>
          <w:p w14:paraId="4B12EC18">
            <w:pPr>
              <w:spacing w:before="0" w:after="0" w:line="276" w:lineRule="auto"/>
              <w:ind w:left="135"/>
              <w:jc w:val="center"/>
            </w:pPr>
          </w:p>
        </w:tc>
        <w:tc>
          <w:tcPr>
            <w:tcW w:w="1110" w:type="dxa"/>
            <w:tcMar>
              <w:top w:w="50" w:type="dxa"/>
              <w:left w:w="100" w:type="dxa"/>
            </w:tcMar>
            <w:vAlign w:val="center"/>
          </w:tcPr>
          <w:p w14:paraId="61D085C5">
            <w:pPr>
              <w:spacing w:before="0" w:after="0"/>
              <w:ind w:left="135"/>
              <w:jc w:val="left"/>
            </w:pPr>
          </w:p>
        </w:tc>
        <w:tc>
          <w:tcPr>
            <w:tcW w:w="1922" w:type="dxa"/>
            <w:tcMar>
              <w:top w:w="50" w:type="dxa"/>
              <w:left w:w="100" w:type="dxa"/>
            </w:tcMar>
            <w:vAlign w:val="center"/>
          </w:tcPr>
          <w:p w14:paraId="4DEAE6F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D321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D94407">
            <w:pPr>
              <w:spacing w:before="0" w:after="0"/>
              <w:ind w:left="0"/>
              <w:jc w:val="left"/>
            </w:pPr>
            <w:r>
              <w:rPr>
                <w:rFonts w:ascii="Times New Roman" w:hAnsi="Times New Roman"/>
                <w:b w:val="0"/>
                <w:i w:val="0"/>
                <w:color w:val="000000"/>
                <w:sz w:val="24"/>
              </w:rPr>
              <w:t>78</w:t>
            </w:r>
          </w:p>
        </w:tc>
        <w:tc>
          <w:tcPr>
            <w:tcW w:w="3461" w:type="dxa"/>
            <w:tcMar>
              <w:top w:w="50" w:type="dxa"/>
              <w:left w:w="100" w:type="dxa"/>
            </w:tcMar>
            <w:vAlign w:val="center"/>
          </w:tcPr>
          <w:p w14:paraId="3084AD3D">
            <w:pPr>
              <w:spacing w:before="0" w:after="0"/>
              <w:ind w:left="135"/>
              <w:jc w:val="left"/>
            </w:pPr>
            <w:r>
              <w:rPr>
                <w:rFonts w:ascii="Times New Roman" w:hAnsi="Times New Roman"/>
                <w:b w:val="0"/>
                <w:i w:val="0"/>
                <w:color w:val="000000"/>
                <w:sz w:val="24"/>
              </w:rPr>
              <w:t>Знакомство с буквой ь. Различение функций буквы ь</w:t>
            </w:r>
          </w:p>
        </w:tc>
        <w:tc>
          <w:tcPr>
            <w:tcW w:w="783" w:type="dxa"/>
            <w:tcMar>
              <w:top w:w="50" w:type="dxa"/>
              <w:left w:w="100" w:type="dxa"/>
            </w:tcMar>
            <w:vAlign w:val="center"/>
          </w:tcPr>
          <w:p w14:paraId="6E5BDFA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7B534A9">
            <w:pPr>
              <w:spacing w:before="0" w:after="0" w:line="276" w:lineRule="auto"/>
              <w:ind w:left="135"/>
              <w:jc w:val="center"/>
            </w:pPr>
          </w:p>
        </w:tc>
        <w:tc>
          <w:tcPr>
            <w:tcW w:w="1576" w:type="dxa"/>
            <w:tcMar>
              <w:top w:w="50" w:type="dxa"/>
              <w:left w:w="100" w:type="dxa"/>
            </w:tcMar>
            <w:vAlign w:val="center"/>
          </w:tcPr>
          <w:p w14:paraId="4AF466AC">
            <w:pPr>
              <w:spacing w:before="0" w:after="0" w:line="276" w:lineRule="auto"/>
              <w:ind w:left="135"/>
              <w:jc w:val="center"/>
            </w:pPr>
          </w:p>
        </w:tc>
        <w:tc>
          <w:tcPr>
            <w:tcW w:w="1110" w:type="dxa"/>
            <w:tcMar>
              <w:top w:w="50" w:type="dxa"/>
              <w:left w:w="100" w:type="dxa"/>
            </w:tcMar>
            <w:vAlign w:val="center"/>
          </w:tcPr>
          <w:p w14:paraId="72F6AC03">
            <w:pPr>
              <w:spacing w:before="0" w:after="0"/>
              <w:ind w:left="135"/>
              <w:jc w:val="left"/>
            </w:pPr>
          </w:p>
        </w:tc>
        <w:tc>
          <w:tcPr>
            <w:tcW w:w="1922" w:type="dxa"/>
            <w:tcMar>
              <w:top w:w="50" w:type="dxa"/>
              <w:left w:w="100" w:type="dxa"/>
            </w:tcMar>
            <w:vAlign w:val="center"/>
          </w:tcPr>
          <w:p w14:paraId="7678E27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AC95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A0FFB50">
            <w:pPr>
              <w:spacing w:before="0" w:after="0"/>
              <w:ind w:left="0"/>
              <w:jc w:val="left"/>
            </w:pPr>
            <w:r>
              <w:rPr>
                <w:rFonts w:ascii="Times New Roman" w:hAnsi="Times New Roman"/>
                <w:b w:val="0"/>
                <w:i w:val="0"/>
                <w:color w:val="000000"/>
                <w:sz w:val="24"/>
              </w:rPr>
              <w:t>79</w:t>
            </w:r>
          </w:p>
        </w:tc>
        <w:tc>
          <w:tcPr>
            <w:tcW w:w="3461" w:type="dxa"/>
            <w:tcMar>
              <w:top w:w="50" w:type="dxa"/>
              <w:left w:w="100" w:type="dxa"/>
            </w:tcMar>
            <w:vAlign w:val="center"/>
          </w:tcPr>
          <w:p w14:paraId="21617EA8">
            <w:pPr>
              <w:spacing w:before="0" w:after="0"/>
              <w:ind w:left="135"/>
              <w:jc w:val="left"/>
            </w:pPr>
            <w:r>
              <w:rPr>
                <w:rFonts w:ascii="Times New Roman" w:hAnsi="Times New Roman"/>
                <w:b w:val="0"/>
                <w:i w:val="0"/>
                <w:color w:val="000000"/>
                <w:sz w:val="24"/>
              </w:rPr>
              <w:t>Знакомство с особенностями буквы ъ</w:t>
            </w:r>
          </w:p>
        </w:tc>
        <w:tc>
          <w:tcPr>
            <w:tcW w:w="783" w:type="dxa"/>
            <w:tcMar>
              <w:top w:w="50" w:type="dxa"/>
              <w:left w:w="100" w:type="dxa"/>
            </w:tcMar>
            <w:vAlign w:val="center"/>
          </w:tcPr>
          <w:p w14:paraId="5B13B62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02E651">
            <w:pPr>
              <w:spacing w:before="0" w:after="0" w:line="276" w:lineRule="auto"/>
              <w:ind w:left="135"/>
              <w:jc w:val="center"/>
            </w:pPr>
          </w:p>
        </w:tc>
        <w:tc>
          <w:tcPr>
            <w:tcW w:w="1576" w:type="dxa"/>
            <w:tcMar>
              <w:top w:w="50" w:type="dxa"/>
              <w:left w:w="100" w:type="dxa"/>
            </w:tcMar>
            <w:vAlign w:val="center"/>
          </w:tcPr>
          <w:p w14:paraId="23B26A32">
            <w:pPr>
              <w:spacing w:before="0" w:after="0" w:line="276" w:lineRule="auto"/>
              <w:ind w:left="135"/>
              <w:jc w:val="center"/>
            </w:pPr>
          </w:p>
        </w:tc>
        <w:tc>
          <w:tcPr>
            <w:tcW w:w="1110" w:type="dxa"/>
            <w:tcMar>
              <w:top w:w="50" w:type="dxa"/>
              <w:left w:w="100" w:type="dxa"/>
            </w:tcMar>
            <w:vAlign w:val="center"/>
          </w:tcPr>
          <w:p w14:paraId="0E17AD93">
            <w:pPr>
              <w:spacing w:before="0" w:after="0"/>
              <w:ind w:left="135"/>
              <w:jc w:val="left"/>
            </w:pPr>
          </w:p>
        </w:tc>
        <w:tc>
          <w:tcPr>
            <w:tcW w:w="1922" w:type="dxa"/>
            <w:tcMar>
              <w:top w:w="50" w:type="dxa"/>
              <w:left w:w="100" w:type="dxa"/>
            </w:tcMar>
            <w:vAlign w:val="center"/>
          </w:tcPr>
          <w:p w14:paraId="3589E50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BD9A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08F846">
            <w:pPr>
              <w:spacing w:before="0" w:after="0"/>
              <w:ind w:left="0"/>
              <w:jc w:val="left"/>
            </w:pPr>
            <w:r>
              <w:rPr>
                <w:rFonts w:ascii="Times New Roman" w:hAnsi="Times New Roman"/>
                <w:b w:val="0"/>
                <w:i w:val="0"/>
                <w:color w:val="000000"/>
                <w:sz w:val="24"/>
              </w:rPr>
              <w:t>80</w:t>
            </w:r>
          </w:p>
        </w:tc>
        <w:tc>
          <w:tcPr>
            <w:tcW w:w="3461" w:type="dxa"/>
            <w:tcMar>
              <w:top w:w="50" w:type="dxa"/>
              <w:left w:w="100" w:type="dxa"/>
            </w:tcMar>
            <w:vAlign w:val="center"/>
          </w:tcPr>
          <w:p w14:paraId="2C90FB31">
            <w:pPr>
              <w:spacing w:before="0" w:after="0"/>
              <w:ind w:left="135"/>
              <w:jc w:val="left"/>
            </w:pPr>
            <w:r>
              <w:rPr>
                <w:rFonts w:ascii="Times New Roman" w:hAnsi="Times New Roman"/>
                <w:b w:val="0"/>
                <w:i w:val="0"/>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531E6DF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F3BACC">
            <w:pPr>
              <w:spacing w:before="0" w:after="0" w:line="276" w:lineRule="auto"/>
              <w:ind w:left="135"/>
              <w:jc w:val="center"/>
            </w:pPr>
          </w:p>
        </w:tc>
        <w:tc>
          <w:tcPr>
            <w:tcW w:w="1576" w:type="dxa"/>
            <w:tcMar>
              <w:top w:w="50" w:type="dxa"/>
              <w:left w:w="100" w:type="dxa"/>
            </w:tcMar>
            <w:vAlign w:val="center"/>
          </w:tcPr>
          <w:p w14:paraId="50A4A212">
            <w:pPr>
              <w:spacing w:before="0" w:after="0" w:line="276" w:lineRule="auto"/>
              <w:ind w:left="135"/>
              <w:jc w:val="center"/>
            </w:pPr>
          </w:p>
        </w:tc>
        <w:tc>
          <w:tcPr>
            <w:tcW w:w="1110" w:type="dxa"/>
            <w:tcMar>
              <w:top w:w="50" w:type="dxa"/>
              <w:left w:w="100" w:type="dxa"/>
            </w:tcMar>
            <w:vAlign w:val="center"/>
          </w:tcPr>
          <w:p w14:paraId="0BCD0C71">
            <w:pPr>
              <w:spacing w:before="0" w:after="0"/>
              <w:ind w:left="135"/>
              <w:jc w:val="left"/>
            </w:pPr>
          </w:p>
        </w:tc>
        <w:tc>
          <w:tcPr>
            <w:tcW w:w="1922" w:type="dxa"/>
            <w:tcMar>
              <w:top w:w="50" w:type="dxa"/>
              <w:left w:w="100" w:type="dxa"/>
            </w:tcMar>
            <w:vAlign w:val="center"/>
          </w:tcPr>
          <w:p w14:paraId="0EB46E0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FDB2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C8EBCAF">
            <w:pPr>
              <w:spacing w:before="0" w:after="0"/>
              <w:ind w:left="0"/>
              <w:jc w:val="left"/>
            </w:pPr>
            <w:r>
              <w:rPr>
                <w:rFonts w:ascii="Times New Roman" w:hAnsi="Times New Roman"/>
                <w:b w:val="0"/>
                <w:i w:val="0"/>
                <w:color w:val="000000"/>
                <w:sz w:val="24"/>
              </w:rPr>
              <w:t>81</w:t>
            </w:r>
          </w:p>
        </w:tc>
        <w:tc>
          <w:tcPr>
            <w:tcW w:w="3461" w:type="dxa"/>
            <w:tcMar>
              <w:top w:w="50" w:type="dxa"/>
              <w:left w:w="100" w:type="dxa"/>
            </w:tcMar>
            <w:vAlign w:val="center"/>
          </w:tcPr>
          <w:p w14:paraId="19980128">
            <w:pPr>
              <w:spacing w:before="0" w:after="0"/>
              <w:ind w:left="135"/>
              <w:jc w:val="left"/>
            </w:pPr>
            <w:r>
              <w:rPr>
                <w:rFonts w:ascii="Times New Roman" w:hAnsi="Times New Roman"/>
                <w:b w:val="0"/>
                <w:i w:val="0"/>
                <w:color w:val="000000"/>
                <w:sz w:val="24"/>
              </w:rPr>
              <w:t>Резервный урок.Обобщение знаний о буквах. Русский алфавит</w:t>
            </w:r>
          </w:p>
        </w:tc>
        <w:tc>
          <w:tcPr>
            <w:tcW w:w="783" w:type="dxa"/>
            <w:tcMar>
              <w:top w:w="50" w:type="dxa"/>
              <w:left w:w="100" w:type="dxa"/>
            </w:tcMar>
            <w:vAlign w:val="center"/>
          </w:tcPr>
          <w:p w14:paraId="6E7FB17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5A4A1AB">
            <w:pPr>
              <w:spacing w:before="0" w:after="0" w:line="276" w:lineRule="auto"/>
              <w:ind w:left="135"/>
              <w:jc w:val="center"/>
            </w:pPr>
          </w:p>
        </w:tc>
        <w:tc>
          <w:tcPr>
            <w:tcW w:w="1576" w:type="dxa"/>
            <w:tcMar>
              <w:top w:w="50" w:type="dxa"/>
              <w:left w:w="100" w:type="dxa"/>
            </w:tcMar>
            <w:vAlign w:val="center"/>
          </w:tcPr>
          <w:p w14:paraId="714BF63B">
            <w:pPr>
              <w:spacing w:before="0" w:after="0" w:line="276" w:lineRule="auto"/>
              <w:ind w:left="135"/>
              <w:jc w:val="center"/>
            </w:pPr>
          </w:p>
        </w:tc>
        <w:tc>
          <w:tcPr>
            <w:tcW w:w="1110" w:type="dxa"/>
            <w:tcMar>
              <w:top w:w="50" w:type="dxa"/>
              <w:left w:w="100" w:type="dxa"/>
            </w:tcMar>
            <w:vAlign w:val="center"/>
          </w:tcPr>
          <w:p w14:paraId="7B12560E">
            <w:pPr>
              <w:spacing w:before="0" w:after="0"/>
              <w:ind w:left="135"/>
              <w:jc w:val="left"/>
            </w:pPr>
          </w:p>
        </w:tc>
        <w:tc>
          <w:tcPr>
            <w:tcW w:w="1922" w:type="dxa"/>
            <w:tcMar>
              <w:top w:w="50" w:type="dxa"/>
              <w:left w:w="100" w:type="dxa"/>
            </w:tcMar>
            <w:vAlign w:val="center"/>
          </w:tcPr>
          <w:p w14:paraId="26AABA3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E509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C4A4A4">
            <w:pPr>
              <w:spacing w:before="0" w:after="0"/>
              <w:ind w:left="0"/>
              <w:jc w:val="left"/>
            </w:pPr>
            <w:r>
              <w:rPr>
                <w:rFonts w:ascii="Times New Roman" w:hAnsi="Times New Roman"/>
                <w:b w:val="0"/>
                <w:i w:val="0"/>
                <w:color w:val="000000"/>
                <w:sz w:val="24"/>
              </w:rPr>
              <w:t>82</w:t>
            </w:r>
          </w:p>
        </w:tc>
        <w:tc>
          <w:tcPr>
            <w:tcW w:w="3461" w:type="dxa"/>
            <w:tcMar>
              <w:top w:w="50" w:type="dxa"/>
              <w:left w:w="100" w:type="dxa"/>
            </w:tcMar>
            <w:vAlign w:val="center"/>
          </w:tcPr>
          <w:p w14:paraId="14C8D8E1">
            <w:pPr>
              <w:spacing w:before="0" w:after="0"/>
              <w:ind w:left="135"/>
              <w:jc w:val="left"/>
            </w:pPr>
            <w:r>
              <w:rPr>
                <w:rFonts w:ascii="Times New Roman" w:hAnsi="Times New Roman"/>
                <w:b w:val="0"/>
                <w:i w:val="0"/>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168474D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1ABEB3E">
            <w:pPr>
              <w:spacing w:before="0" w:after="0" w:line="276" w:lineRule="auto"/>
              <w:ind w:left="135"/>
              <w:jc w:val="center"/>
            </w:pPr>
          </w:p>
        </w:tc>
        <w:tc>
          <w:tcPr>
            <w:tcW w:w="1576" w:type="dxa"/>
            <w:tcMar>
              <w:top w:w="50" w:type="dxa"/>
              <w:left w:w="100" w:type="dxa"/>
            </w:tcMar>
            <w:vAlign w:val="center"/>
          </w:tcPr>
          <w:p w14:paraId="27C1BD87">
            <w:pPr>
              <w:spacing w:before="0" w:after="0" w:line="276" w:lineRule="auto"/>
              <w:ind w:left="135"/>
              <w:jc w:val="center"/>
            </w:pPr>
          </w:p>
        </w:tc>
        <w:tc>
          <w:tcPr>
            <w:tcW w:w="1110" w:type="dxa"/>
            <w:tcMar>
              <w:top w:w="50" w:type="dxa"/>
              <w:left w:w="100" w:type="dxa"/>
            </w:tcMar>
            <w:vAlign w:val="center"/>
          </w:tcPr>
          <w:p w14:paraId="6E56D535">
            <w:pPr>
              <w:spacing w:before="0" w:after="0"/>
              <w:ind w:left="135"/>
              <w:jc w:val="left"/>
            </w:pPr>
          </w:p>
        </w:tc>
        <w:tc>
          <w:tcPr>
            <w:tcW w:w="1922" w:type="dxa"/>
            <w:tcMar>
              <w:top w:w="50" w:type="dxa"/>
              <w:left w:w="100" w:type="dxa"/>
            </w:tcMar>
            <w:vAlign w:val="center"/>
          </w:tcPr>
          <w:p w14:paraId="51AC977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A0BC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A93829">
            <w:pPr>
              <w:spacing w:before="0" w:after="0"/>
              <w:ind w:left="0"/>
              <w:jc w:val="left"/>
            </w:pPr>
            <w:r>
              <w:rPr>
                <w:rFonts w:ascii="Times New Roman" w:hAnsi="Times New Roman"/>
                <w:b w:val="0"/>
                <w:i w:val="0"/>
                <w:color w:val="000000"/>
                <w:sz w:val="24"/>
              </w:rPr>
              <w:t>83</w:t>
            </w:r>
          </w:p>
        </w:tc>
        <w:tc>
          <w:tcPr>
            <w:tcW w:w="3461" w:type="dxa"/>
            <w:tcMar>
              <w:top w:w="50" w:type="dxa"/>
              <w:left w:w="100" w:type="dxa"/>
            </w:tcMar>
            <w:vAlign w:val="center"/>
          </w:tcPr>
          <w:p w14:paraId="24F9130D">
            <w:pPr>
              <w:spacing w:before="0" w:after="0"/>
              <w:ind w:left="135"/>
              <w:jc w:val="left"/>
            </w:pPr>
            <w:r>
              <w:rPr>
                <w:rFonts w:ascii="Times New Roman" w:hAnsi="Times New Roman"/>
                <w:b w:val="0"/>
                <w:i w:val="0"/>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0A7454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55A0917">
            <w:pPr>
              <w:spacing w:before="0" w:after="0" w:line="276" w:lineRule="auto"/>
              <w:ind w:left="135"/>
              <w:jc w:val="center"/>
            </w:pPr>
          </w:p>
        </w:tc>
        <w:tc>
          <w:tcPr>
            <w:tcW w:w="1576" w:type="dxa"/>
            <w:tcMar>
              <w:top w:w="50" w:type="dxa"/>
              <w:left w:w="100" w:type="dxa"/>
            </w:tcMar>
            <w:vAlign w:val="center"/>
          </w:tcPr>
          <w:p w14:paraId="70A06727">
            <w:pPr>
              <w:spacing w:before="0" w:after="0" w:line="276" w:lineRule="auto"/>
              <w:ind w:left="135"/>
              <w:jc w:val="center"/>
            </w:pPr>
          </w:p>
        </w:tc>
        <w:tc>
          <w:tcPr>
            <w:tcW w:w="1110" w:type="dxa"/>
            <w:tcMar>
              <w:top w:w="50" w:type="dxa"/>
              <w:left w:w="100" w:type="dxa"/>
            </w:tcMar>
            <w:vAlign w:val="center"/>
          </w:tcPr>
          <w:p w14:paraId="56D3423D">
            <w:pPr>
              <w:spacing w:before="0" w:after="0"/>
              <w:ind w:left="135"/>
              <w:jc w:val="left"/>
            </w:pPr>
          </w:p>
        </w:tc>
        <w:tc>
          <w:tcPr>
            <w:tcW w:w="1922" w:type="dxa"/>
            <w:tcMar>
              <w:top w:w="50" w:type="dxa"/>
              <w:left w:w="100" w:type="dxa"/>
            </w:tcMar>
            <w:vAlign w:val="center"/>
          </w:tcPr>
          <w:p w14:paraId="191BF15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9384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391F46">
            <w:pPr>
              <w:spacing w:before="0" w:after="0"/>
              <w:ind w:left="0"/>
              <w:jc w:val="left"/>
            </w:pPr>
            <w:r>
              <w:rPr>
                <w:rFonts w:ascii="Times New Roman" w:hAnsi="Times New Roman"/>
                <w:b w:val="0"/>
                <w:i w:val="0"/>
                <w:color w:val="000000"/>
                <w:sz w:val="24"/>
              </w:rPr>
              <w:t>84</w:t>
            </w:r>
          </w:p>
        </w:tc>
        <w:tc>
          <w:tcPr>
            <w:tcW w:w="3461" w:type="dxa"/>
            <w:tcMar>
              <w:top w:w="50" w:type="dxa"/>
              <w:left w:w="100" w:type="dxa"/>
            </w:tcMar>
            <w:vAlign w:val="center"/>
          </w:tcPr>
          <w:p w14:paraId="01E8F679">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5E45924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8779380">
            <w:pPr>
              <w:spacing w:before="0" w:after="0" w:line="276" w:lineRule="auto"/>
              <w:ind w:left="135"/>
              <w:jc w:val="center"/>
            </w:pPr>
          </w:p>
        </w:tc>
        <w:tc>
          <w:tcPr>
            <w:tcW w:w="1576" w:type="dxa"/>
            <w:tcMar>
              <w:top w:w="50" w:type="dxa"/>
              <w:left w:w="100" w:type="dxa"/>
            </w:tcMar>
            <w:vAlign w:val="center"/>
          </w:tcPr>
          <w:p w14:paraId="5FBD8006">
            <w:pPr>
              <w:spacing w:before="0" w:after="0" w:line="276" w:lineRule="auto"/>
              <w:ind w:left="135"/>
              <w:jc w:val="center"/>
            </w:pPr>
          </w:p>
        </w:tc>
        <w:tc>
          <w:tcPr>
            <w:tcW w:w="1110" w:type="dxa"/>
            <w:tcMar>
              <w:top w:w="50" w:type="dxa"/>
              <w:left w:w="100" w:type="dxa"/>
            </w:tcMar>
            <w:vAlign w:val="center"/>
          </w:tcPr>
          <w:p w14:paraId="13E39339">
            <w:pPr>
              <w:spacing w:before="0" w:after="0"/>
              <w:ind w:left="135"/>
              <w:jc w:val="left"/>
            </w:pPr>
          </w:p>
        </w:tc>
        <w:tc>
          <w:tcPr>
            <w:tcW w:w="1922" w:type="dxa"/>
            <w:tcMar>
              <w:top w:w="50" w:type="dxa"/>
              <w:left w:w="100" w:type="dxa"/>
            </w:tcMar>
            <w:vAlign w:val="center"/>
          </w:tcPr>
          <w:p w14:paraId="528FA08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ABA27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14859A">
            <w:pPr>
              <w:spacing w:before="0" w:after="0"/>
              <w:ind w:left="0"/>
              <w:jc w:val="left"/>
            </w:pPr>
            <w:r>
              <w:rPr>
                <w:rFonts w:ascii="Times New Roman" w:hAnsi="Times New Roman"/>
                <w:b w:val="0"/>
                <w:i w:val="0"/>
                <w:color w:val="000000"/>
                <w:sz w:val="24"/>
              </w:rPr>
              <w:t>85</w:t>
            </w:r>
          </w:p>
        </w:tc>
        <w:tc>
          <w:tcPr>
            <w:tcW w:w="3461" w:type="dxa"/>
            <w:tcMar>
              <w:top w:w="50" w:type="dxa"/>
              <w:left w:w="100" w:type="dxa"/>
            </w:tcMar>
            <w:vAlign w:val="center"/>
          </w:tcPr>
          <w:p w14:paraId="6094469C">
            <w:pPr>
              <w:spacing w:before="0" w:after="0"/>
              <w:ind w:left="135"/>
              <w:jc w:val="left"/>
            </w:pPr>
            <w:r>
              <w:rPr>
                <w:rFonts w:ascii="Times New Roman" w:hAnsi="Times New Roman"/>
                <w:b w:val="0"/>
                <w:i w:val="0"/>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4D129D5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00E2911">
            <w:pPr>
              <w:spacing w:before="0" w:after="0" w:line="276" w:lineRule="auto"/>
              <w:ind w:left="135"/>
              <w:jc w:val="center"/>
            </w:pPr>
          </w:p>
        </w:tc>
        <w:tc>
          <w:tcPr>
            <w:tcW w:w="1576" w:type="dxa"/>
            <w:tcMar>
              <w:top w:w="50" w:type="dxa"/>
              <w:left w:w="100" w:type="dxa"/>
            </w:tcMar>
            <w:vAlign w:val="center"/>
          </w:tcPr>
          <w:p w14:paraId="0EF01A52">
            <w:pPr>
              <w:spacing w:before="0" w:after="0" w:line="276" w:lineRule="auto"/>
              <w:ind w:left="135"/>
              <w:jc w:val="center"/>
            </w:pPr>
          </w:p>
        </w:tc>
        <w:tc>
          <w:tcPr>
            <w:tcW w:w="1110" w:type="dxa"/>
            <w:tcMar>
              <w:top w:w="50" w:type="dxa"/>
              <w:left w:w="100" w:type="dxa"/>
            </w:tcMar>
            <w:vAlign w:val="center"/>
          </w:tcPr>
          <w:p w14:paraId="6D71CE27">
            <w:pPr>
              <w:spacing w:before="0" w:after="0"/>
              <w:ind w:left="135"/>
              <w:jc w:val="left"/>
            </w:pPr>
          </w:p>
        </w:tc>
        <w:tc>
          <w:tcPr>
            <w:tcW w:w="1922" w:type="dxa"/>
            <w:tcMar>
              <w:top w:w="50" w:type="dxa"/>
              <w:left w:w="100" w:type="dxa"/>
            </w:tcMar>
            <w:vAlign w:val="center"/>
          </w:tcPr>
          <w:p w14:paraId="516E9FF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2827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B8ACB6">
            <w:pPr>
              <w:spacing w:before="0" w:after="0"/>
              <w:ind w:left="0"/>
              <w:jc w:val="left"/>
            </w:pPr>
            <w:r>
              <w:rPr>
                <w:rFonts w:ascii="Times New Roman" w:hAnsi="Times New Roman"/>
                <w:b w:val="0"/>
                <w:i w:val="0"/>
                <w:color w:val="000000"/>
                <w:sz w:val="24"/>
              </w:rPr>
              <w:t>86</w:t>
            </w:r>
          </w:p>
        </w:tc>
        <w:tc>
          <w:tcPr>
            <w:tcW w:w="3461" w:type="dxa"/>
            <w:tcMar>
              <w:top w:w="50" w:type="dxa"/>
              <w:left w:w="100" w:type="dxa"/>
            </w:tcMar>
            <w:vAlign w:val="center"/>
          </w:tcPr>
          <w:p w14:paraId="6C423F81">
            <w:pPr>
              <w:spacing w:before="0" w:after="0"/>
              <w:ind w:left="135"/>
              <w:jc w:val="left"/>
            </w:pPr>
            <w:r>
              <w:rPr>
                <w:rFonts w:ascii="Times New Roman" w:hAnsi="Times New Roman"/>
                <w:b w:val="0"/>
                <w:i w:val="0"/>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14:paraId="46CE9F9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5B11219">
            <w:pPr>
              <w:spacing w:before="0" w:after="0" w:line="276" w:lineRule="auto"/>
              <w:ind w:left="135"/>
              <w:jc w:val="center"/>
            </w:pPr>
          </w:p>
        </w:tc>
        <w:tc>
          <w:tcPr>
            <w:tcW w:w="1576" w:type="dxa"/>
            <w:tcMar>
              <w:top w:w="50" w:type="dxa"/>
              <w:left w:w="100" w:type="dxa"/>
            </w:tcMar>
            <w:vAlign w:val="center"/>
          </w:tcPr>
          <w:p w14:paraId="7862E337">
            <w:pPr>
              <w:spacing w:before="0" w:after="0" w:line="276" w:lineRule="auto"/>
              <w:ind w:left="135"/>
              <w:jc w:val="center"/>
            </w:pPr>
          </w:p>
        </w:tc>
        <w:tc>
          <w:tcPr>
            <w:tcW w:w="1110" w:type="dxa"/>
            <w:tcMar>
              <w:top w:w="50" w:type="dxa"/>
              <w:left w:w="100" w:type="dxa"/>
            </w:tcMar>
            <w:vAlign w:val="center"/>
          </w:tcPr>
          <w:p w14:paraId="0CB9F041">
            <w:pPr>
              <w:spacing w:before="0" w:after="0"/>
              <w:ind w:left="135"/>
              <w:jc w:val="left"/>
            </w:pPr>
          </w:p>
        </w:tc>
        <w:tc>
          <w:tcPr>
            <w:tcW w:w="1922" w:type="dxa"/>
            <w:tcMar>
              <w:top w:w="50" w:type="dxa"/>
              <w:left w:w="100" w:type="dxa"/>
            </w:tcMar>
            <w:vAlign w:val="center"/>
          </w:tcPr>
          <w:p w14:paraId="5147B14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F981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1FE951">
            <w:pPr>
              <w:spacing w:before="0" w:after="0"/>
              <w:ind w:left="0"/>
              <w:jc w:val="left"/>
            </w:pPr>
            <w:r>
              <w:rPr>
                <w:rFonts w:ascii="Times New Roman" w:hAnsi="Times New Roman"/>
                <w:b w:val="0"/>
                <w:i w:val="0"/>
                <w:color w:val="000000"/>
                <w:sz w:val="24"/>
              </w:rPr>
              <w:t>87</w:t>
            </w:r>
          </w:p>
        </w:tc>
        <w:tc>
          <w:tcPr>
            <w:tcW w:w="3461" w:type="dxa"/>
            <w:tcMar>
              <w:top w:w="50" w:type="dxa"/>
              <w:left w:w="100" w:type="dxa"/>
            </w:tcMar>
            <w:vAlign w:val="center"/>
          </w:tcPr>
          <w:p w14:paraId="5F306992">
            <w:pPr>
              <w:spacing w:before="0" w:after="0"/>
              <w:ind w:left="135"/>
              <w:jc w:val="left"/>
            </w:pPr>
            <w:r>
              <w:rPr>
                <w:rFonts w:ascii="Times New Roman" w:hAnsi="Times New Roman"/>
                <w:b w:val="0"/>
                <w:i w:val="0"/>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3A00085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FC4A1E">
            <w:pPr>
              <w:spacing w:before="0" w:after="0" w:line="276" w:lineRule="auto"/>
              <w:ind w:left="135"/>
              <w:jc w:val="center"/>
            </w:pPr>
          </w:p>
        </w:tc>
        <w:tc>
          <w:tcPr>
            <w:tcW w:w="1576" w:type="dxa"/>
            <w:tcMar>
              <w:top w:w="50" w:type="dxa"/>
              <w:left w:w="100" w:type="dxa"/>
            </w:tcMar>
            <w:vAlign w:val="center"/>
          </w:tcPr>
          <w:p w14:paraId="23354F91">
            <w:pPr>
              <w:spacing w:before="0" w:after="0" w:line="276" w:lineRule="auto"/>
              <w:ind w:left="135"/>
              <w:jc w:val="center"/>
            </w:pPr>
          </w:p>
        </w:tc>
        <w:tc>
          <w:tcPr>
            <w:tcW w:w="1110" w:type="dxa"/>
            <w:tcMar>
              <w:top w:w="50" w:type="dxa"/>
              <w:left w:w="100" w:type="dxa"/>
            </w:tcMar>
            <w:vAlign w:val="center"/>
          </w:tcPr>
          <w:p w14:paraId="78BF4FE4">
            <w:pPr>
              <w:spacing w:before="0" w:after="0"/>
              <w:ind w:left="135"/>
              <w:jc w:val="left"/>
            </w:pPr>
          </w:p>
        </w:tc>
        <w:tc>
          <w:tcPr>
            <w:tcW w:w="1922" w:type="dxa"/>
            <w:tcMar>
              <w:top w:w="50" w:type="dxa"/>
              <w:left w:w="100" w:type="dxa"/>
            </w:tcMar>
            <w:vAlign w:val="center"/>
          </w:tcPr>
          <w:p w14:paraId="7A4A6BB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C844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8BA8395">
            <w:pPr>
              <w:spacing w:before="0" w:after="0"/>
              <w:ind w:left="0"/>
              <w:jc w:val="left"/>
            </w:pPr>
            <w:r>
              <w:rPr>
                <w:rFonts w:ascii="Times New Roman" w:hAnsi="Times New Roman"/>
                <w:b w:val="0"/>
                <w:i w:val="0"/>
                <w:color w:val="000000"/>
                <w:sz w:val="24"/>
              </w:rPr>
              <w:t>88</w:t>
            </w:r>
          </w:p>
        </w:tc>
        <w:tc>
          <w:tcPr>
            <w:tcW w:w="3461" w:type="dxa"/>
            <w:tcMar>
              <w:top w:w="50" w:type="dxa"/>
              <w:left w:w="100" w:type="dxa"/>
            </w:tcMar>
            <w:vAlign w:val="center"/>
          </w:tcPr>
          <w:p w14:paraId="5E4F81E9">
            <w:pPr>
              <w:spacing w:before="0" w:after="0"/>
              <w:ind w:left="135"/>
              <w:jc w:val="left"/>
            </w:pPr>
            <w:r>
              <w:rPr>
                <w:rFonts w:ascii="Times New Roman" w:hAnsi="Times New Roman"/>
                <w:b w:val="0"/>
                <w:i w:val="0"/>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3BE2009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F055B33">
            <w:pPr>
              <w:spacing w:before="0" w:after="0" w:line="276" w:lineRule="auto"/>
              <w:ind w:left="135"/>
              <w:jc w:val="center"/>
            </w:pPr>
          </w:p>
        </w:tc>
        <w:tc>
          <w:tcPr>
            <w:tcW w:w="1576" w:type="dxa"/>
            <w:tcMar>
              <w:top w:w="50" w:type="dxa"/>
              <w:left w:w="100" w:type="dxa"/>
            </w:tcMar>
            <w:vAlign w:val="center"/>
          </w:tcPr>
          <w:p w14:paraId="031C78A9">
            <w:pPr>
              <w:spacing w:before="0" w:after="0" w:line="276" w:lineRule="auto"/>
              <w:ind w:left="135"/>
              <w:jc w:val="center"/>
            </w:pPr>
          </w:p>
        </w:tc>
        <w:tc>
          <w:tcPr>
            <w:tcW w:w="1110" w:type="dxa"/>
            <w:tcMar>
              <w:top w:w="50" w:type="dxa"/>
              <w:left w:w="100" w:type="dxa"/>
            </w:tcMar>
            <w:vAlign w:val="center"/>
          </w:tcPr>
          <w:p w14:paraId="2BFB4916">
            <w:pPr>
              <w:spacing w:before="0" w:after="0"/>
              <w:ind w:left="135"/>
              <w:jc w:val="left"/>
            </w:pPr>
          </w:p>
        </w:tc>
        <w:tc>
          <w:tcPr>
            <w:tcW w:w="1922" w:type="dxa"/>
            <w:tcMar>
              <w:top w:w="50" w:type="dxa"/>
              <w:left w:w="100" w:type="dxa"/>
            </w:tcMar>
            <w:vAlign w:val="center"/>
          </w:tcPr>
          <w:p w14:paraId="51C98DA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5443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9C470B">
            <w:pPr>
              <w:spacing w:before="0" w:after="0"/>
              <w:ind w:left="0"/>
              <w:jc w:val="left"/>
            </w:pPr>
            <w:r>
              <w:rPr>
                <w:rFonts w:ascii="Times New Roman" w:hAnsi="Times New Roman"/>
                <w:b w:val="0"/>
                <w:i w:val="0"/>
                <w:color w:val="000000"/>
                <w:sz w:val="24"/>
              </w:rPr>
              <w:t>89</w:t>
            </w:r>
          </w:p>
        </w:tc>
        <w:tc>
          <w:tcPr>
            <w:tcW w:w="3461" w:type="dxa"/>
            <w:tcMar>
              <w:top w:w="50" w:type="dxa"/>
              <w:left w:w="100" w:type="dxa"/>
            </w:tcMar>
            <w:vAlign w:val="center"/>
          </w:tcPr>
          <w:p w14:paraId="641AAC40">
            <w:pPr>
              <w:spacing w:before="0" w:after="0"/>
              <w:ind w:left="135"/>
              <w:jc w:val="left"/>
            </w:pPr>
            <w:r>
              <w:rPr>
                <w:rFonts w:ascii="Times New Roman" w:hAnsi="Times New Roman"/>
                <w:b w:val="0"/>
                <w:i w:val="0"/>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14:paraId="52AEC10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766A8C">
            <w:pPr>
              <w:spacing w:before="0" w:after="0" w:line="276" w:lineRule="auto"/>
              <w:ind w:left="135"/>
              <w:jc w:val="center"/>
            </w:pPr>
          </w:p>
        </w:tc>
        <w:tc>
          <w:tcPr>
            <w:tcW w:w="1576" w:type="dxa"/>
            <w:tcMar>
              <w:top w:w="50" w:type="dxa"/>
              <w:left w:w="100" w:type="dxa"/>
            </w:tcMar>
            <w:vAlign w:val="center"/>
          </w:tcPr>
          <w:p w14:paraId="69497DE0">
            <w:pPr>
              <w:spacing w:before="0" w:after="0" w:line="276" w:lineRule="auto"/>
              <w:ind w:left="135"/>
              <w:jc w:val="center"/>
            </w:pPr>
          </w:p>
        </w:tc>
        <w:tc>
          <w:tcPr>
            <w:tcW w:w="1110" w:type="dxa"/>
            <w:tcMar>
              <w:top w:w="50" w:type="dxa"/>
              <w:left w:w="100" w:type="dxa"/>
            </w:tcMar>
            <w:vAlign w:val="center"/>
          </w:tcPr>
          <w:p w14:paraId="29B46215">
            <w:pPr>
              <w:spacing w:before="0" w:after="0"/>
              <w:ind w:left="135"/>
              <w:jc w:val="left"/>
            </w:pPr>
          </w:p>
        </w:tc>
        <w:tc>
          <w:tcPr>
            <w:tcW w:w="1922" w:type="dxa"/>
            <w:tcMar>
              <w:top w:w="50" w:type="dxa"/>
              <w:left w:w="100" w:type="dxa"/>
            </w:tcMar>
            <w:vAlign w:val="center"/>
          </w:tcPr>
          <w:p w14:paraId="16DEA10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2D7BE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D1C5296">
            <w:pPr>
              <w:spacing w:before="0" w:after="0"/>
              <w:ind w:left="0"/>
              <w:jc w:val="left"/>
            </w:pPr>
            <w:r>
              <w:rPr>
                <w:rFonts w:ascii="Times New Roman" w:hAnsi="Times New Roman"/>
                <w:b w:val="0"/>
                <w:i w:val="0"/>
                <w:color w:val="000000"/>
                <w:sz w:val="24"/>
              </w:rPr>
              <w:t>90</w:t>
            </w:r>
          </w:p>
        </w:tc>
        <w:tc>
          <w:tcPr>
            <w:tcW w:w="3461" w:type="dxa"/>
            <w:tcMar>
              <w:top w:w="50" w:type="dxa"/>
              <w:left w:w="100" w:type="dxa"/>
            </w:tcMar>
            <w:vAlign w:val="center"/>
          </w:tcPr>
          <w:p w14:paraId="79FA407E">
            <w:pPr>
              <w:spacing w:before="0" w:after="0"/>
              <w:ind w:left="135"/>
              <w:jc w:val="left"/>
            </w:pPr>
            <w:r>
              <w:rPr>
                <w:rFonts w:ascii="Times New Roman" w:hAnsi="Times New Roman"/>
                <w:b w:val="0"/>
                <w:i w:val="0"/>
                <w:color w:val="000000"/>
                <w:sz w:val="24"/>
              </w:rPr>
              <w:t>Резервный урок. Чтение произведений о детях Н.Н. Носова</w:t>
            </w:r>
          </w:p>
        </w:tc>
        <w:tc>
          <w:tcPr>
            <w:tcW w:w="783" w:type="dxa"/>
            <w:tcMar>
              <w:top w:w="50" w:type="dxa"/>
              <w:left w:w="100" w:type="dxa"/>
            </w:tcMar>
            <w:vAlign w:val="center"/>
          </w:tcPr>
          <w:p w14:paraId="7D7F7A7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EAF9A7B">
            <w:pPr>
              <w:spacing w:before="0" w:after="0" w:line="276" w:lineRule="auto"/>
              <w:ind w:left="135"/>
              <w:jc w:val="center"/>
            </w:pPr>
          </w:p>
        </w:tc>
        <w:tc>
          <w:tcPr>
            <w:tcW w:w="1576" w:type="dxa"/>
            <w:tcMar>
              <w:top w:w="50" w:type="dxa"/>
              <w:left w:w="100" w:type="dxa"/>
            </w:tcMar>
            <w:vAlign w:val="center"/>
          </w:tcPr>
          <w:p w14:paraId="75835F50">
            <w:pPr>
              <w:spacing w:before="0" w:after="0" w:line="276" w:lineRule="auto"/>
              <w:ind w:left="135"/>
              <w:jc w:val="center"/>
            </w:pPr>
          </w:p>
        </w:tc>
        <w:tc>
          <w:tcPr>
            <w:tcW w:w="1110" w:type="dxa"/>
            <w:tcMar>
              <w:top w:w="50" w:type="dxa"/>
              <w:left w:w="100" w:type="dxa"/>
            </w:tcMar>
            <w:vAlign w:val="center"/>
          </w:tcPr>
          <w:p w14:paraId="2A956674">
            <w:pPr>
              <w:spacing w:before="0" w:after="0"/>
              <w:ind w:left="135"/>
              <w:jc w:val="left"/>
            </w:pPr>
          </w:p>
        </w:tc>
        <w:tc>
          <w:tcPr>
            <w:tcW w:w="1922" w:type="dxa"/>
            <w:tcMar>
              <w:top w:w="50" w:type="dxa"/>
              <w:left w:w="100" w:type="dxa"/>
            </w:tcMar>
            <w:vAlign w:val="center"/>
          </w:tcPr>
          <w:p w14:paraId="4A24379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1EB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8BDA43">
            <w:pPr>
              <w:spacing w:before="0" w:after="0"/>
              <w:ind w:left="0"/>
              <w:jc w:val="left"/>
            </w:pPr>
            <w:r>
              <w:rPr>
                <w:rFonts w:ascii="Times New Roman" w:hAnsi="Times New Roman"/>
                <w:b w:val="0"/>
                <w:i w:val="0"/>
                <w:color w:val="000000"/>
                <w:sz w:val="24"/>
              </w:rPr>
              <w:t>91</w:t>
            </w:r>
          </w:p>
        </w:tc>
        <w:tc>
          <w:tcPr>
            <w:tcW w:w="3461" w:type="dxa"/>
            <w:tcMar>
              <w:top w:w="50" w:type="dxa"/>
              <w:left w:w="100" w:type="dxa"/>
            </w:tcMar>
            <w:vAlign w:val="center"/>
          </w:tcPr>
          <w:p w14:paraId="041E5233">
            <w:pPr>
              <w:spacing w:before="0" w:after="0"/>
              <w:ind w:left="135"/>
              <w:jc w:val="left"/>
            </w:pPr>
            <w:r>
              <w:rPr>
                <w:rFonts w:ascii="Times New Roman" w:hAnsi="Times New Roman"/>
                <w:b w:val="0"/>
                <w:i w:val="0"/>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6B2348FC">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17F18F">
            <w:pPr>
              <w:spacing w:before="0" w:after="0" w:line="276" w:lineRule="auto"/>
              <w:ind w:left="135"/>
              <w:jc w:val="center"/>
            </w:pPr>
          </w:p>
        </w:tc>
        <w:tc>
          <w:tcPr>
            <w:tcW w:w="1576" w:type="dxa"/>
            <w:tcMar>
              <w:top w:w="50" w:type="dxa"/>
              <w:left w:w="100" w:type="dxa"/>
            </w:tcMar>
            <w:vAlign w:val="center"/>
          </w:tcPr>
          <w:p w14:paraId="763389D3">
            <w:pPr>
              <w:spacing w:before="0" w:after="0" w:line="276" w:lineRule="auto"/>
              <w:ind w:left="135"/>
              <w:jc w:val="center"/>
            </w:pPr>
          </w:p>
        </w:tc>
        <w:tc>
          <w:tcPr>
            <w:tcW w:w="1110" w:type="dxa"/>
            <w:tcMar>
              <w:top w:w="50" w:type="dxa"/>
              <w:left w:w="100" w:type="dxa"/>
            </w:tcMar>
            <w:vAlign w:val="center"/>
          </w:tcPr>
          <w:p w14:paraId="377935EC">
            <w:pPr>
              <w:spacing w:before="0" w:after="0"/>
              <w:ind w:left="135"/>
              <w:jc w:val="left"/>
            </w:pPr>
          </w:p>
        </w:tc>
        <w:tc>
          <w:tcPr>
            <w:tcW w:w="1922" w:type="dxa"/>
            <w:tcMar>
              <w:top w:w="50" w:type="dxa"/>
              <w:left w:w="100" w:type="dxa"/>
            </w:tcMar>
            <w:vAlign w:val="center"/>
          </w:tcPr>
          <w:p w14:paraId="4BCF88B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4D40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A54A4EF">
            <w:pPr>
              <w:spacing w:before="0" w:after="0"/>
              <w:ind w:left="0"/>
              <w:jc w:val="left"/>
            </w:pPr>
            <w:r>
              <w:rPr>
                <w:rFonts w:ascii="Times New Roman" w:hAnsi="Times New Roman"/>
                <w:b w:val="0"/>
                <w:i w:val="0"/>
                <w:color w:val="000000"/>
                <w:sz w:val="24"/>
              </w:rPr>
              <w:t>92</w:t>
            </w:r>
          </w:p>
        </w:tc>
        <w:tc>
          <w:tcPr>
            <w:tcW w:w="3461" w:type="dxa"/>
            <w:tcMar>
              <w:top w:w="50" w:type="dxa"/>
              <w:left w:w="100" w:type="dxa"/>
            </w:tcMar>
            <w:vAlign w:val="center"/>
          </w:tcPr>
          <w:p w14:paraId="44D1F76C">
            <w:pPr>
              <w:spacing w:before="0" w:after="0"/>
              <w:ind w:left="135"/>
              <w:jc w:val="left"/>
            </w:pPr>
            <w:r>
              <w:rPr>
                <w:rFonts w:ascii="Times New Roman" w:hAnsi="Times New Roman"/>
                <w:b w:val="0"/>
                <w:i w:val="0"/>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0B8B659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CAB65EC">
            <w:pPr>
              <w:spacing w:before="0" w:after="0" w:line="276" w:lineRule="auto"/>
              <w:ind w:left="135"/>
              <w:jc w:val="center"/>
            </w:pPr>
          </w:p>
        </w:tc>
        <w:tc>
          <w:tcPr>
            <w:tcW w:w="1576" w:type="dxa"/>
            <w:tcMar>
              <w:top w:w="50" w:type="dxa"/>
              <w:left w:w="100" w:type="dxa"/>
            </w:tcMar>
            <w:vAlign w:val="center"/>
          </w:tcPr>
          <w:p w14:paraId="1E1F5F59">
            <w:pPr>
              <w:spacing w:before="0" w:after="0" w:line="276" w:lineRule="auto"/>
              <w:ind w:left="135"/>
              <w:jc w:val="center"/>
            </w:pPr>
          </w:p>
        </w:tc>
        <w:tc>
          <w:tcPr>
            <w:tcW w:w="1110" w:type="dxa"/>
            <w:tcMar>
              <w:top w:w="50" w:type="dxa"/>
              <w:left w:w="100" w:type="dxa"/>
            </w:tcMar>
            <w:vAlign w:val="center"/>
          </w:tcPr>
          <w:p w14:paraId="383A7A06">
            <w:pPr>
              <w:spacing w:before="0" w:after="0"/>
              <w:ind w:left="135"/>
              <w:jc w:val="left"/>
            </w:pPr>
          </w:p>
        </w:tc>
        <w:tc>
          <w:tcPr>
            <w:tcW w:w="1922" w:type="dxa"/>
            <w:tcMar>
              <w:top w:w="50" w:type="dxa"/>
              <w:left w:w="100" w:type="dxa"/>
            </w:tcMar>
            <w:vAlign w:val="center"/>
          </w:tcPr>
          <w:p w14:paraId="40C12B6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E03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1719AF">
            <w:pPr>
              <w:spacing w:before="0" w:after="0"/>
              <w:ind w:left="0"/>
              <w:jc w:val="left"/>
            </w:pPr>
            <w:r>
              <w:rPr>
                <w:rFonts w:ascii="Times New Roman" w:hAnsi="Times New Roman"/>
                <w:b w:val="0"/>
                <w:i w:val="0"/>
                <w:color w:val="000000"/>
                <w:sz w:val="24"/>
              </w:rPr>
              <w:t>93</w:t>
            </w:r>
          </w:p>
        </w:tc>
        <w:tc>
          <w:tcPr>
            <w:tcW w:w="3461" w:type="dxa"/>
            <w:tcMar>
              <w:top w:w="50" w:type="dxa"/>
              <w:left w:w="100" w:type="dxa"/>
            </w:tcMar>
            <w:vAlign w:val="center"/>
          </w:tcPr>
          <w:p w14:paraId="5DB09094">
            <w:pPr>
              <w:spacing w:before="0" w:after="0"/>
              <w:ind w:left="135"/>
              <w:jc w:val="left"/>
            </w:pPr>
            <w:r>
              <w:rPr>
                <w:rFonts w:ascii="Times New Roman" w:hAnsi="Times New Roman"/>
                <w:b w:val="0"/>
                <w:i w:val="0"/>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128956F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582D924">
            <w:pPr>
              <w:spacing w:before="0" w:after="0" w:line="276" w:lineRule="auto"/>
              <w:ind w:left="135"/>
              <w:jc w:val="center"/>
            </w:pPr>
          </w:p>
        </w:tc>
        <w:tc>
          <w:tcPr>
            <w:tcW w:w="1576" w:type="dxa"/>
            <w:tcMar>
              <w:top w:w="50" w:type="dxa"/>
              <w:left w:w="100" w:type="dxa"/>
            </w:tcMar>
            <w:vAlign w:val="center"/>
          </w:tcPr>
          <w:p w14:paraId="44EF50C9">
            <w:pPr>
              <w:spacing w:before="0" w:after="0" w:line="276" w:lineRule="auto"/>
              <w:ind w:left="135"/>
              <w:jc w:val="center"/>
            </w:pPr>
          </w:p>
        </w:tc>
        <w:tc>
          <w:tcPr>
            <w:tcW w:w="1110" w:type="dxa"/>
            <w:tcMar>
              <w:top w:w="50" w:type="dxa"/>
              <w:left w:w="100" w:type="dxa"/>
            </w:tcMar>
            <w:vAlign w:val="center"/>
          </w:tcPr>
          <w:p w14:paraId="481BA105">
            <w:pPr>
              <w:spacing w:before="0" w:after="0"/>
              <w:ind w:left="135"/>
              <w:jc w:val="left"/>
            </w:pPr>
          </w:p>
        </w:tc>
        <w:tc>
          <w:tcPr>
            <w:tcW w:w="1922" w:type="dxa"/>
            <w:tcMar>
              <w:top w:w="50" w:type="dxa"/>
              <w:left w:w="100" w:type="dxa"/>
            </w:tcMar>
            <w:vAlign w:val="center"/>
          </w:tcPr>
          <w:p w14:paraId="4413CA8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66DF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AAEED7">
            <w:pPr>
              <w:spacing w:before="0" w:after="0"/>
              <w:ind w:left="0"/>
              <w:jc w:val="left"/>
            </w:pPr>
            <w:r>
              <w:rPr>
                <w:rFonts w:ascii="Times New Roman" w:hAnsi="Times New Roman"/>
                <w:b w:val="0"/>
                <w:i w:val="0"/>
                <w:color w:val="000000"/>
                <w:sz w:val="24"/>
              </w:rPr>
              <w:t>94</w:t>
            </w:r>
          </w:p>
        </w:tc>
        <w:tc>
          <w:tcPr>
            <w:tcW w:w="3461" w:type="dxa"/>
            <w:tcMar>
              <w:top w:w="50" w:type="dxa"/>
              <w:left w:w="100" w:type="dxa"/>
            </w:tcMar>
            <w:vAlign w:val="center"/>
          </w:tcPr>
          <w:p w14:paraId="42C6C0D6">
            <w:pPr>
              <w:spacing w:before="0" w:after="0"/>
              <w:ind w:left="135"/>
              <w:jc w:val="left"/>
            </w:pPr>
            <w:r>
              <w:rPr>
                <w:rFonts w:ascii="Times New Roman" w:hAnsi="Times New Roman"/>
                <w:b w:val="0"/>
                <w:i w:val="0"/>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3529443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BFEC6C5">
            <w:pPr>
              <w:spacing w:before="0" w:after="0" w:line="276" w:lineRule="auto"/>
              <w:ind w:left="135"/>
              <w:jc w:val="center"/>
            </w:pPr>
          </w:p>
        </w:tc>
        <w:tc>
          <w:tcPr>
            <w:tcW w:w="1576" w:type="dxa"/>
            <w:tcMar>
              <w:top w:w="50" w:type="dxa"/>
              <w:left w:w="100" w:type="dxa"/>
            </w:tcMar>
            <w:vAlign w:val="center"/>
          </w:tcPr>
          <w:p w14:paraId="6A14B20B">
            <w:pPr>
              <w:spacing w:before="0" w:after="0" w:line="276" w:lineRule="auto"/>
              <w:ind w:left="135"/>
              <w:jc w:val="center"/>
            </w:pPr>
          </w:p>
        </w:tc>
        <w:tc>
          <w:tcPr>
            <w:tcW w:w="1110" w:type="dxa"/>
            <w:tcMar>
              <w:top w:w="50" w:type="dxa"/>
              <w:left w:w="100" w:type="dxa"/>
            </w:tcMar>
            <w:vAlign w:val="center"/>
          </w:tcPr>
          <w:p w14:paraId="4E1F8391">
            <w:pPr>
              <w:spacing w:before="0" w:after="0"/>
              <w:ind w:left="135"/>
              <w:jc w:val="left"/>
            </w:pPr>
          </w:p>
        </w:tc>
        <w:tc>
          <w:tcPr>
            <w:tcW w:w="1922" w:type="dxa"/>
            <w:tcMar>
              <w:top w:w="50" w:type="dxa"/>
              <w:left w:w="100" w:type="dxa"/>
            </w:tcMar>
            <w:vAlign w:val="center"/>
          </w:tcPr>
          <w:p w14:paraId="745241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9CD8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292D79">
            <w:pPr>
              <w:spacing w:before="0" w:after="0"/>
              <w:ind w:left="0"/>
              <w:jc w:val="left"/>
            </w:pPr>
            <w:r>
              <w:rPr>
                <w:rFonts w:ascii="Times New Roman" w:hAnsi="Times New Roman"/>
                <w:b w:val="0"/>
                <w:i w:val="0"/>
                <w:color w:val="000000"/>
                <w:sz w:val="24"/>
              </w:rPr>
              <w:t>95</w:t>
            </w:r>
          </w:p>
        </w:tc>
        <w:tc>
          <w:tcPr>
            <w:tcW w:w="3461" w:type="dxa"/>
            <w:tcMar>
              <w:top w:w="50" w:type="dxa"/>
              <w:left w:w="100" w:type="dxa"/>
            </w:tcMar>
            <w:vAlign w:val="center"/>
          </w:tcPr>
          <w:p w14:paraId="3E80A58F">
            <w:pPr>
              <w:spacing w:before="0" w:after="0"/>
              <w:ind w:left="135"/>
              <w:jc w:val="left"/>
            </w:pPr>
            <w:r>
              <w:rPr>
                <w:rFonts w:ascii="Times New Roman" w:hAnsi="Times New Roman"/>
                <w:b w:val="0"/>
                <w:i w:val="0"/>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386F02F8">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5F423BD">
            <w:pPr>
              <w:spacing w:before="0" w:after="0" w:line="276" w:lineRule="auto"/>
              <w:ind w:left="135"/>
              <w:jc w:val="center"/>
            </w:pPr>
          </w:p>
        </w:tc>
        <w:tc>
          <w:tcPr>
            <w:tcW w:w="1576" w:type="dxa"/>
            <w:tcMar>
              <w:top w:w="50" w:type="dxa"/>
              <w:left w:w="100" w:type="dxa"/>
            </w:tcMar>
            <w:vAlign w:val="center"/>
          </w:tcPr>
          <w:p w14:paraId="26C67C31">
            <w:pPr>
              <w:spacing w:before="0" w:after="0" w:line="276" w:lineRule="auto"/>
              <w:ind w:left="135"/>
              <w:jc w:val="center"/>
            </w:pPr>
          </w:p>
        </w:tc>
        <w:tc>
          <w:tcPr>
            <w:tcW w:w="1110" w:type="dxa"/>
            <w:tcMar>
              <w:top w:w="50" w:type="dxa"/>
              <w:left w:w="100" w:type="dxa"/>
            </w:tcMar>
            <w:vAlign w:val="center"/>
          </w:tcPr>
          <w:p w14:paraId="1187C7FD">
            <w:pPr>
              <w:spacing w:before="0" w:after="0"/>
              <w:ind w:left="135"/>
              <w:jc w:val="left"/>
            </w:pPr>
          </w:p>
        </w:tc>
        <w:tc>
          <w:tcPr>
            <w:tcW w:w="1922" w:type="dxa"/>
            <w:tcMar>
              <w:top w:w="50" w:type="dxa"/>
              <w:left w:w="100" w:type="dxa"/>
            </w:tcMar>
            <w:vAlign w:val="center"/>
          </w:tcPr>
          <w:p w14:paraId="13F35D6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08BC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2F7858">
            <w:pPr>
              <w:spacing w:before="0" w:after="0"/>
              <w:ind w:left="0"/>
              <w:jc w:val="left"/>
            </w:pPr>
            <w:r>
              <w:rPr>
                <w:rFonts w:ascii="Times New Roman" w:hAnsi="Times New Roman"/>
                <w:b w:val="0"/>
                <w:i w:val="0"/>
                <w:color w:val="000000"/>
                <w:sz w:val="24"/>
              </w:rPr>
              <w:t>96</w:t>
            </w:r>
          </w:p>
        </w:tc>
        <w:tc>
          <w:tcPr>
            <w:tcW w:w="3461" w:type="dxa"/>
            <w:tcMar>
              <w:top w:w="50" w:type="dxa"/>
              <w:left w:w="100" w:type="dxa"/>
            </w:tcMar>
            <w:vAlign w:val="center"/>
          </w:tcPr>
          <w:p w14:paraId="5B7A2A3B">
            <w:pPr>
              <w:spacing w:before="0" w:after="0"/>
              <w:ind w:left="135"/>
              <w:jc w:val="left"/>
            </w:pPr>
            <w:r>
              <w:rPr>
                <w:rFonts w:ascii="Times New Roman" w:hAnsi="Times New Roman"/>
                <w:b w:val="0"/>
                <w:i w:val="0"/>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7498B64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3C11B71">
            <w:pPr>
              <w:spacing w:before="0" w:after="0" w:line="276" w:lineRule="auto"/>
              <w:ind w:left="135"/>
              <w:jc w:val="center"/>
            </w:pPr>
          </w:p>
        </w:tc>
        <w:tc>
          <w:tcPr>
            <w:tcW w:w="1576" w:type="dxa"/>
            <w:tcMar>
              <w:top w:w="50" w:type="dxa"/>
              <w:left w:w="100" w:type="dxa"/>
            </w:tcMar>
            <w:vAlign w:val="center"/>
          </w:tcPr>
          <w:p w14:paraId="5C955827">
            <w:pPr>
              <w:spacing w:before="0" w:after="0" w:line="276" w:lineRule="auto"/>
              <w:ind w:left="135"/>
              <w:jc w:val="center"/>
            </w:pPr>
          </w:p>
        </w:tc>
        <w:tc>
          <w:tcPr>
            <w:tcW w:w="1110" w:type="dxa"/>
            <w:tcMar>
              <w:top w:w="50" w:type="dxa"/>
              <w:left w:w="100" w:type="dxa"/>
            </w:tcMar>
            <w:vAlign w:val="center"/>
          </w:tcPr>
          <w:p w14:paraId="4239003B">
            <w:pPr>
              <w:spacing w:before="0" w:after="0"/>
              <w:ind w:left="135"/>
              <w:jc w:val="left"/>
            </w:pPr>
          </w:p>
        </w:tc>
        <w:tc>
          <w:tcPr>
            <w:tcW w:w="1922" w:type="dxa"/>
            <w:tcMar>
              <w:top w:w="50" w:type="dxa"/>
              <w:left w:w="100" w:type="dxa"/>
            </w:tcMar>
            <w:vAlign w:val="center"/>
          </w:tcPr>
          <w:p w14:paraId="71597FA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8AC7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983EF36">
            <w:pPr>
              <w:spacing w:before="0" w:after="0"/>
              <w:ind w:left="0"/>
              <w:jc w:val="left"/>
            </w:pPr>
            <w:r>
              <w:rPr>
                <w:rFonts w:ascii="Times New Roman" w:hAnsi="Times New Roman"/>
                <w:b w:val="0"/>
                <w:i w:val="0"/>
                <w:color w:val="000000"/>
                <w:sz w:val="24"/>
              </w:rPr>
              <w:t>97</w:t>
            </w:r>
          </w:p>
        </w:tc>
        <w:tc>
          <w:tcPr>
            <w:tcW w:w="3461" w:type="dxa"/>
            <w:tcMar>
              <w:top w:w="50" w:type="dxa"/>
              <w:left w:w="100" w:type="dxa"/>
            </w:tcMar>
            <w:vAlign w:val="center"/>
          </w:tcPr>
          <w:p w14:paraId="5E04A6A8">
            <w:pPr>
              <w:spacing w:before="0" w:after="0"/>
              <w:ind w:left="135"/>
              <w:jc w:val="left"/>
            </w:pPr>
            <w:r>
              <w:rPr>
                <w:rFonts w:ascii="Times New Roman" w:hAnsi="Times New Roman"/>
                <w:b w:val="0"/>
                <w:i w:val="0"/>
                <w:color w:val="000000"/>
                <w:sz w:val="24"/>
              </w:rPr>
              <w:t>Отражение сюжета произведения в иллюстрациях</w:t>
            </w:r>
          </w:p>
        </w:tc>
        <w:tc>
          <w:tcPr>
            <w:tcW w:w="783" w:type="dxa"/>
            <w:tcMar>
              <w:top w:w="50" w:type="dxa"/>
              <w:left w:w="100" w:type="dxa"/>
            </w:tcMar>
            <w:vAlign w:val="center"/>
          </w:tcPr>
          <w:p w14:paraId="0BF5FEA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DD98D9C">
            <w:pPr>
              <w:spacing w:before="0" w:after="0" w:line="276" w:lineRule="auto"/>
              <w:ind w:left="135"/>
              <w:jc w:val="center"/>
            </w:pPr>
          </w:p>
        </w:tc>
        <w:tc>
          <w:tcPr>
            <w:tcW w:w="1576" w:type="dxa"/>
            <w:tcMar>
              <w:top w:w="50" w:type="dxa"/>
              <w:left w:w="100" w:type="dxa"/>
            </w:tcMar>
            <w:vAlign w:val="center"/>
          </w:tcPr>
          <w:p w14:paraId="79DC04FB">
            <w:pPr>
              <w:spacing w:before="0" w:after="0" w:line="276" w:lineRule="auto"/>
              <w:ind w:left="135"/>
              <w:jc w:val="center"/>
            </w:pPr>
          </w:p>
        </w:tc>
        <w:tc>
          <w:tcPr>
            <w:tcW w:w="1110" w:type="dxa"/>
            <w:tcMar>
              <w:top w:w="50" w:type="dxa"/>
              <w:left w:w="100" w:type="dxa"/>
            </w:tcMar>
            <w:vAlign w:val="center"/>
          </w:tcPr>
          <w:p w14:paraId="6F7B5A1C">
            <w:pPr>
              <w:spacing w:before="0" w:after="0"/>
              <w:ind w:left="135"/>
              <w:jc w:val="left"/>
            </w:pPr>
          </w:p>
        </w:tc>
        <w:tc>
          <w:tcPr>
            <w:tcW w:w="1922" w:type="dxa"/>
            <w:tcMar>
              <w:top w:w="50" w:type="dxa"/>
              <w:left w:w="100" w:type="dxa"/>
            </w:tcMar>
            <w:vAlign w:val="center"/>
          </w:tcPr>
          <w:p w14:paraId="4B4A6BA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2C5F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4C3497">
            <w:pPr>
              <w:spacing w:before="0" w:after="0"/>
              <w:ind w:left="0"/>
              <w:jc w:val="left"/>
            </w:pPr>
            <w:r>
              <w:rPr>
                <w:rFonts w:ascii="Times New Roman" w:hAnsi="Times New Roman"/>
                <w:b w:val="0"/>
                <w:i w:val="0"/>
                <w:color w:val="000000"/>
                <w:sz w:val="24"/>
              </w:rPr>
              <w:t>98</w:t>
            </w:r>
          </w:p>
        </w:tc>
        <w:tc>
          <w:tcPr>
            <w:tcW w:w="3461" w:type="dxa"/>
            <w:tcMar>
              <w:top w:w="50" w:type="dxa"/>
              <w:left w:w="100" w:type="dxa"/>
            </w:tcMar>
            <w:vAlign w:val="center"/>
          </w:tcPr>
          <w:p w14:paraId="2A466395">
            <w:pPr>
              <w:spacing w:before="0" w:after="0"/>
              <w:ind w:left="135"/>
              <w:jc w:val="left"/>
            </w:pPr>
            <w:r>
              <w:rPr>
                <w:rFonts w:ascii="Times New Roman" w:hAnsi="Times New Roman"/>
                <w:b w:val="0"/>
                <w:i w:val="0"/>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48ED8B2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9A7009C">
            <w:pPr>
              <w:spacing w:before="0" w:after="0" w:line="276" w:lineRule="auto"/>
              <w:ind w:left="135"/>
              <w:jc w:val="center"/>
            </w:pPr>
          </w:p>
        </w:tc>
        <w:tc>
          <w:tcPr>
            <w:tcW w:w="1576" w:type="dxa"/>
            <w:tcMar>
              <w:top w:w="50" w:type="dxa"/>
              <w:left w:w="100" w:type="dxa"/>
            </w:tcMar>
            <w:vAlign w:val="center"/>
          </w:tcPr>
          <w:p w14:paraId="3D6FAB29">
            <w:pPr>
              <w:spacing w:before="0" w:after="0" w:line="276" w:lineRule="auto"/>
              <w:ind w:left="135"/>
              <w:jc w:val="center"/>
            </w:pPr>
          </w:p>
        </w:tc>
        <w:tc>
          <w:tcPr>
            <w:tcW w:w="1110" w:type="dxa"/>
            <w:tcMar>
              <w:top w:w="50" w:type="dxa"/>
              <w:left w:w="100" w:type="dxa"/>
            </w:tcMar>
            <w:vAlign w:val="center"/>
          </w:tcPr>
          <w:p w14:paraId="0ECE5077">
            <w:pPr>
              <w:spacing w:before="0" w:after="0"/>
              <w:ind w:left="135"/>
              <w:jc w:val="left"/>
            </w:pPr>
          </w:p>
        </w:tc>
        <w:tc>
          <w:tcPr>
            <w:tcW w:w="1922" w:type="dxa"/>
            <w:tcMar>
              <w:top w:w="50" w:type="dxa"/>
              <w:left w:w="100" w:type="dxa"/>
            </w:tcMar>
            <w:vAlign w:val="center"/>
          </w:tcPr>
          <w:p w14:paraId="667AB91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EAD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522DA0">
            <w:pPr>
              <w:spacing w:before="0" w:after="0"/>
              <w:ind w:left="0"/>
              <w:jc w:val="left"/>
            </w:pPr>
            <w:r>
              <w:rPr>
                <w:rFonts w:ascii="Times New Roman" w:hAnsi="Times New Roman"/>
                <w:b w:val="0"/>
                <w:i w:val="0"/>
                <w:color w:val="000000"/>
                <w:sz w:val="24"/>
              </w:rPr>
              <w:t>99</w:t>
            </w:r>
          </w:p>
        </w:tc>
        <w:tc>
          <w:tcPr>
            <w:tcW w:w="3461" w:type="dxa"/>
            <w:tcMar>
              <w:top w:w="50" w:type="dxa"/>
              <w:left w:w="100" w:type="dxa"/>
            </w:tcMar>
            <w:vAlign w:val="center"/>
          </w:tcPr>
          <w:p w14:paraId="285E8B31">
            <w:pPr>
              <w:spacing w:before="0" w:after="0"/>
              <w:ind w:left="135"/>
              <w:jc w:val="left"/>
            </w:pPr>
            <w:r>
              <w:rPr>
                <w:rFonts w:ascii="Times New Roman" w:hAnsi="Times New Roman"/>
                <w:b w:val="0"/>
                <w:i w:val="0"/>
                <w:color w:val="000000"/>
                <w:sz w:val="24"/>
              </w:rPr>
              <w:t>Определение темы произведения: о жизни, играх, делах детей</w:t>
            </w:r>
          </w:p>
        </w:tc>
        <w:tc>
          <w:tcPr>
            <w:tcW w:w="783" w:type="dxa"/>
            <w:tcMar>
              <w:top w:w="50" w:type="dxa"/>
              <w:left w:w="100" w:type="dxa"/>
            </w:tcMar>
            <w:vAlign w:val="center"/>
          </w:tcPr>
          <w:p w14:paraId="379FAEC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7E36F3F">
            <w:pPr>
              <w:spacing w:before="0" w:after="0" w:line="276" w:lineRule="auto"/>
              <w:ind w:left="135"/>
              <w:jc w:val="center"/>
            </w:pPr>
          </w:p>
        </w:tc>
        <w:tc>
          <w:tcPr>
            <w:tcW w:w="1576" w:type="dxa"/>
            <w:tcMar>
              <w:top w:w="50" w:type="dxa"/>
              <w:left w:w="100" w:type="dxa"/>
            </w:tcMar>
            <w:vAlign w:val="center"/>
          </w:tcPr>
          <w:p w14:paraId="453EF19A">
            <w:pPr>
              <w:spacing w:before="0" w:after="0" w:line="276" w:lineRule="auto"/>
              <w:ind w:left="135"/>
              <w:jc w:val="center"/>
            </w:pPr>
          </w:p>
        </w:tc>
        <w:tc>
          <w:tcPr>
            <w:tcW w:w="1110" w:type="dxa"/>
            <w:tcMar>
              <w:top w:w="50" w:type="dxa"/>
              <w:left w:w="100" w:type="dxa"/>
            </w:tcMar>
            <w:vAlign w:val="center"/>
          </w:tcPr>
          <w:p w14:paraId="0F22A9C4">
            <w:pPr>
              <w:spacing w:before="0" w:after="0"/>
              <w:ind w:left="135"/>
              <w:jc w:val="left"/>
            </w:pPr>
          </w:p>
        </w:tc>
        <w:tc>
          <w:tcPr>
            <w:tcW w:w="1922" w:type="dxa"/>
            <w:tcMar>
              <w:top w:w="50" w:type="dxa"/>
              <w:left w:w="100" w:type="dxa"/>
            </w:tcMar>
            <w:vAlign w:val="center"/>
          </w:tcPr>
          <w:p w14:paraId="6ECCFAC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861F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B7BFAF">
            <w:pPr>
              <w:spacing w:before="0" w:after="0"/>
              <w:ind w:left="0"/>
              <w:jc w:val="left"/>
            </w:pPr>
            <w:r>
              <w:rPr>
                <w:rFonts w:ascii="Times New Roman" w:hAnsi="Times New Roman"/>
                <w:b w:val="0"/>
                <w:i w:val="0"/>
                <w:color w:val="000000"/>
                <w:sz w:val="24"/>
              </w:rPr>
              <w:t>100</w:t>
            </w:r>
          </w:p>
        </w:tc>
        <w:tc>
          <w:tcPr>
            <w:tcW w:w="3461" w:type="dxa"/>
            <w:tcMar>
              <w:top w:w="50" w:type="dxa"/>
              <w:left w:w="100" w:type="dxa"/>
            </w:tcMar>
            <w:vAlign w:val="center"/>
          </w:tcPr>
          <w:p w14:paraId="73959A27">
            <w:pPr>
              <w:spacing w:before="0" w:after="0"/>
              <w:ind w:left="135"/>
              <w:jc w:val="left"/>
            </w:pPr>
            <w:r>
              <w:rPr>
                <w:rFonts w:ascii="Times New Roman" w:hAnsi="Times New Roman"/>
                <w:b w:val="0"/>
                <w:i w:val="0"/>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6BA1F2E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82F1BF2">
            <w:pPr>
              <w:spacing w:before="0" w:after="0" w:line="276" w:lineRule="auto"/>
              <w:ind w:left="135"/>
              <w:jc w:val="center"/>
            </w:pPr>
          </w:p>
        </w:tc>
        <w:tc>
          <w:tcPr>
            <w:tcW w:w="1576" w:type="dxa"/>
            <w:tcMar>
              <w:top w:w="50" w:type="dxa"/>
              <w:left w:w="100" w:type="dxa"/>
            </w:tcMar>
            <w:vAlign w:val="center"/>
          </w:tcPr>
          <w:p w14:paraId="68B224B6">
            <w:pPr>
              <w:spacing w:before="0" w:after="0" w:line="276" w:lineRule="auto"/>
              <w:ind w:left="135"/>
              <w:jc w:val="center"/>
            </w:pPr>
          </w:p>
        </w:tc>
        <w:tc>
          <w:tcPr>
            <w:tcW w:w="1110" w:type="dxa"/>
            <w:tcMar>
              <w:top w:w="50" w:type="dxa"/>
              <w:left w:w="100" w:type="dxa"/>
            </w:tcMar>
            <w:vAlign w:val="center"/>
          </w:tcPr>
          <w:p w14:paraId="4BF2B0DA">
            <w:pPr>
              <w:spacing w:before="0" w:after="0"/>
              <w:ind w:left="135"/>
              <w:jc w:val="left"/>
            </w:pPr>
          </w:p>
        </w:tc>
        <w:tc>
          <w:tcPr>
            <w:tcW w:w="1922" w:type="dxa"/>
            <w:tcMar>
              <w:top w:w="50" w:type="dxa"/>
              <w:left w:w="100" w:type="dxa"/>
            </w:tcMar>
            <w:vAlign w:val="center"/>
          </w:tcPr>
          <w:p w14:paraId="72FB835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5685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1871FA">
            <w:pPr>
              <w:spacing w:before="0" w:after="0"/>
              <w:ind w:left="0"/>
              <w:jc w:val="left"/>
            </w:pPr>
            <w:r>
              <w:rPr>
                <w:rFonts w:ascii="Times New Roman" w:hAnsi="Times New Roman"/>
                <w:b w:val="0"/>
                <w:i w:val="0"/>
                <w:color w:val="000000"/>
                <w:sz w:val="24"/>
              </w:rPr>
              <w:t>101</w:t>
            </w:r>
          </w:p>
        </w:tc>
        <w:tc>
          <w:tcPr>
            <w:tcW w:w="3461" w:type="dxa"/>
            <w:tcMar>
              <w:top w:w="50" w:type="dxa"/>
              <w:left w:w="100" w:type="dxa"/>
            </w:tcMar>
            <w:vAlign w:val="center"/>
          </w:tcPr>
          <w:p w14:paraId="674FD8FF">
            <w:pPr>
              <w:spacing w:before="0" w:after="0"/>
              <w:ind w:left="135"/>
              <w:jc w:val="left"/>
            </w:pPr>
            <w:r>
              <w:rPr>
                <w:rFonts w:ascii="Times New Roman" w:hAnsi="Times New Roman"/>
                <w:b w:val="0"/>
                <w:i w:val="0"/>
                <w:color w:val="000000"/>
                <w:sz w:val="24"/>
              </w:rPr>
              <w:t>Заголовок произведения, его значение для понимания содержания</w:t>
            </w:r>
          </w:p>
        </w:tc>
        <w:tc>
          <w:tcPr>
            <w:tcW w:w="783" w:type="dxa"/>
            <w:tcMar>
              <w:top w:w="50" w:type="dxa"/>
              <w:left w:w="100" w:type="dxa"/>
            </w:tcMar>
            <w:vAlign w:val="center"/>
          </w:tcPr>
          <w:p w14:paraId="0AD40DE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54F73BB">
            <w:pPr>
              <w:spacing w:before="0" w:after="0" w:line="276" w:lineRule="auto"/>
              <w:ind w:left="135"/>
              <w:jc w:val="center"/>
            </w:pPr>
          </w:p>
        </w:tc>
        <w:tc>
          <w:tcPr>
            <w:tcW w:w="1576" w:type="dxa"/>
            <w:tcMar>
              <w:top w:w="50" w:type="dxa"/>
              <w:left w:w="100" w:type="dxa"/>
            </w:tcMar>
            <w:vAlign w:val="center"/>
          </w:tcPr>
          <w:p w14:paraId="4562D646">
            <w:pPr>
              <w:spacing w:before="0" w:after="0" w:line="276" w:lineRule="auto"/>
              <w:ind w:left="135"/>
              <w:jc w:val="center"/>
            </w:pPr>
          </w:p>
        </w:tc>
        <w:tc>
          <w:tcPr>
            <w:tcW w:w="1110" w:type="dxa"/>
            <w:tcMar>
              <w:top w:w="50" w:type="dxa"/>
              <w:left w:w="100" w:type="dxa"/>
            </w:tcMar>
            <w:vAlign w:val="center"/>
          </w:tcPr>
          <w:p w14:paraId="25742F1B">
            <w:pPr>
              <w:spacing w:before="0" w:after="0"/>
              <w:ind w:left="135"/>
              <w:jc w:val="left"/>
            </w:pPr>
          </w:p>
        </w:tc>
        <w:tc>
          <w:tcPr>
            <w:tcW w:w="1922" w:type="dxa"/>
            <w:tcMar>
              <w:top w:w="50" w:type="dxa"/>
              <w:left w:w="100" w:type="dxa"/>
            </w:tcMar>
            <w:vAlign w:val="center"/>
          </w:tcPr>
          <w:p w14:paraId="1484777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8A6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D3080A">
            <w:pPr>
              <w:spacing w:before="0" w:after="0"/>
              <w:ind w:left="0"/>
              <w:jc w:val="left"/>
            </w:pPr>
            <w:r>
              <w:rPr>
                <w:rFonts w:ascii="Times New Roman" w:hAnsi="Times New Roman"/>
                <w:b w:val="0"/>
                <w:i w:val="0"/>
                <w:color w:val="000000"/>
                <w:sz w:val="24"/>
              </w:rPr>
              <w:t>102</w:t>
            </w:r>
          </w:p>
        </w:tc>
        <w:tc>
          <w:tcPr>
            <w:tcW w:w="3461" w:type="dxa"/>
            <w:tcMar>
              <w:top w:w="50" w:type="dxa"/>
              <w:left w:w="100" w:type="dxa"/>
            </w:tcMar>
            <w:vAlign w:val="center"/>
          </w:tcPr>
          <w:p w14:paraId="1FFC85CA">
            <w:pPr>
              <w:spacing w:before="0" w:after="0"/>
              <w:ind w:left="135"/>
              <w:jc w:val="left"/>
            </w:pPr>
            <w:r>
              <w:rPr>
                <w:rFonts w:ascii="Times New Roman" w:hAnsi="Times New Roman"/>
                <w:b w:val="0"/>
                <w:i w:val="0"/>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49FDC90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8E5EF66">
            <w:pPr>
              <w:spacing w:before="0" w:after="0" w:line="276" w:lineRule="auto"/>
              <w:ind w:left="135"/>
              <w:jc w:val="center"/>
            </w:pPr>
          </w:p>
        </w:tc>
        <w:tc>
          <w:tcPr>
            <w:tcW w:w="1576" w:type="dxa"/>
            <w:tcMar>
              <w:top w:w="50" w:type="dxa"/>
              <w:left w:w="100" w:type="dxa"/>
            </w:tcMar>
            <w:vAlign w:val="center"/>
          </w:tcPr>
          <w:p w14:paraId="35F1ABEE">
            <w:pPr>
              <w:spacing w:before="0" w:after="0" w:line="276" w:lineRule="auto"/>
              <w:ind w:left="135"/>
              <w:jc w:val="center"/>
            </w:pPr>
          </w:p>
        </w:tc>
        <w:tc>
          <w:tcPr>
            <w:tcW w:w="1110" w:type="dxa"/>
            <w:tcMar>
              <w:top w:w="50" w:type="dxa"/>
              <w:left w:w="100" w:type="dxa"/>
            </w:tcMar>
            <w:vAlign w:val="center"/>
          </w:tcPr>
          <w:p w14:paraId="039EBC17">
            <w:pPr>
              <w:spacing w:before="0" w:after="0"/>
              <w:ind w:left="135"/>
              <w:jc w:val="left"/>
            </w:pPr>
          </w:p>
        </w:tc>
        <w:tc>
          <w:tcPr>
            <w:tcW w:w="1922" w:type="dxa"/>
            <w:tcMar>
              <w:top w:w="50" w:type="dxa"/>
              <w:left w:w="100" w:type="dxa"/>
            </w:tcMar>
            <w:vAlign w:val="center"/>
          </w:tcPr>
          <w:p w14:paraId="03D36A7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5FEE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2CF3791">
            <w:pPr>
              <w:spacing w:before="0" w:after="0"/>
              <w:ind w:left="0"/>
              <w:jc w:val="left"/>
            </w:pPr>
            <w:r>
              <w:rPr>
                <w:rFonts w:ascii="Times New Roman" w:hAnsi="Times New Roman"/>
                <w:b w:val="0"/>
                <w:i w:val="0"/>
                <w:color w:val="000000"/>
                <w:sz w:val="24"/>
              </w:rPr>
              <w:t>103</w:t>
            </w:r>
          </w:p>
        </w:tc>
        <w:tc>
          <w:tcPr>
            <w:tcW w:w="3461" w:type="dxa"/>
            <w:tcMar>
              <w:top w:w="50" w:type="dxa"/>
              <w:left w:w="100" w:type="dxa"/>
            </w:tcMar>
            <w:vAlign w:val="center"/>
          </w:tcPr>
          <w:p w14:paraId="0443F465">
            <w:pPr>
              <w:spacing w:before="0" w:after="0"/>
              <w:ind w:left="135"/>
              <w:jc w:val="left"/>
            </w:pPr>
            <w:r>
              <w:rPr>
                <w:rFonts w:ascii="Times New Roman" w:hAnsi="Times New Roman"/>
                <w:b w:val="0"/>
                <w:i w:val="0"/>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02AB503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409E73A">
            <w:pPr>
              <w:spacing w:before="0" w:after="0" w:line="276" w:lineRule="auto"/>
              <w:ind w:left="135"/>
              <w:jc w:val="center"/>
            </w:pPr>
          </w:p>
        </w:tc>
        <w:tc>
          <w:tcPr>
            <w:tcW w:w="1576" w:type="dxa"/>
            <w:tcMar>
              <w:top w:w="50" w:type="dxa"/>
              <w:left w:w="100" w:type="dxa"/>
            </w:tcMar>
            <w:vAlign w:val="center"/>
          </w:tcPr>
          <w:p w14:paraId="175A9D2A">
            <w:pPr>
              <w:spacing w:before="0" w:after="0" w:line="276" w:lineRule="auto"/>
              <w:ind w:left="135"/>
              <w:jc w:val="center"/>
            </w:pPr>
          </w:p>
        </w:tc>
        <w:tc>
          <w:tcPr>
            <w:tcW w:w="1110" w:type="dxa"/>
            <w:tcMar>
              <w:top w:w="50" w:type="dxa"/>
              <w:left w:w="100" w:type="dxa"/>
            </w:tcMar>
            <w:vAlign w:val="center"/>
          </w:tcPr>
          <w:p w14:paraId="10BB9D1C">
            <w:pPr>
              <w:spacing w:before="0" w:after="0"/>
              <w:ind w:left="135"/>
              <w:jc w:val="left"/>
            </w:pPr>
          </w:p>
        </w:tc>
        <w:tc>
          <w:tcPr>
            <w:tcW w:w="1922" w:type="dxa"/>
            <w:tcMar>
              <w:top w:w="50" w:type="dxa"/>
              <w:left w:w="100" w:type="dxa"/>
            </w:tcMar>
            <w:vAlign w:val="center"/>
          </w:tcPr>
          <w:p w14:paraId="19CE48A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A9C44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464C1E2">
            <w:pPr>
              <w:spacing w:before="0" w:after="0"/>
              <w:ind w:left="0"/>
              <w:jc w:val="left"/>
            </w:pPr>
            <w:r>
              <w:rPr>
                <w:rFonts w:ascii="Times New Roman" w:hAnsi="Times New Roman"/>
                <w:b w:val="0"/>
                <w:i w:val="0"/>
                <w:color w:val="000000"/>
                <w:sz w:val="24"/>
              </w:rPr>
              <w:t>104</w:t>
            </w:r>
          </w:p>
        </w:tc>
        <w:tc>
          <w:tcPr>
            <w:tcW w:w="3461" w:type="dxa"/>
            <w:tcMar>
              <w:top w:w="50" w:type="dxa"/>
              <w:left w:w="100" w:type="dxa"/>
            </w:tcMar>
            <w:vAlign w:val="center"/>
          </w:tcPr>
          <w:p w14:paraId="5F902732">
            <w:pPr>
              <w:spacing w:before="0" w:after="0"/>
              <w:ind w:left="135"/>
              <w:jc w:val="left"/>
            </w:pPr>
            <w:r>
              <w:rPr>
                <w:rFonts w:ascii="Times New Roman" w:hAnsi="Times New Roman"/>
                <w:b w:val="0"/>
                <w:i w:val="0"/>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14:paraId="130B7D8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FD9FDD7">
            <w:pPr>
              <w:spacing w:before="0" w:after="0" w:line="276" w:lineRule="auto"/>
              <w:ind w:left="135"/>
              <w:jc w:val="center"/>
            </w:pPr>
          </w:p>
        </w:tc>
        <w:tc>
          <w:tcPr>
            <w:tcW w:w="1576" w:type="dxa"/>
            <w:tcMar>
              <w:top w:w="50" w:type="dxa"/>
              <w:left w:w="100" w:type="dxa"/>
            </w:tcMar>
            <w:vAlign w:val="center"/>
          </w:tcPr>
          <w:p w14:paraId="55EE5DAD">
            <w:pPr>
              <w:spacing w:before="0" w:after="0" w:line="276" w:lineRule="auto"/>
              <w:ind w:left="135"/>
              <w:jc w:val="center"/>
            </w:pPr>
          </w:p>
        </w:tc>
        <w:tc>
          <w:tcPr>
            <w:tcW w:w="1110" w:type="dxa"/>
            <w:tcMar>
              <w:top w:w="50" w:type="dxa"/>
              <w:left w:w="100" w:type="dxa"/>
            </w:tcMar>
            <w:vAlign w:val="center"/>
          </w:tcPr>
          <w:p w14:paraId="136774AD">
            <w:pPr>
              <w:spacing w:before="0" w:after="0"/>
              <w:ind w:left="135"/>
              <w:jc w:val="left"/>
            </w:pPr>
          </w:p>
        </w:tc>
        <w:tc>
          <w:tcPr>
            <w:tcW w:w="1922" w:type="dxa"/>
            <w:tcMar>
              <w:top w:w="50" w:type="dxa"/>
              <w:left w:w="100" w:type="dxa"/>
            </w:tcMar>
            <w:vAlign w:val="center"/>
          </w:tcPr>
          <w:p w14:paraId="69B7010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BA26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6C75BB8">
            <w:pPr>
              <w:spacing w:before="0" w:after="0"/>
              <w:ind w:left="0"/>
              <w:jc w:val="left"/>
            </w:pPr>
            <w:r>
              <w:rPr>
                <w:rFonts w:ascii="Times New Roman" w:hAnsi="Times New Roman"/>
                <w:b w:val="0"/>
                <w:i w:val="0"/>
                <w:color w:val="000000"/>
                <w:sz w:val="24"/>
              </w:rPr>
              <w:t>105</w:t>
            </w:r>
          </w:p>
        </w:tc>
        <w:tc>
          <w:tcPr>
            <w:tcW w:w="3461" w:type="dxa"/>
            <w:tcMar>
              <w:top w:w="50" w:type="dxa"/>
              <w:left w:w="100" w:type="dxa"/>
            </w:tcMar>
            <w:vAlign w:val="center"/>
          </w:tcPr>
          <w:p w14:paraId="24B070F6">
            <w:pPr>
              <w:spacing w:before="0" w:after="0"/>
              <w:ind w:left="135"/>
              <w:jc w:val="left"/>
            </w:pPr>
            <w:r>
              <w:rPr>
                <w:rFonts w:ascii="Times New Roman" w:hAnsi="Times New Roman"/>
                <w:b w:val="0"/>
                <w:i w:val="0"/>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14:paraId="573B14B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08E4BD">
            <w:pPr>
              <w:spacing w:before="0" w:after="0" w:line="276" w:lineRule="auto"/>
              <w:ind w:left="135"/>
              <w:jc w:val="center"/>
            </w:pPr>
          </w:p>
        </w:tc>
        <w:tc>
          <w:tcPr>
            <w:tcW w:w="1576" w:type="dxa"/>
            <w:tcMar>
              <w:top w:w="50" w:type="dxa"/>
              <w:left w:w="100" w:type="dxa"/>
            </w:tcMar>
            <w:vAlign w:val="center"/>
          </w:tcPr>
          <w:p w14:paraId="119591D1">
            <w:pPr>
              <w:spacing w:before="0" w:after="0" w:line="276" w:lineRule="auto"/>
              <w:ind w:left="135"/>
              <w:jc w:val="center"/>
            </w:pPr>
          </w:p>
        </w:tc>
        <w:tc>
          <w:tcPr>
            <w:tcW w:w="1110" w:type="dxa"/>
            <w:tcMar>
              <w:top w:w="50" w:type="dxa"/>
              <w:left w:w="100" w:type="dxa"/>
            </w:tcMar>
            <w:vAlign w:val="center"/>
          </w:tcPr>
          <w:p w14:paraId="5737E797">
            <w:pPr>
              <w:spacing w:before="0" w:after="0"/>
              <w:ind w:left="135"/>
              <w:jc w:val="left"/>
            </w:pPr>
          </w:p>
        </w:tc>
        <w:tc>
          <w:tcPr>
            <w:tcW w:w="1922" w:type="dxa"/>
            <w:tcMar>
              <w:top w:w="50" w:type="dxa"/>
              <w:left w:w="100" w:type="dxa"/>
            </w:tcMar>
            <w:vAlign w:val="center"/>
          </w:tcPr>
          <w:p w14:paraId="582B68F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7171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F8E3A9">
            <w:pPr>
              <w:spacing w:before="0" w:after="0"/>
              <w:ind w:left="0"/>
              <w:jc w:val="left"/>
            </w:pPr>
            <w:r>
              <w:rPr>
                <w:rFonts w:ascii="Times New Roman" w:hAnsi="Times New Roman"/>
                <w:b w:val="0"/>
                <w:i w:val="0"/>
                <w:color w:val="000000"/>
                <w:sz w:val="24"/>
              </w:rPr>
              <w:t>106</w:t>
            </w:r>
          </w:p>
        </w:tc>
        <w:tc>
          <w:tcPr>
            <w:tcW w:w="3461" w:type="dxa"/>
            <w:tcMar>
              <w:top w:w="50" w:type="dxa"/>
              <w:left w:w="100" w:type="dxa"/>
            </w:tcMar>
            <w:vAlign w:val="center"/>
          </w:tcPr>
          <w:p w14:paraId="1DA04462">
            <w:pPr>
              <w:spacing w:before="0" w:after="0"/>
              <w:ind w:left="135"/>
              <w:jc w:val="left"/>
            </w:pPr>
            <w:r>
              <w:rPr>
                <w:rFonts w:ascii="Times New Roman" w:hAnsi="Times New Roman"/>
                <w:b w:val="0"/>
                <w:i w:val="0"/>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0D43E3D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0D24B2B">
            <w:pPr>
              <w:spacing w:before="0" w:after="0" w:line="276" w:lineRule="auto"/>
              <w:ind w:left="135"/>
              <w:jc w:val="center"/>
            </w:pPr>
          </w:p>
        </w:tc>
        <w:tc>
          <w:tcPr>
            <w:tcW w:w="1576" w:type="dxa"/>
            <w:tcMar>
              <w:top w:w="50" w:type="dxa"/>
              <w:left w:w="100" w:type="dxa"/>
            </w:tcMar>
            <w:vAlign w:val="center"/>
          </w:tcPr>
          <w:p w14:paraId="219B7E49">
            <w:pPr>
              <w:spacing w:before="0" w:after="0" w:line="276" w:lineRule="auto"/>
              <w:ind w:left="135"/>
              <w:jc w:val="center"/>
            </w:pPr>
          </w:p>
        </w:tc>
        <w:tc>
          <w:tcPr>
            <w:tcW w:w="1110" w:type="dxa"/>
            <w:tcMar>
              <w:top w:w="50" w:type="dxa"/>
              <w:left w:w="100" w:type="dxa"/>
            </w:tcMar>
            <w:vAlign w:val="center"/>
          </w:tcPr>
          <w:p w14:paraId="64FC9668">
            <w:pPr>
              <w:spacing w:before="0" w:after="0"/>
              <w:ind w:left="135"/>
              <w:jc w:val="left"/>
            </w:pPr>
          </w:p>
        </w:tc>
        <w:tc>
          <w:tcPr>
            <w:tcW w:w="1922" w:type="dxa"/>
            <w:tcMar>
              <w:top w:w="50" w:type="dxa"/>
              <w:left w:w="100" w:type="dxa"/>
            </w:tcMar>
            <w:vAlign w:val="center"/>
          </w:tcPr>
          <w:p w14:paraId="6F4F3EE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B32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3DB9EE4">
            <w:pPr>
              <w:spacing w:before="0" w:after="0"/>
              <w:ind w:left="0"/>
              <w:jc w:val="left"/>
            </w:pPr>
            <w:r>
              <w:rPr>
                <w:rFonts w:ascii="Times New Roman" w:hAnsi="Times New Roman"/>
                <w:b w:val="0"/>
                <w:i w:val="0"/>
                <w:color w:val="000000"/>
                <w:sz w:val="24"/>
              </w:rPr>
              <w:t>107</w:t>
            </w:r>
          </w:p>
        </w:tc>
        <w:tc>
          <w:tcPr>
            <w:tcW w:w="3461" w:type="dxa"/>
            <w:tcMar>
              <w:top w:w="50" w:type="dxa"/>
              <w:left w:w="100" w:type="dxa"/>
            </w:tcMar>
            <w:vAlign w:val="center"/>
          </w:tcPr>
          <w:p w14:paraId="0490DF3B">
            <w:pPr>
              <w:spacing w:before="0" w:after="0"/>
              <w:ind w:left="135"/>
              <w:jc w:val="left"/>
            </w:pPr>
            <w:r>
              <w:rPr>
                <w:rFonts w:ascii="Times New Roman" w:hAnsi="Times New Roman"/>
                <w:b w:val="0"/>
                <w:i w:val="0"/>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14:paraId="720CF80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727D6612">
            <w:pPr>
              <w:spacing w:before="0" w:after="0" w:line="276" w:lineRule="auto"/>
              <w:ind w:left="135"/>
              <w:jc w:val="center"/>
            </w:pPr>
          </w:p>
        </w:tc>
        <w:tc>
          <w:tcPr>
            <w:tcW w:w="1576" w:type="dxa"/>
            <w:tcMar>
              <w:top w:w="50" w:type="dxa"/>
              <w:left w:w="100" w:type="dxa"/>
            </w:tcMar>
            <w:vAlign w:val="center"/>
          </w:tcPr>
          <w:p w14:paraId="51DDDE53">
            <w:pPr>
              <w:spacing w:before="0" w:after="0" w:line="276" w:lineRule="auto"/>
              <w:ind w:left="135"/>
              <w:jc w:val="center"/>
            </w:pPr>
          </w:p>
        </w:tc>
        <w:tc>
          <w:tcPr>
            <w:tcW w:w="1110" w:type="dxa"/>
            <w:tcMar>
              <w:top w:w="50" w:type="dxa"/>
              <w:left w:w="100" w:type="dxa"/>
            </w:tcMar>
            <w:vAlign w:val="center"/>
          </w:tcPr>
          <w:p w14:paraId="4CDD9AA4">
            <w:pPr>
              <w:spacing w:before="0" w:after="0"/>
              <w:ind w:left="135"/>
              <w:jc w:val="left"/>
            </w:pPr>
          </w:p>
        </w:tc>
        <w:tc>
          <w:tcPr>
            <w:tcW w:w="1922" w:type="dxa"/>
            <w:tcMar>
              <w:top w:w="50" w:type="dxa"/>
              <w:left w:w="100" w:type="dxa"/>
            </w:tcMar>
            <w:vAlign w:val="center"/>
          </w:tcPr>
          <w:p w14:paraId="2895747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514E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4FE60E">
            <w:pPr>
              <w:spacing w:before="0" w:after="0"/>
              <w:ind w:left="0"/>
              <w:jc w:val="left"/>
            </w:pPr>
            <w:r>
              <w:rPr>
                <w:rFonts w:ascii="Times New Roman" w:hAnsi="Times New Roman"/>
                <w:b w:val="0"/>
                <w:i w:val="0"/>
                <w:color w:val="000000"/>
                <w:sz w:val="24"/>
              </w:rPr>
              <w:t>108</w:t>
            </w:r>
          </w:p>
        </w:tc>
        <w:tc>
          <w:tcPr>
            <w:tcW w:w="3461" w:type="dxa"/>
            <w:tcMar>
              <w:top w:w="50" w:type="dxa"/>
              <w:left w:w="100" w:type="dxa"/>
            </w:tcMar>
            <w:vAlign w:val="center"/>
          </w:tcPr>
          <w:p w14:paraId="541FD3B8">
            <w:pPr>
              <w:spacing w:before="0" w:after="0"/>
              <w:ind w:left="135"/>
              <w:jc w:val="left"/>
            </w:pPr>
            <w:r>
              <w:rPr>
                <w:rFonts w:ascii="Times New Roman" w:hAnsi="Times New Roman"/>
                <w:b w:val="0"/>
                <w:i w:val="0"/>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3AD0E9E0">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E3A25AB">
            <w:pPr>
              <w:spacing w:before="0" w:after="0" w:line="276" w:lineRule="auto"/>
              <w:ind w:left="135"/>
              <w:jc w:val="center"/>
            </w:pPr>
          </w:p>
        </w:tc>
        <w:tc>
          <w:tcPr>
            <w:tcW w:w="1576" w:type="dxa"/>
            <w:tcMar>
              <w:top w:w="50" w:type="dxa"/>
              <w:left w:w="100" w:type="dxa"/>
            </w:tcMar>
            <w:vAlign w:val="center"/>
          </w:tcPr>
          <w:p w14:paraId="78421158">
            <w:pPr>
              <w:spacing w:before="0" w:after="0" w:line="276" w:lineRule="auto"/>
              <w:ind w:left="135"/>
              <w:jc w:val="center"/>
            </w:pPr>
          </w:p>
        </w:tc>
        <w:tc>
          <w:tcPr>
            <w:tcW w:w="1110" w:type="dxa"/>
            <w:tcMar>
              <w:top w:w="50" w:type="dxa"/>
              <w:left w:w="100" w:type="dxa"/>
            </w:tcMar>
            <w:vAlign w:val="center"/>
          </w:tcPr>
          <w:p w14:paraId="2065BE08">
            <w:pPr>
              <w:spacing w:before="0" w:after="0"/>
              <w:ind w:left="135"/>
              <w:jc w:val="left"/>
            </w:pPr>
          </w:p>
        </w:tc>
        <w:tc>
          <w:tcPr>
            <w:tcW w:w="1922" w:type="dxa"/>
            <w:tcMar>
              <w:top w:w="50" w:type="dxa"/>
              <w:left w:w="100" w:type="dxa"/>
            </w:tcMar>
            <w:vAlign w:val="center"/>
          </w:tcPr>
          <w:p w14:paraId="6B6B79F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1933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91D2FD4">
            <w:pPr>
              <w:spacing w:before="0" w:after="0"/>
              <w:ind w:left="0"/>
              <w:jc w:val="left"/>
            </w:pPr>
            <w:r>
              <w:rPr>
                <w:rFonts w:ascii="Times New Roman" w:hAnsi="Times New Roman"/>
                <w:b w:val="0"/>
                <w:i w:val="0"/>
                <w:color w:val="000000"/>
                <w:sz w:val="24"/>
              </w:rPr>
              <w:t>109</w:t>
            </w:r>
          </w:p>
        </w:tc>
        <w:tc>
          <w:tcPr>
            <w:tcW w:w="3461" w:type="dxa"/>
            <w:tcMar>
              <w:top w:w="50" w:type="dxa"/>
              <w:left w:w="100" w:type="dxa"/>
            </w:tcMar>
            <w:vAlign w:val="center"/>
          </w:tcPr>
          <w:p w14:paraId="51C6CFC7">
            <w:pPr>
              <w:spacing w:before="0" w:after="0"/>
              <w:ind w:left="135"/>
              <w:jc w:val="left"/>
            </w:pPr>
            <w:r>
              <w:rPr>
                <w:rFonts w:ascii="Times New Roman" w:hAnsi="Times New Roman"/>
                <w:b w:val="0"/>
                <w:i w:val="0"/>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4EEBE2C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A33E80C">
            <w:pPr>
              <w:spacing w:before="0" w:after="0" w:line="276" w:lineRule="auto"/>
              <w:ind w:left="135"/>
              <w:jc w:val="center"/>
            </w:pPr>
          </w:p>
        </w:tc>
        <w:tc>
          <w:tcPr>
            <w:tcW w:w="1576" w:type="dxa"/>
            <w:tcMar>
              <w:top w:w="50" w:type="dxa"/>
              <w:left w:w="100" w:type="dxa"/>
            </w:tcMar>
            <w:vAlign w:val="center"/>
          </w:tcPr>
          <w:p w14:paraId="757B8CAA">
            <w:pPr>
              <w:spacing w:before="0" w:after="0" w:line="276" w:lineRule="auto"/>
              <w:ind w:left="135"/>
              <w:jc w:val="center"/>
            </w:pPr>
          </w:p>
        </w:tc>
        <w:tc>
          <w:tcPr>
            <w:tcW w:w="1110" w:type="dxa"/>
            <w:tcMar>
              <w:top w:w="50" w:type="dxa"/>
              <w:left w:w="100" w:type="dxa"/>
            </w:tcMar>
            <w:vAlign w:val="center"/>
          </w:tcPr>
          <w:p w14:paraId="3F6AEC43">
            <w:pPr>
              <w:spacing w:before="0" w:after="0"/>
              <w:ind w:left="135"/>
              <w:jc w:val="left"/>
            </w:pPr>
          </w:p>
        </w:tc>
        <w:tc>
          <w:tcPr>
            <w:tcW w:w="1922" w:type="dxa"/>
            <w:tcMar>
              <w:top w:w="50" w:type="dxa"/>
              <w:left w:w="100" w:type="dxa"/>
            </w:tcMar>
            <w:vAlign w:val="center"/>
          </w:tcPr>
          <w:p w14:paraId="2259697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AF2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0E6795">
            <w:pPr>
              <w:spacing w:before="0" w:after="0"/>
              <w:ind w:left="0"/>
              <w:jc w:val="left"/>
            </w:pPr>
            <w:r>
              <w:rPr>
                <w:rFonts w:ascii="Times New Roman" w:hAnsi="Times New Roman"/>
                <w:b w:val="0"/>
                <w:i w:val="0"/>
                <w:color w:val="000000"/>
                <w:sz w:val="24"/>
              </w:rPr>
              <w:t>110</w:t>
            </w:r>
          </w:p>
        </w:tc>
        <w:tc>
          <w:tcPr>
            <w:tcW w:w="3461" w:type="dxa"/>
            <w:tcMar>
              <w:top w:w="50" w:type="dxa"/>
              <w:left w:w="100" w:type="dxa"/>
            </w:tcMar>
            <w:vAlign w:val="center"/>
          </w:tcPr>
          <w:p w14:paraId="32FF913B">
            <w:pPr>
              <w:spacing w:before="0" w:after="0"/>
              <w:ind w:left="135"/>
              <w:jc w:val="left"/>
            </w:pPr>
            <w:r>
              <w:rPr>
                <w:rFonts w:ascii="Times New Roman" w:hAnsi="Times New Roman"/>
                <w:b w:val="0"/>
                <w:i w:val="0"/>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65D80731">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F71E3D8">
            <w:pPr>
              <w:spacing w:before="0" w:after="0" w:line="276" w:lineRule="auto"/>
              <w:ind w:left="135"/>
              <w:jc w:val="center"/>
            </w:pPr>
          </w:p>
        </w:tc>
        <w:tc>
          <w:tcPr>
            <w:tcW w:w="1576" w:type="dxa"/>
            <w:tcMar>
              <w:top w:w="50" w:type="dxa"/>
              <w:left w:w="100" w:type="dxa"/>
            </w:tcMar>
            <w:vAlign w:val="center"/>
          </w:tcPr>
          <w:p w14:paraId="6195E146">
            <w:pPr>
              <w:spacing w:before="0" w:after="0" w:line="276" w:lineRule="auto"/>
              <w:ind w:left="135"/>
              <w:jc w:val="center"/>
            </w:pPr>
          </w:p>
        </w:tc>
        <w:tc>
          <w:tcPr>
            <w:tcW w:w="1110" w:type="dxa"/>
            <w:tcMar>
              <w:top w:w="50" w:type="dxa"/>
              <w:left w:w="100" w:type="dxa"/>
            </w:tcMar>
            <w:vAlign w:val="center"/>
          </w:tcPr>
          <w:p w14:paraId="0B8A77DA">
            <w:pPr>
              <w:spacing w:before="0" w:after="0"/>
              <w:ind w:left="135"/>
              <w:jc w:val="left"/>
            </w:pPr>
          </w:p>
        </w:tc>
        <w:tc>
          <w:tcPr>
            <w:tcW w:w="1922" w:type="dxa"/>
            <w:tcMar>
              <w:top w:w="50" w:type="dxa"/>
              <w:left w:w="100" w:type="dxa"/>
            </w:tcMar>
            <w:vAlign w:val="center"/>
          </w:tcPr>
          <w:p w14:paraId="04BDD6A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E060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BABABB">
            <w:pPr>
              <w:spacing w:before="0" w:after="0"/>
              <w:ind w:left="0"/>
              <w:jc w:val="left"/>
            </w:pPr>
            <w:r>
              <w:rPr>
                <w:rFonts w:ascii="Times New Roman" w:hAnsi="Times New Roman"/>
                <w:b w:val="0"/>
                <w:i w:val="0"/>
                <w:color w:val="000000"/>
                <w:sz w:val="24"/>
              </w:rPr>
              <w:t>111</w:t>
            </w:r>
          </w:p>
        </w:tc>
        <w:tc>
          <w:tcPr>
            <w:tcW w:w="3461" w:type="dxa"/>
            <w:tcMar>
              <w:top w:w="50" w:type="dxa"/>
              <w:left w:w="100" w:type="dxa"/>
            </w:tcMar>
            <w:vAlign w:val="center"/>
          </w:tcPr>
          <w:p w14:paraId="4BD64956">
            <w:pPr>
              <w:spacing w:before="0" w:after="0"/>
              <w:ind w:left="135"/>
              <w:jc w:val="left"/>
            </w:pPr>
            <w:r>
              <w:rPr>
                <w:rFonts w:ascii="Times New Roman" w:hAnsi="Times New Roman"/>
                <w:b w:val="0"/>
                <w:i w:val="0"/>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29FA42E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47FB99">
            <w:pPr>
              <w:spacing w:before="0" w:after="0" w:line="276" w:lineRule="auto"/>
              <w:ind w:left="135"/>
              <w:jc w:val="center"/>
            </w:pPr>
          </w:p>
        </w:tc>
        <w:tc>
          <w:tcPr>
            <w:tcW w:w="1576" w:type="dxa"/>
            <w:tcMar>
              <w:top w:w="50" w:type="dxa"/>
              <w:left w:w="100" w:type="dxa"/>
            </w:tcMar>
            <w:vAlign w:val="center"/>
          </w:tcPr>
          <w:p w14:paraId="28746EB8">
            <w:pPr>
              <w:spacing w:before="0" w:after="0" w:line="276" w:lineRule="auto"/>
              <w:ind w:left="135"/>
              <w:jc w:val="center"/>
            </w:pPr>
          </w:p>
        </w:tc>
        <w:tc>
          <w:tcPr>
            <w:tcW w:w="1110" w:type="dxa"/>
            <w:tcMar>
              <w:top w:w="50" w:type="dxa"/>
              <w:left w:w="100" w:type="dxa"/>
            </w:tcMar>
            <w:vAlign w:val="center"/>
          </w:tcPr>
          <w:p w14:paraId="33D09C68">
            <w:pPr>
              <w:spacing w:before="0" w:after="0"/>
              <w:ind w:left="135"/>
              <w:jc w:val="left"/>
            </w:pPr>
          </w:p>
        </w:tc>
        <w:tc>
          <w:tcPr>
            <w:tcW w:w="1922" w:type="dxa"/>
            <w:tcMar>
              <w:top w:w="50" w:type="dxa"/>
              <w:left w:w="100" w:type="dxa"/>
            </w:tcMar>
            <w:vAlign w:val="center"/>
          </w:tcPr>
          <w:p w14:paraId="3A13A45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635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AF85C09">
            <w:pPr>
              <w:spacing w:before="0" w:after="0"/>
              <w:ind w:left="0"/>
              <w:jc w:val="left"/>
            </w:pPr>
            <w:r>
              <w:rPr>
                <w:rFonts w:ascii="Times New Roman" w:hAnsi="Times New Roman"/>
                <w:b w:val="0"/>
                <w:i w:val="0"/>
                <w:color w:val="000000"/>
                <w:sz w:val="24"/>
              </w:rPr>
              <w:t>112</w:t>
            </w:r>
          </w:p>
        </w:tc>
        <w:tc>
          <w:tcPr>
            <w:tcW w:w="3461" w:type="dxa"/>
            <w:tcMar>
              <w:top w:w="50" w:type="dxa"/>
              <w:left w:w="100" w:type="dxa"/>
            </w:tcMar>
            <w:vAlign w:val="center"/>
          </w:tcPr>
          <w:p w14:paraId="57E1DCA5">
            <w:pPr>
              <w:spacing w:before="0" w:after="0"/>
              <w:ind w:left="135"/>
              <w:jc w:val="left"/>
            </w:pPr>
            <w:r>
              <w:rPr>
                <w:rFonts w:ascii="Times New Roman" w:hAnsi="Times New Roman"/>
                <w:b w:val="0"/>
                <w:i w:val="0"/>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071781E3">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AE1835C">
            <w:pPr>
              <w:spacing w:before="0" w:after="0" w:line="276" w:lineRule="auto"/>
              <w:ind w:left="135"/>
              <w:jc w:val="center"/>
            </w:pPr>
          </w:p>
        </w:tc>
        <w:tc>
          <w:tcPr>
            <w:tcW w:w="1576" w:type="dxa"/>
            <w:tcMar>
              <w:top w:w="50" w:type="dxa"/>
              <w:left w:w="100" w:type="dxa"/>
            </w:tcMar>
            <w:vAlign w:val="center"/>
          </w:tcPr>
          <w:p w14:paraId="32ACF6C8">
            <w:pPr>
              <w:spacing w:before="0" w:after="0" w:line="276" w:lineRule="auto"/>
              <w:ind w:left="135"/>
              <w:jc w:val="center"/>
            </w:pPr>
          </w:p>
        </w:tc>
        <w:tc>
          <w:tcPr>
            <w:tcW w:w="1110" w:type="dxa"/>
            <w:tcMar>
              <w:top w:w="50" w:type="dxa"/>
              <w:left w:w="100" w:type="dxa"/>
            </w:tcMar>
            <w:vAlign w:val="center"/>
          </w:tcPr>
          <w:p w14:paraId="08FEB465">
            <w:pPr>
              <w:spacing w:before="0" w:after="0"/>
              <w:ind w:left="135"/>
              <w:jc w:val="left"/>
            </w:pPr>
          </w:p>
        </w:tc>
        <w:tc>
          <w:tcPr>
            <w:tcW w:w="1922" w:type="dxa"/>
            <w:tcMar>
              <w:top w:w="50" w:type="dxa"/>
              <w:left w:w="100" w:type="dxa"/>
            </w:tcMar>
            <w:vAlign w:val="center"/>
          </w:tcPr>
          <w:p w14:paraId="6497959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E19B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B04DC21">
            <w:pPr>
              <w:spacing w:before="0" w:after="0"/>
              <w:ind w:left="0"/>
              <w:jc w:val="left"/>
            </w:pPr>
            <w:r>
              <w:rPr>
                <w:rFonts w:ascii="Times New Roman" w:hAnsi="Times New Roman"/>
                <w:b w:val="0"/>
                <w:i w:val="0"/>
                <w:color w:val="000000"/>
                <w:sz w:val="24"/>
              </w:rPr>
              <w:t>113</w:t>
            </w:r>
          </w:p>
        </w:tc>
        <w:tc>
          <w:tcPr>
            <w:tcW w:w="3461" w:type="dxa"/>
            <w:tcMar>
              <w:top w:w="50" w:type="dxa"/>
              <w:left w:w="100" w:type="dxa"/>
            </w:tcMar>
            <w:vAlign w:val="center"/>
          </w:tcPr>
          <w:p w14:paraId="3A954EF9">
            <w:pPr>
              <w:spacing w:before="0" w:after="0"/>
              <w:ind w:left="135"/>
              <w:jc w:val="left"/>
            </w:pPr>
            <w:r>
              <w:rPr>
                <w:rFonts w:ascii="Times New Roman" w:hAnsi="Times New Roman"/>
                <w:b w:val="0"/>
                <w:i w:val="0"/>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41EF9375">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FBD5F74">
            <w:pPr>
              <w:spacing w:before="0" w:after="0" w:line="276" w:lineRule="auto"/>
              <w:ind w:left="135"/>
              <w:jc w:val="center"/>
            </w:pPr>
          </w:p>
        </w:tc>
        <w:tc>
          <w:tcPr>
            <w:tcW w:w="1576" w:type="dxa"/>
            <w:tcMar>
              <w:top w:w="50" w:type="dxa"/>
              <w:left w:w="100" w:type="dxa"/>
            </w:tcMar>
            <w:vAlign w:val="center"/>
          </w:tcPr>
          <w:p w14:paraId="6DC7200E">
            <w:pPr>
              <w:spacing w:before="0" w:after="0" w:line="276" w:lineRule="auto"/>
              <w:ind w:left="135"/>
              <w:jc w:val="center"/>
            </w:pPr>
          </w:p>
        </w:tc>
        <w:tc>
          <w:tcPr>
            <w:tcW w:w="1110" w:type="dxa"/>
            <w:tcMar>
              <w:top w:w="50" w:type="dxa"/>
              <w:left w:w="100" w:type="dxa"/>
            </w:tcMar>
            <w:vAlign w:val="center"/>
          </w:tcPr>
          <w:p w14:paraId="6FDB4C40">
            <w:pPr>
              <w:spacing w:before="0" w:after="0"/>
              <w:ind w:left="135"/>
              <w:jc w:val="left"/>
            </w:pPr>
          </w:p>
        </w:tc>
        <w:tc>
          <w:tcPr>
            <w:tcW w:w="1922" w:type="dxa"/>
            <w:tcMar>
              <w:top w:w="50" w:type="dxa"/>
              <w:left w:w="100" w:type="dxa"/>
            </w:tcMar>
            <w:vAlign w:val="center"/>
          </w:tcPr>
          <w:p w14:paraId="66FD85F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E601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8AFBB6">
            <w:pPr>
              <w:spacing w:before="0" w:after="0"/>
              <w:ind w:left="0"/>
              <w:jc w:val="left"/>
            </w:pPr>
            <w:r>
              <w:rPr>
                <w:rFonts w:ascii="Times New Roman" w:hAnsi="Times New Roman"/>
                <w:b w:val="0"/>
                <w:i w:val="0"/>
                <w:color w:val="000000"/>
                <w:sz w:val="24"/>
              </w:rPr>
              <w:t>114</w:t>
            </w:r>
          </w:p>
        </w:tc>
        <w:tc>
          <w:tcPr>
            <w:tcW w:w="3461" w:type="dxa"/>
            <w:tcMar>
              <w:top w:w="50" w:type="dxa"/>
              <w:left w:w="100" w:type="dxa"/>
            </w:tcMar>
            <w:vAlign w:val="center"/>
          </w:tcPr>
          <w:p w14:paraId="152DFA22">
            <w:pPr>
              <w:spacing w:before="0" w:after="0"/>
              <w:ind w:left="135"/>
              <w:jc w:val="left"/>
            </w:pPr>
            <w:r>
              <w:rPr>
                <w:rFonts w:ascii="Times New Roman" w:hAnsi="Times New Roman"/>
                <w:b w:val="0"/>
                <w:i w:val="0"/>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14:paraId="5DEBD3D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69184CC">
            <w:pPr>
              <w:spacing w:before="0" w:after="0" w:line="276" w:lineRule="auto"/>
              <w:ind w:left="135"/>
              <w:jc w:val="center"/>
            </w:pPr>
          </w:p>
        </w:tc>
        <w:tc>
          <w:tcPr>
            <w:tcW w:w="1576" w:type="dxa"/>
            <w:tcMar>
              <w:top w:w="50" w:type="dxa"/>
              <w:left w:w="100" w:type="dxa"/>
            </w:tcMar>
            <w:vAlign w:val="center"/>
          </w:tcPr>
          <w:p w14:paraId="3F8ECC11">
            <w:pPr>
              <w:spacing w:before="0" w:after="0" w:line="276" w:lineRule="auto"/>
              <w:ind w:left="135"/>
              <w:jc w:val="center"/>
            </w:pPr>
          </w:p>
        </w:tc>
        <w:tc>
          <w:tcPr>
            <w:tcW w:w="1110" w:type="dxa"/>
            <w:tcMar>
              <w:top w:w="50" w:type="dxa"/>
              <w:left w:w="100" w:type="dxa"/>
            </w:tcMar>
            <w:vAlign w:val="center"/>
          </w:tcPr>
          <w:p w14:paraId="13CD4241">
            <w:pPr>
              <w:spacing w:before="0" w:after="0"/>
              <w:ind w:left="135"/>
              <w:jc w:val="left"/>
            </w:pPr>
          </w:p>
        </w:tc>
        <w:tc>
          <w:tcPr>
            <w:tcW w:w="1922" w:type="dxa"/>
            <w:tcMar>
              <w:top w:w="50" w:type="dxa"/>
              <w:left w:w="100" w:type="dxa"/>
            </w:tcMar>
            <w:vAlign w:val="center"/>
          </w:tcPr>
          <w:p w14:paraId="5EE6D6D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70C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0EB24B">
            <w:pPr>
              <w:spacing w:before="0" w:after="0"/>
              <w:ind w:left="0"/>
              <w:jc w:val="left"/>
            </w:pPr>
            <w:r>
              <w:rPr>
                <w:rFonts w:ascii="Times New Roman" w:hAnsi="Times New Roman"/>
                <w:b w:val="0"/>
                <w:i w:val="0"/>
                <w:color w:val="000000"/>
                <w:sz w:val="24"/>
              </w:rPr>
              <w:t>115</w:t>
            </w:r>
          </w:p>
        </w:tc>
        <w:tc>
          <w:tcPr>
            <w:tcW w:w="3461" w:type="dxa"/>
            <w:tcMar>
              <w:top w:w="50" w:type="dxa"/>
              <w:left w:w="100" w:type="dxa"/>
            </w:tcMar>
            <w:vAlign w:val="center"/>
          </w:tcPr>
          <w:p w14:paraId="7CAC60A5">
            <w:pPr>
              <w:spacing w:before="0" w:after="0"/>
              <w:ind w:left="135"/>
              <w:jc w:val="left"/>
            </w:pPr>
            <w:r>
              <w:rPr>
                <w:rFonts w:ascii="Times New Roman" w:hAnsi="Times New Roman"/>
                <w:b w:val="0"/>
                <w:i w:val="0"/>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14:paraId="1A92633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6330F28">
            <w:pPr>
              <w:spacing w:before="0" w:after="0" w:line="276" w:lineRule="auto"/>
              <w:ind w:left="135"/>
              <w:jc w:val="center"/>
            </w:pPr>
          </w:p>
        </w:tc>
        <w:tc>
          <w:tcPr>
            <w:tcW w:w="1576" w:type="dxa"/>
            <w:tcMar>
              <w:top w:w="50" w:type="dxa"/>
              <w:left w:w="100" w:type="dxa"/>
            </w:tcMar>
            <w:vAlign w:val="center"/>
          </w:tcPr>
          <w:p w14:paraId="437C1BFB">
            <w:pPr>
              <w:spacing w:before="0" w:after="0" w:line="276" w:lineRule="auto"/>
              <w:ind w:left="135"/>
              <w:jc w:val="center"/>
            </w:pPr>
          </w:p>
        </w:tc>
        <w:tc>
          <w:tcPr>
            <w:tcW w:w="1110" w:type="dxa"/>
            <w:tcMar>
              <w:top w:w="50" w:type="dxa"/>
              <w:left w:w="100" w:type="dxa"/>
            </w:tcMar>
            <w:vAlign w:val="center"/>
          </w:tcPr>
          <w:p w14:paraId="16D2A297">
            <w:pPr>
              <w:spacing w:before="0" w:after="0"/>
              <w:ind w:left="135"/>
              <w:jc w:val="left"/>
            </w:pPr>
          </w:p>
        </w:tc>
        <w:tc>
          <w:tcPr>
            <w:tcW w:w="1922" w:type="dxa"/>
            <w:tcMar>
              <w:top w:w="50" w:type="dxa"/>
              <w:left w:w="100" w:type="dxa"/>
            </w:tcMar>
            <w:vAlign w:val="center"/>
          </w:tcPr>
          <w:p w14:paraId="41A33E5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9FDC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CFAE25">
            <w:pPr>
              <w:spacing w:before="0" w:after="0"/>
              <w:ind w:left="0"/>
              <w:jc w:val="left"/>
            </w:pPr>
            <w:r>
              <w:rPr>
                <w:rFonts w:ascii="Times New Roman" w:hAnsi="Times New Roman"/>
                <w:b w:val="0"/>
                <w:i w:val="0"/>
                <w:color w:val="000000"/>
                <w:sz w:val="24"/>
              </w:rPr>
              <w:t>116</w:t>
            </w:r>
          </w:p>
        </w:tc>
        <w:tc>
          <w:tcPr>
            <w:tcW w:w="3461" w:type="dxa"/>
            <w:tcMar>
              <w:top w:w="50" w:type="dxa"/>
              <w:left w:w="100" w:type="dxa"/>
            </w:tcMar>
            <w:vAlign w:val="center"/>
          </w:tcPr>
          <w:p w14:paraId="42DC20DF">
            <w:pPr>
              <w:spacing w:before="0" w:after="0"/>
              <w:ind w:left="135"/>
              <w:jc w:val="left"/>
            </w:pPr>
            <w:r>
              <w:rPr>
                <w:rFonts w:ascii="Times New Roman" w:hAnsi="Times New Roman"/>
                <w:b w:val="0"/>
                <w:i w:val="0"/>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6B78F1D9">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05DEE42">
            <w:pPr>
              <w:spacing w:before="0" w:after="0" w:line="276" w:lineRule="auto"/>
              <w:ind w:left="135"/>
              <w:jc w:val="center"/>
            </w:pPr>
          </w:p>
        </w:tc>
        <w:tc>
          <w:tcPr>
            <w:tcW w:w="1576" w:type="dxa"/>
            <w:tcMar>
              <w:top w:w="50" w:type="dxa"/>
              <w:left w:w="100" w:type="dxa"/>
            </w:tcMar>
            <w:vAlign w:val="center"/>
          </w:tcPr>
          <w:p w14:paraId="17D364B5">
            <w:pPr>
              <w:spacing w:before="0" w:after="0" w:line="276" w:lineRule="auto"/>
              <w:ind w:left="135"/>
              <w:jc w:val="center"/>
            </w:pPr>
          </w:p>
        </w:tc>
        <w:tc>
          <w:tcPr>
            <w:tcW w:w="1110" w:type="dxa"/>
            <w:tcMar>
              <w:top w:w="50" w:type="dxa"/>
              <w:left w:w="100" w:type="dxa"/>
            </w:tcMar>
            <w:vAlign w:val="center"/>
          </w:tcPr>
          <w:p w14:paraId="404B1881">
            <w:pPr>
              <w:spacing w:before="0" w:after="0"/>
              <w:ind w:left="135"/>
              <w:jc w:val="left"/>
            </w:pPr>
          </w:p>
        </w:tc>
        <w:tc>
          <w:tcPr>
            <w:tcW w:w="1922" w:type="dxa"/>
            <w:tcMar>
              <w:top w:w="50" w:type="dxa"/>
              <w:left w:w="100" w:type="dxa"/>
            </w:tcMar>
            <w:vAlign w:val="center"/>
          </w:tcPr>
          <w:p w14:paraId="2A7B67B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21B5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A8AB22">
            <w:pPr>
              <w:spacing w:before="0" w:after="0"/>
              <w:ind w:left="0"/>
              <w:jc w:val="left"/>
            </w:pPr>
            <w:r>
              <w:rPr>
                <w:rFonts w:ascii="Times New Roman" w:hAnsi="Times New Roman"/>
                <w:b w:val="0"/>
                <w:i w:val="0"/>
                <w:color w:val="000000"/>
                <w:sz w:val="24"/>
              </w:rPr>
              <w:t>117</w:t>
            </w:r>
          </w:p>
        </w:tc>
        <w:tc>
          <w:tcPr>
            <w:tcW w:w="3461" w:type="dxa"/>
            <w:tcMar>
              <w:top w:w="50" w:type="dxa"/>
              <w:left w:w="100" w:type="dxa"/>
            </w:tcMar>
            <w:vAlign w:val="center"/>
          </w:tcPr>
          <w:p w14:paraId="3CDB8DF1">
            <w:pPr>
              <w:spacing w:before="0" w:after="0"/>
              <w:ind w:left="135"/>
              <w:jc w:val="left"/>
            </w:pPr>
            <w:r>
              <w:rPr>
                <w:rFonts w:ascii="Times New Roman" w:hAnsi="Times New Roman"/>
                <w:b w:val="0"/>
                <w:i w:val="0"/>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360263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DC8B517">
            <w:pPr>
              <w:spacing w:before="0" w:after="0" w:line="276" w:lineRule="auto"/>
              <w:ind w:left="135"/>
              <w:jc w:val="center"/>
            </w:pPr>
          </w:p>
        </w:tc>
        <w:tc>
          <w:tcPr>
            <w:tcW w:w="1576" w:type="dxa"/>
            <w:tcMar>
              <w:top w:w="50" w:type="dxa"/>
              <w:left w:w="100" w:type="dxa"/>
            </w:tcMar>
            <w:vAlign w:val="center"/>
          </w:tcPr>
          <w:p w14:paraId="559AA82A">
            <w:pPr>
              <w:spacing w:before="0" w:after="0" w:line="276" w:lineRule="auto"/>
              <w:ind w:left="135"/>
              <w:jc w:val="center"/>
            </w:pPr>
          </w:p>
        </w:tc>
        <w:tc>
          <w:tcPr>
            <w:tcW w:w="1110" w:type="dxa"/>
            <w:tcMar>
              <w:top w:w="50" w:type="dxa"/>
              <w:left w:w="100" w:type="dxa"/>
            </w:tcMar>
            <w:vAlign w:val="center"/>
          </w:tcPr>
          <w:p w14:paraId="2E6CF03A">
            <w:pPr>
              <w:spacing w:before="0" w:after="0"/>
              <w:ind w:left="135"/>
              <w:jc w:val="left"/>
            </w:pPr>
          </w:p>
        </w:tc>
        <w:tc>
          <w:tcPr>
            <w:tcW w:w="1922" w:type="dxa"/>
            <w:tcMar>
              <w:top w:w="50" w:type="dxa"/>
              <w:left w:w="100" w:type="dxa"/>
            </w:tcMar>
            <w:vAlign w:val="center"/>
          </w:tcPr>
          <w:p w14:paraId="3DEE9B1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56B9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D33937">
            <w:pPr>
              <w:spacing w:before="0" w:after="0"/>
              <w:ind w:left="0"/>
              <w:jc w:val="left"/>
            </w:pPr>
            <w:r>
              <w:rPr>
                <w:rFonts w:ascii="Times New Roman" w:hAnsi="Times New Roman"/>
                <w:b w:val="0"/>
                <w:i w:val="0"/>
                <w:color w:val="000000"/>
                <w:sz w:val="24"/>
              </w:rPr>
              <w:t>118</w:t>
            </w:r>
          </w:p>
        </w:tc>
        <w:tc>
          <w:tcPr>
            <w:tcW w:w="3461" w:type="dxa"/>
            <w:tcMar>
              <w:top w:w="50" w:type="dxa"/>
              <w:left w:w="100" w:type="dxa"/>
            </w:tcMar>
            <w:vAlign w:val="center"/>
          </w:tcPr>
          <w:p w14:paraId="7E22E45E">
            <w:pPr>
              <w:spacing w:before="0" w:after="0"/>
              <w:ind w:left="135"/>
              <w:jc w:val="left"/>
            </w:pPr>
            <w:r>
              <w:rPr>
                <w:rFonts w:ascii="Times New Roman" w:hAnsi="Times New Roman"/>
                <w:b w:val="0"/>
                <w:i w:val="0"/>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552C3FF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C54327E">
            <w:pPr>
              <w:spacing w:before="0" w:after="0" w:line="276" w:lineRule="auto"/>
              <w:ind w:left="135"/>
              <w:jc w:val="center"/>
            </w:pPr>
          </w:p>
        </w:tc>
        <w:tc>
          <w:tcPr>
            <w:tcW w:w="1576" w:type="dxa"/>
            <w:tcMar>
              <w:top w:w="50" w:type="dxa"/>
              <w:left w:w="100" w:type="dxa"/>
            </w:tcMar>
            <w:vAlign w:val="center"/>
          </w:tcPr>
          <w:p w14:paraId="7ED8E361">
            <w:pPr>
              <w:spacing w:before="0" w:after="0" w:line="276" w:lineRule="auto"/>
              <w:ind w:left="135"/>
              <w:jc w:val="center"/>
            </w:pPr>
          </w:p>
        </w:tc>
        <w:tc>
          <w:tcPr>
            <w:tcW w:w="1110" w:type="dxa"/>
            <w:tcMar>
              <w:top w:w="50" w:type="dxa"/>
              <w:left w:w="100" w:type="dxa"/>
            </w:tcMar>
            <w:vAlign w:val="center"/>
          </w:tcPr>
          <w:p w14:paraId="769E5BE5">
            <w:pPr>
              <w:spacing w:before="0" w:after="0"/>
              <w:ind w:left="135"/>
              <w:jc w:val="left"/>
            </w:pPr>
          </w:p>
        </w:tc>
        <w:tc>
          <w:tcPr>
            <w:tcW w:w="1922" w:type="dxa"/>
            <w:tcMar>
              <w:top w:w="50" w:type="dxa"/>
              <w:left w:w="100" w:type="dxa"/>
            </w:tcMar>
            <w:vAlign w:val="center"/>
          </w:tcPr>
          <w:p w14:paraId="5738AE5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E70E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4B24F2">
            <w:pPr>
              <w:spacing w:before="0" w:after="0"/>
              <w:ind w:left="0"/>
              <w:jc w:val="left"/>
            </w:pPr>
            <w:r>
              <w:rPr>
                <w:rFonts w:ascii="Times New Roman" w:hAnsi="Times New Roman"/>
                <w:b w:val="0"/>
                <w:i w:val="0"/>
                <w:color w:val="000000"/>
                <w:sz w:val="24"/>
              </w:rPr>
              <w:t>119</w:t>
            </w:r>
          </w:p>
        </w:tc>
        <w:tc>
          <w:tcPr>
            <w:tcW w:w="3461" w:type="dxa"/>
            <w:tcMar>
              <w:top w:w="50" w:type="dxa"/>
              <w:left w:w="100" w:type="dxa"/>
            </w:tcMar>
            <w:vAlign w:val="center"/>
          </w:tcPr>
          <w:p w14:paraId="6BEBD97F">
            <w:pPr>
              <w:spacing w:before="0" w:after="0"/>
              <w:ind w:left="135"/>
              <w:jc w:val="left"/>
            </w:pPr>
            <w:r>
              <w:rPr>
                <w:rFonts w:ascii="Times New Roman" w:hAnsi="Times New Roman"/>
                <w:b w:val="0"/>
                <w:i w:val="0"/>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15F35BF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0CFC7F6">
            <w:pPr>
              <w:spacing w:before="0" w:after="0" w:line="276" w:lineRule="auto"/>
              <w:ind w:left="135"/>
              <w:jc w:val="center"/>
            </w:pPr>
          </w:p>
        </w:tc>
        <w:tc>
          <w:tcPr>
            <w:tcW w:w="1576" w:type="dxa"/>
            <w:tcMar>
              <w:top w:w="50" w:type="dxa"/>
              <w:left w:w="100" w:type="dxa"/>
            </w:tcMar>
            <w:vAlign w:val="center"/>
          </w:tcPr>
          <w:p w14:paraId="706B3600">
            <w:pPr>
              <w:spacing w:before="0" w:after="0" w:line="276" w:lineRule="auto"/>
              <w:ind w:left="135"/>
              <w:jc w:val="center"/>
            </w:pPr>
          </w:p>
        </w:tc>
        <w:tc>
          <w:tcPr>
            <w:tcW w:w="1110" w:type="dxa"/>
            <w:tcMar>
              <w:top w:w="50" w:type="dxa"/>
              <w:left w:w="100" w:type="dxa"/>
            </w:tcMar>
            <w:vAlign w:val="center"/>
          </w:tcPr>
          <w:p w14:paraId="0CD090C0">
            <w:pPr>
              <w:spacing w:before="0" w:after="0"/>
              <w:ind w:left="135"/>
              <w:jc w:val="left"/>
            </w:pPr>
          </w:p>
        </w:tc>
        <w:tc>
          <w:tcPr>
            <w:tcW w:w="1922" w:type="dxa"/>
            <w:tcMar>
              <w:top w:w="50" w:type="dxa"/>
              <w:left w:w="100" w:type="dxa"/>
            </w:tcMar>
            <w:vAlign w:val="center"/>
          </w:tcPr>
          <w:p w14:paraId="23A6BB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46A5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55A5B2">
            <w:pPr>
              <w:spacing w:before="0" w:after="0"/>
              <w:ind w:left="0"/>
              <w:jc w:val="left"/>
            </w:pPr>
            <w:r>
              <w:rPr>
                <w:rFonts w:ascii="Times New Roman" w:hAnsi="Times New Roman"/>
                <w:b w:val="0"/>
                <w:i w:val="0"/>
                <w:color w:val="000000"/>
                <w:sz w:val="24"/>
              </w:rPr>
              <w:t>120</w:t>
            </w:r>
          </w:p>
        </w:tc>
        <w:tc>
          <w:tcPr>
            <w:tcW w:w="3461" w:type="dxa"/>
            <w:tcMar>
              <w:top w:w="50" w:type="dxa"/>
              <w:left w:w="100" w:type="dxa"/>
            </w:tcMar>
            <w:vAlign w:val="center"/>
          </w:tcPr>
          <w:p w14:paraId="59D081B1">
            <w:pPr>
              <w:spacing w:before="0" w:after="0"/>
              <w:ind w:left="135"/>
              <w:jc w:val="left"/>
            </w:pPr>
            <w:r>
              <w:rPr>
                <w:rFonts w:ascii="Times New Roman" w:hAnsi="Times New Roman"/>
                <w:b w:val="0"/>
                <w:i w:val="0"/>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14:paraId="72FC8C7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6F102297">
            <w:pPr>
              <w:spacing w:before="0" w:after="0" w:line="276" w:lineRule="auto"/>
              <w:ind w:left="135"/>
              <w:jc w:val="center"/>
            </w:pPr>
          </w:p>
        </w:tc>
        <w:tc>
          <w:tcPr>
            <w:tcW w:w="1576" w:type="dxa"/>
            <w:tcMar>
              <w:top w:w="50" w:type="dxa"/>
              <w:left w:w="100" w:type="dxa"/>
            </w:tcMar>
            <w:vAlign w:val="center"/>
          </w:tcPr>
          <w:p w14:paraId="638334AA">
            <w:pPr>
              <w:spacing w:before="0" w:after="0" w:line="276" w:lineRule="auto"/>
              <w:ind w:left="135"/>
              <w:jc w:val="center"/>
            </w:pPr>
          </w:p>
        </w:tc>
        <w:tc>
          <w:tcPr>
            <w:tcW w:w="1110" w:type="dxa"/>
            <w:tcMar>
              <w:top w:w="50" w:type="dxa"/>
              <w:left w:w="100" w:type="dxa"/>
            </w:tcMar>
            <w:vAlign w:val="center"/>
          </w:tcPr>
          <w:p w14:paraId="7F3F1E58">
            <w:pPr>
              <w:spacing w:before="0" w:after="0"/>
              <w:ind w:left="135"/>
              <w:jc w:val="left"/>
            </w:pPr>
          </w:p>
        </w:tc>
        <w:tc>
          <w:tcPr>
            <w:tcW w:w="1922" w:type="dxa"/>
            <w:tcMar>
              <w:top w:w="50" w:type="dxa"/>
              <w:left w:w="100" w:type="dxa"/>
            </w:tcMar>
            <w:vAlign w:val="center"/>
          </w:tcPr>
          <w:p w14:paraId="3AF9EBB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F8DD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D5F3131">
            <w:pPr>
              <w:spacing w:before="0" w:after="0"/>
              <w:ind w:left="0"/>
              <w:jc w:val="left"/>
            </w:pPr>
            <w:r>
              <w:rPr>
                <w:rFonts w:ascii="Times New Roman" w:hAnsi="Times New Roman"/>
                <w:b w:val="0"/>
                <w:i w:val="0"/>
                <w:color w:val="000000"/>
                <w:sz w:val="24"/>
              </w:rPr>
              <w:t>121</w:t>
            </w:r>
          </w:p>
        </w:tc>
        <w:tc>
          <w:tcPr>
            <w:tcW w:w="3461" w:type="dxa"/>
            <w:tcMar>
              <w:top w:w="50" w:type="dxa"/>
              <w:left w:w="100" w:type="dxa"/>
            </w:tcMar>
            <w:vAlign w:val="center"/>
          </w:tcPr>
          <w:p w14:paraId="4AA20CE2">
            <w:pPr>
              <w:spacing w:before="0" w:after="0"/>
              <w:ind w:left="135"/>
              <w:jc w:val="left"/>
            </w:pPr>
            <w:r>
              <w:rPr>
                <w:rFonts w:ascii="Times New Roman" w:hAnsi="Times New Roman"/>
                <w:b w:val="0"/>
                <w:i w:val="0"/>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14:paraId="792C76BF">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F314BB8">
            <w:pPr>
              <w:spacing w:before="0" w:after="0" w:line="276" w:lineRule="auto"/>
              <w:ind w:left="135"/>
              <w:jc w:val="center"/>
            </w:pPr>
          </w:p>
        </w:tc>
        <w:tc>
          <w:tcPr>
            <w:tcW w:w="1576" w:type="dxa"/>
            <w:tcMar>
              <w:top w:w="50" w:type="dxa"/>
              <w:left w:w="100" w:type="dxa"/>
            </w:tcMar>
            <w:vAlign w:val="center"/>
          </w:tcPr>
          <w:p w14:paraId="60D01996">
            <w:pPr>
              <w:spacing w:before="0" w:after="0" w:line="276" w:lineRule="auto"/>
              <w:ind w:left="135"/>
              <w:jc w:val="center"/>
            </w:pPr>
          </w:p>
        </w:tc>
        <w:tc>
          <w:tcPr>
            <w:tcW w:w="1110" w:type="dxa"/>
            <w:tcMar>
              <w:top w:w="50" w:type="dxa"/>
              <w:left w:w="100" w:type="dxa"/>
            </w:tcMar>
            <w:vAlign w:val="center"/>
          </w:tcPr>
          <w:p w14:paraId="55BC59FA">
            <w:pPr>
              <w:spacing w:before="0" w:after="0"/>
              <w:ind w:left="135"/>
              <w:jc w:val="left"/>
            </w:pPr>
          </w:p>
        </w:tc>
        <w:tc>
          <w:tcPr>
            <w:tcW w:w="1922" w:type="dxa"/>
            <w:tcMar>
              <w:top w:w="50" w:type="dxa"/>
              <w:left w:w="100" w:type="dxa"/>
            </w:tcMar>
            <w:vAlign w:val="center"/>
          </w:tcPr>
          <w:p w14:paraId="00E460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0F0B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153249">
            <w:pPr>
              <w:spacing w:before="0" w:after="0"/>
              <w:ind w:left="0"/>
              <w:jc w:val="left"/>
            </w:pPr>
            <w:r>
              <w:rPr>
                <w:rFonts w:ascii="Times New Roman" w:hAnsi="Times New Roman"/>
                <w:b w:val="0"/>
                <w:i w:val="0"/>
                <w:color w:val="000000"/>
                <w:sz w:val="24"/>
              </w:rPr>
              <w:t>122</w:t>
            </w:r>
          </w:p>
        </w:tc>
        <w:tc>
          <w:tcPr>
            <w:tcW w:w="3461" w:type="dxa"/>
            <w:tcMar>
              <w:top w:w="50" w:type="dxa"/>
              <w:left w:w="100" w:type="dxa"/>
            </w:tcMar>
            <w:vAlign w:val="center"/>
          </w:tcPr>
          <w:p w14:paraId="1ACBB7B4">
            <w:pPr>
              <w:spacing w:before="0" w:after="0"/>
              <w:ind w:left="135"/>
              <w:jc w:val="left"/>
            </w:pPr>
            <w:r>
              <w:rPr>
                <w:rFonts w:ascii="Times New Roman" w:hAnsi="Times New Roman"/>
                <w:b w:val="0"/>
                <w:i w:val="0"/>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3D37E6D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73922F8">
            <w:pPr>
              <w:spacing w:before="0" w:after="0" w:line="276" w:lineRule="auto"/>
              <w:ind w:left="135"/>
              <w:jc w:val="center"/>
            </w:pPr>
          </w:p>
        </w:tc>
        <w:tc>
          <w:tcPr>
            <w:tcW w:w="1576" w:type="dxa"/>
            <w:tcMar>
              <w:top w:w="50" w:type="dxa"/>
              <w:left w:w="100" w:type="dxa"/>
            </w:tcMar>
            <w:vAlign w:val="center"/>
          </w:tcPr>
          <w:p w14:paraId="079C8911">
            <w:pPr>
              <w:spacing w:before="0" w:after="0" w:line="276" w:lineRule="auto"/>
              <w:ind w:left="135"/>
              <w:jc w:val="center"/>
            </w:pPr>
          </w:p>
        </w:tc>
        <w:tc>
          <w:tcPr>
            <w:tcW w:w="1110" w:type="dxa"/>
            <w:tcMar>
              <w:top w:w="50" w:type="dxa"/>
              <w:left w:w="100" w:type="dxa"/>
            </w:tcMar>
            <w:vAlign w:val="center"/>
          </w:tcPr>
          <w:p w14:paraId="479652DE">
            <w:pPr>
              <w:spacing w:before="0" w:after="0"/>
              <w:ind w:left="135"/>
              <w:jc w:val="left"/>
            </w:pPr>
          </w:p>
        </w:tc>
        <w:tc>
          <w:tcPr>
            <w:tcW w:w="1922" w:type="dxa"/>
            <w:tcMar>
              <w:top w:w="50" w:type="dxa"/>
              <w:left w:w="100" w:type="dxa"/>
            </w:tcMar>
            <w:vAlign w:val="center"/>
          </w:tcPr>
          <w:p w14:paraId="11022F1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CED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8A85891">
            <w:pPr>
              <w:spacing w:before="0" w:after="0"/>
              <w:ind w:left="0"/>
              <w:jc w:val="left"/>
            </w:pPr>
            <w:r>
              <w:rPr>
                <w:rFonts w:ascii="Times New Roman" w:hAnsi="Times New Roman"/>
                <w:b w:val="0"/>
                <w:i w:val="0"/>
                <w:color w:val="000000"/>
                <w:sz w:val="24"/>
              </w:rPr>
              <w:t>123</w:t>
            </w:r>
          </w:p>
        </w:tc>
        <w:tc>
          <w:tcPr>
            <w:tcW w:w="3461" w:type="dxa"/>
            <w:tcMar>
              <w:top w:w="50" w:type="dxa"/>
              <w:left w:w="100" w:type="dxa"/>
            </w:tcMar>
            <w:vAlign w:val="center"/>
          </w:tcPr>
          <w:p w14:paraId="6054C316">
            <w:pPr>
              <w:spacing w:before="0" w:after="0"/>
              <w:ind w:left="135"/>
              <w:jc w:val="left"/>
            </w:pPr>
            <w:r>
              <w:rPr>
                <w:rFonts w:ascii="Times New Roman" w:hAnsi="Times New Roman"/>
                <w:b w:val="0"/>
                <w:i w:val="0"/>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6E79A402">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196957F2">
            <w:pPr>
              <w:spacing w:before="0" w:after="0" w:line="276" w:lineRule="auto"/>
              <w:ind w:left="135"/>
              <w:jc w:val="center"/>
            </w:pPr>
          </w:p>
        </w:tc>
        <w:tc>
          <w:tcPr>
            <w:tcW w:w="1576" w:type="dxa"/>
            <w:tcMar>
              <w:top w:w="50" w:type="dxa"/>
              <w:left w:w="100" w:type="dxa"/>
            </w:tcMar>
            <w:vAlign w:val="center"/>
          </w:tcPr>
          <w:p w14:paraId="749A057B">
            <w:pPr>
              <w:spacing w:before="0" w:after="0" w:line="276" w:lineRule="auto"/>
              <w:ind w:left="135"/>
              <w:jc w:val="center"/>
            </w:pPr>
          </w:p>
        </w:tc>
        <w:tc>
          <w:tcPr>
            <w:tcW w:w="1110" w:type="dxa"/>
            <w:tcMar>
              <w:top w:w="50" w:type="dxa"/>
              <w:left w:w="100" w:type="dxa"/>
            </w:tcMar>
            <w:vAlign w:val="center"/>
          </w:tcPr>
          <w:p w14:paraId="1672CD98">
            <w:pPr>
              <w:spacing w:before="0" w:after="0"/>
              <w:ind w:left="135"/>
              <w:jc w:val="left"/>
            </w:pPr>
          </w:p>
        </w:tc>
        <w:tc>
          <w:tcPr>
            <w:tcW w:w="1922" w:type="dxa"/>
            <w:tcMar>
              <w:top w:w="50" w:type="dxa"/>
              <w:left w:w="100" w:type="dxa"/>
            </w:tcMar>
            <w:vAlign w:val="center"/>
          </w:tcPr>
          <w:p w14:paraId="123B397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18C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19B2C0">
            <w:pPr>
              <w:spacing w:before="0" w:after="0"/>
              <w:ind w:left="0"/>
              <w:jc w:val="left"/>
            </w:pPr>
            <w:r>
              <w:rPr>
                <w:rFonts w:ascii="Times New Roman" w:hAnsi="Times New Roman"/>
                <w:b w:val="0"/>
                <w:i w:val="0"/>
                <w:color w:val="000000"/>
                <w:sz w:val="24"/>
              </w:rPr>
              <w:t>124</w:t>
            </w:r>
          </w:p>
        </w:tc>
        <w:tc>
          <w:tcPr>
            <w:tcW w:w="3461" w:type="dxa"/>
            <w:tcMar>
              <w:top w:w="50" w:type="dxa"/>
              <w:left w:w="100" w:type="dxa"/>
            </w:tcMar>
            <w:vAlign w:val="center"/>
          </w:tcPr>
          <w:p w14:paraId="33B92720">
            <w:pPr>
              <w:spacing w:before="0" w:after="0"/>
              <w:ind w:left="135"/>
              <w:jc w:val="left"/>
            </w:pPr>
            <w:r>
              <w:rPr>
                <w:rFonts w:ascii="Times New Roman" w:hAnsi="Times New Roman"/>
                <w:b w:val="0"/>
                <w:i w:val="0"/>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46D0C0C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2E940626">
            <w:pPr>
              <w:spacing w:before="0" w:after="0" w:line="276" w:lineRule="auto"/>
              <w:ind w:left="135"/>
              <w:jc w:val="center"/>
            </w:pPr>
          </w:p>
        </w:tc>
        <w:tc>
          <w:tcPr>
            <w:tcW w:w="1576" w:type="dxa"/>
            <w:tcMar>
              <w:top w:w="50" w:type="dxa"/>
              <w:left w:w="100" w:type="dxa"/>
            </w:tcMar>
            <w:vAlign w:val="center"/>
          </w:tcPr>
          <w:p w14:paraId="6606238E">
            <w:pPr>
              <w:spacing w:before="0" w:after="0" w:line="276" w:lineRule="auto"/>
              <w:ind w:left="135"/>
              <w:jc w:val="center"/>
            </w:pPr>
          </w:p>
        </w:tc>
        <w:tc>
          <w:tcPr>
            <w:tcW w:w="1110" w:type="dxa"/>
            <w:tcMar>
              <w:top w:w="50" w:type="dxa"/>
              <w:left w:w="100" w:type="dxa"/>
            </w:tcMar>
            <w:vAlign w:val="center"/>
          </w:tcPr>
          <w:p w14:paraId="0A55D0DD">
            <w:pPr>
              <w:spacing w:before="0" w:after="0"/>
              <w:ind w:left="135"/>
              <w:jc w:val="left"/>
            </w:pPr>
          </w:p>
        </w:tc>
        <w:tc>
          <w:tcPr>
            <w:tcW w:w="1922" w:type="dxa"/>
            <w:tcMar>
              <w:top w:w="50" w:type="dxa"/>
              <w:left w:w="100" w:type="dxa"/>
            </w:tcMar>
            <w:vAlign w:val="center"/>
          </w:tcPr>
          <w:p w14:paraId="4B737C9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AB7D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29492E">
            <w:pPr>
              <w:spacing w:before="0" w:after="0"/>
              <w:ind w:left="0"/>
              <w:jc w:val="left"/>
            </w:pPr>
            <w:r>
              <w:rPr>
                <w:rFonts w:ascii="Times New Roman" w:hAnsi="Times New Roman"/>
                <w:b w:val="0"/>
                <w:i w:val="0"/>
                <w:color w:val="000000"/>
                <w:sz w:val="24"/>
              </w:rPr>
              <w:t>125</w:t>
            </w:r>
          </w:p>
        </w:tc>
        <w:tc>
          <w:tcPr>
            <w:tcW w:w="3461" w:type="dxa"/>
            <w:tcMar>
              <w:top w:w="50" w:type="dxa"/>
              <w:left w:w="100" w:type="dxa"/>
            </w:tcMar>
            <w:vAlign w:val="center"/>
          </w:tcPr>
          <w:p w14:paraId="4E9337EA">
            <w:pPr>
              <w:spacing w:before="0" w:after="0"/>
              <w:ind w:left="135"/>
              <w:jc w:val="left"/>
            </w:pPr>
            <w:r>
              <w:rPr>
                <w:rFonts w:ascii="Times New Roman" w:hAnsi="Times New Roman"/>
                <w:b w:val="0"/>
                <w:i w:val="0"/>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091E80F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2830EFA">
            <w:pPr>
              <w:spacing w:before="0" w:after="0" w:line="276" w:lineRule="auto"/>
              <w:ind w:left="135"/>
              <w:jc w:val="center"/>
            </w:pPr>
          </w:p>
        </w:tc>
        <w:tc>
          <w:tcPr>
            <w:tcW w:w="1576" w:type="dxa"/>
            <w:tcMar>
              <w:top w:w="50" w:type="dxa"/>
              <w:left w:w="100" w:type="dxa"/>
            </w:tcMar>
            <w:vAlign w:val="center"/>
          </w:tcPr>
          <w:p w14:paraId="32B9FD29">
            <w:pPr>
              <w:spacing w:before="0" w:after="0" w:line="276" w:lineRule="auto"/>
              <w:ind w:left="135"/>
              <w:jc w:val="center"/>
            </w:pPr>
          </w:p>
        </w:tc>
        <w:tc>
          <w:tcPr>
            <w:tcW w:w="1110" w:type="dxa"/>
            <w:tcMar>
              <w:top w:w="50" w:type="dxa"/>
              <w:left w:w="100" w:type="dxa"/>
            </w:tcMar>
            <w:vAlign w:val="center"/>
          </w:tcPr>
          <w:p w14:paraId="76D70B3B">
            <w:pPr>
              <w:spacing w:before="0" w:after="0"/>
              <w:ind w:left="135"/>
              <w:jc w:val="left"/>
            </w:pPr>
          </w:p>
        </w:tc>
        <w:tc>
          <w:tcPr>
            <w:tcW w:w="1922" w:type="dxa"/>
            <w:tcMar>
              <w:top w:w="50" w:type="dxa"/>
              <w:left w:w="100" w:type="dxa"/>
            </w:tcMar>
            <w:vAlign w:val="center"/>
          </w:tcPr>
          <w:p w14:paraId="5148EDC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612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E2D0E7">
            <w:pPr>
              <w:spacing w:before="0" w:after="0"/>
              <w:ind w:left="0"/>
              <w:jc w:val="left"/>
            </w:pPr>
            <w:r>
              <w:rPr>
                <w:rFonts w:ascii="Times New Roman" w:hAnsi="Times New Roman"/>
                <w:b w:val="0"/>
                <w:i w:val="0"/>
                <w:color w:val="000000"/>
                <w:sz w:val="24"/>
              </w:rPr>
              <w:t>126</w:t>
            </w:r>
          </w:p>
        </w:tc>
        <w:tc>
          <w:tcPr>
            <w:tcW w:w="3461" w:type="dxa"/>
            <w:tcMar>
              <w:top w:w="50" w:type="dxa"/>
              <w:left w:w="100" w:type="dxa"/>
            </w:tcMar>
            <w:vAlign w:val="center"/>
          </w:tcPr>
          <w:p w14:paraId="5ED8D427">
            <w:pPr>
              <w:spacing w:before="0" w:after="0"/>
              <w:ind w:left="135"/>
              <w:jc w:val="left"/>
            </w:pPr>
            <w:r>
              <w:rPr>
                <w:rFonts w:ascii="Times New Roman" w:hAnsi="Times New Roman"/>
                <w:b w:val="0"/>
                <w:i w:val="0"/>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5BF999CB">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04037C9">
            <w:pPr>
              <w:spacing w:before="0" w:after="0" w:line="276" w:lineRule="auto"/>
              <w:ind w:left="135"/>
              <w:jc w:val="center"/>
            </w:pPr>
          </w:p>
        </w:tc>
        <w:tc>
          <w:tcPr>
            <w:tcW w:w="1576" w:type="dxa"/>
            <w:tcMar>
              <w:top w:w="50" w:type="dxa"/>
              <w:left w:w="100" w:type="dxa"/>
            </w:tcMar>
            <w:vAlign w:val="center"/>
          </w:tcPr>
          <w:p w14:paraId="27C4887E">
            <w:pPr>
              <w:spacing w:before="0" w:after="0" w:line="276" w:lineRule="auto"/>
              <w:ind w:left="135"/>
              <w:jc w:val="center"/>
            </w:pPr>
          </w:p>
        </w:tc>
        <w:tc>
          <w:tcPr>
            <w:tcW w:w="1110" w:type="dxa"/>
            <w:tcMar>
              <w:top w:w="50" w:type="dxa"/>
              <w:left w:w="100" w:type="dxa"/>
            </w:tcMar>
            <w:vAlign w:val="center"/>
          </w:tcPr>
          <w:p w14:paraId="34FB0AB3">
            <w:pPr>
              <w:spacing w:before="0" w:after="0"/>
              <w:ind w:left="135"/>
              <w:jc w:val="left"/>
            </w:pPr>
          </w:p>
        </w:tc>
        <w:tc>
          <w:tcPr>
            <w:tcW w:w="1922" w:type="dxa"/>
            <w:tcMar>
              <w:top w:w="50" w:type="dxa"/>
              <w:left w:w="100" w:type="dxa"/>
            </w:tcMar>
            <w:vAlign w:val="center"/>
          </w:tcPr>
          <w:p w14:paraId="5B6DB72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F3E9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FB02928">
            <w:pPr>
              <w:spacing w:before="0" w:after="0"/>
              <w:ind w:left="0"/>
              <w:jc w:val="left"/>
            </w:pPr>
            <w:r>
              <w:rPr>
                <w:rFonts w:ascii="Times New Roman" w:hAnsi="Times New Roman"/>
                <w:b w:val="0"/>
                <w:i w:val="0"/>
                <w:color w:val="000000"/>
                <w:sz w:val="24"/>
              </w:rPr>
              <w:t>127</w:t>
            </w:r>
          </w:p>
        </w:tc>
        <w:tc>
          <w:tcPr>
            <w:tcW w:w="3461" w:type="dxa"/>
            <w:tcMar>
              <w:top w:w="50" w:type="dxa"/>
              <w:left w:w="100" w:type="dxa"/>
            </w:tcMar>
            <w:vAlign w:val="center"/>
          </w:tcPr>
          <w:p w14:paraId="08E6DA70">
            <w:pPr>
              <w:spacing w:before="0" w:after="0"/>
              <w:ind w:left="135"/>
              <w:jc w:val="left"/>
            </w:pPr>
            <w:r>
              <w:rPr>
                <w:rFonts w:ascii="Times New Roman" w:hAnsi="Times New Roman"/>
                <w:b w:val="0"/>
                <w:i w:val="0"/>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21642176">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48E7C52">
            <w:pPr>
              <w:spacing w:before="0" w:after="0" w:line="276" w:lineRule="auto"/>
              <w:ind w:left="135"/>
              <w:jc w:val="center"/>
            </w:pPr>
          </w:p>
        </w:tc>
        <w:tc>
          <w:tcPr>
            <w:tcW w:w="1576" w:type="dxa"/>
            <w:tcMar>
              <w:top w:w="50" w:type="dxa"/>
              <w:left w:w="100" w:type="dxa"/>
            </w:tcMar>
            <w:vAlign w:val="center"/>
          </w:tcPr>
          <w:p w14:paraId="7F7CBD79">
            <w:pPr>
              <w:spacing w:before="0" w:after="0" w:line="276" w:lineRule="auto"/>
              <w:ind w:left="135"/>
              <w:jc w:val="center"/>
            </w:pPr>
          </w:p>
        </w:tc>
        <w:tc>
          <w:tcPr>
            <w:tcW w:w="1110" w:type="dxa"/>
            <w:tcMar>
              <w:top w:w="50" w:type="dxa"/>
              <w:left w:w="100" w:type="dxa"/>
            </w:tcMar>
            <w:vAlign w:val="center"/>
          </w:tcPr>
          <w:p w14:paraId="0082E7A4">
            <w:pPr>
              <w:spacing w:before="0" w:after="0"/>
              <w:ind w:left="135"/>
              <w:jc w:val="left"/>
            </w:pPr>
          </w:p>
        </w:tc>
        <w:tc>
          <w:tcPr>
            <w:tcW w:w="1922" w:type="dxa"/>
            <w:tcMar>
              <w:top w:w="50" w:type="dxa"/>
              <w:left w:w="100" w:type="dxa"/>
            </w:tcMar>
            <w:vAlign w:val="center"/>
          </w:tcPr>
          <w:p w14:paraId="37BF6B2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7606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765574">
            <w:pPr>
              <w:spacing w:before="0" w:after="0"/>
              <w:ind w:left="0"/>
              <w:jc w:val="left"/>
            </w:pPr>
            <w:r>
              <w:rPr>
                <w:rFonts w:ascii="Times New Roman" w:hAnsi="Times New Roman"/>
                <w:b w:val="0"/>
                <w:i w:val="0"/>
                <w:color w:val="000000"/>
                <w:sz w:val="24"/>
              </w:rPr>
              <w:t>128</w:t>
            </w:r>
          </w:p>
        </w:tc>
        <w:tc>
          <w:tcPr>
            <w:tcW w:w="3461" w:type="dxa"/>
            <w:tcMar>
              <w:top w:w="50" w:type="dxa"/>
              <w:left w:w="100" w:type="dxa"/>
            </w:tcMar>
            <w:vAlign w:val="center"/>
          </w:tcPr>
          <w:p w14:paraId="144E9D7D">
            <w:pPr>
              <w:spacing w:before="0" w:after="0"/>
              <w:ind w:left="135"/>
              <w:jc w:val="left"/>
            </w:pPr>
            <w:r>
              <w:rPr>
                <w:rFonts w:ascii="Times New Roman" w:hAnsi="Times New Roman"/>
                <w:b w:val="0"/>
                <w:i w:val="0"/>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064E1F34">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8192173">
            <w:pPr>
              <w:spacing w:before="0" w:after="0" w:line="276" w:lineRule="auto"/>
              <w:ind w:left="135"/>
              <w:jc w:val="center"/>
            </w:pPr>
          </w:p>
        </w:tc>
        <w:tc>
          <w:tcPr>
            <w:tcW w:w="1576" w:type="dxa"/>
            <w:tcMar>
              <w:top w:w="50" w:type="dxa"/>
              <w:left w:w="100" w:type="dxa"/>
            </w:tcMar>
            <w:vAlign w:val="center"/>
          </w:tcPr>
          <w:p w14:paraId="05CDC505">
            <w:pPr>
              <w:spacing w:before="0" w:after="0" w:line="276" w:lineRule="auto"/>
              <w:ind w:left="135"/>
              <w:jc w:val="center"/>
            </w:pPr>
          </w:p>
        </w:tc>
        <w:tc>
          <w:tcPr>
            <w:tcW w:w="1110" w:type="dxa"/>
            <w:tcMar>
              <w:top w:w="50" w:type="dxa"/>
              <w:left w:w="100" w:type="dxa"/>
            </w:tcMar>
            <w:vAlign w:val="center"/>
          </w:tcPr>
          <w:p w14:paraId="6CA5152A">
            <w:pPr>
              <w:spacing w:before="0" w:after="0"/>
              <w:ind w:left="135"/>
              <w:jc w:val="left"/>
            </w:pPr>
          </w:p>
        </w:tc>
        <w:tc>
          <w:tcPr>
            <w:tcW w:w="1922" w:type="dxa"/>
            <w:tcMar>
              <w:top w:w="50" w:type="dxa"/>
              <w:left w:w="100" w:type="dxa"/>
            </w:tcMar>
            <w:vAlign w:val="center"/>
          </w:tcPr>
          <w:p w14:paraId="3FCC7C1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648B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E637AE">
            <w:pPr>
              <w:spacing w:before="0" w:after="0"/>
              <w:ind w:left="0"/>
              <w:jc w:val="left"/>
            </w:pPr>
            <w:r>
              <w:rPr>
                <w:rFonts w:ascii="Times New Roman" w:hAnsi="Times New Roman"/>
                <w:b w:val="0"/>
                <w:i w:val="0"/>
                <w:color w:val="000000"/>
                <w:sz w:val="24"/>
              </w:rPr>
              <w:t>129</w:t>
            </w:r>
          </w:p>
        </w:tc>
        <w:tc>
          <w:tcPr>
            <w:tcW w:w="3461" w:type="dxa"/>
            <w:tcMar>
              <w:top w:w="50" w:type="dxa"/>
              <w:left w:w="100" w:type="dxa"/>
            </w:tcMar>
            <w:vAlign w:val="center"/>
          </w:tcPr>
          <w:p w14:paraId="70402036">
            <w:pPr>
              <w:spacing w:before="0" w:after="0"/>
              <w:ind w:left="135"/>
              <w:jc w:val="left"/>
            </w:pPr>
            <w:r>
              <w:rPr>
                <w:rFonts w:ascii="Times New Roman" w:hAnsi="Times New Roman"/>
                <w:b w:val="0"/>
                <w:i w:val="0"/>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40AEF96A">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46347335">
            <w:pPr>
              <w:spacing w:before="0" w:after="0" w:line="276" w:lineRule="auto"/>
              <w:ind w:left="135"/>
              <w:jc w:val="center"/>
            </w:pPr>
          </w:p>
        </w:tc>
        <w:tc>
          <w:tcPr>
            <w:tcW w:w="1576" w:type="dxa"/>
            <w:tcMar>
              <w:top w:w="50" w:type="dxa"/>
              <w:left w:w="100" w:type="dxa"/>
            </w:tcMar>
            <w:vAlign w:val="center"/>
          </w:tcPr>
          <w:p w14:paraId="259AF4D5">
            <w:pPr>
              <w:spacing w:before="0" w:after="0" w:line="276" w:lineRule="auto"/>
              <w:ind w:left="135"/>
              <w:jc w:val="center"/>
            </w:pPr>
          </w:p>
        </w:tc>
        <w:tc>
          <w:tcPr>
            <w:tcW w:w="1110" w:type="dxa"/>
            <w:tcMar>
              <w:top w:w="50" w:type="dxa"/>
              <w:left w:w="100" w:type="dxa"/>
            </w:tcMar>
            <w:vAlign w:val="center"/>
          </w:tcPr>
          <w:p w14:paraId="0DB856F4">
            <w:pPr>
              <w:spacing w:before="0" w:after="0"/>
              <w:ind w:left="135"/>
              <w:jc w:val="left"/>
            </w:pPr>
          </w:p>
        </w:tc>
        <w:tc>
          <w:tcPr>
            <w:tcW w:w="1922" w:type="dxa"/>
            <w:tcMar>
              <w:top w:w="50" w:type="dxa"/>
              <w:left w:w="100" w:type="dxa"/>
            </w:tcMar>
            <w:vAlign w:val="center"/>
          </w:tcPr>
          <w:p w14:paraId="59414D6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8119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8503A14">
            <w:pPr>
              <w:spacing w:before="0" w:after="0"/>
              <w:ind w:left="0"/>
              <w:jc w:val="left"/>
            </w:pPr>
            <w:r>
              <w:rPr>
                <w:rFonts w:ascii="Times New Roman" w:hAnsi="Times New Roman"/>
                <w:b w:val="0"/>
                <w:i w:val="0"/>
                <w:color w:val="000000"/>
                <w:sz w:val="24"/>
              </w:rPr>
              <w:t>130</w:t>
            </w:r>
          </w:p>
        </w:tc>
        <w:tc>
          <w:tcPr>
            <w:tcW w:w="3461" w:type="dxa"/>
            <w:tcMar>
              <w:top w:w="50" w:type="dxa"/>
              <w:left w:w="100" w:type="dxa"/>
            </w:tcMar>
            <w:vAlign w:val="center"/>
          </w:tcPr>
          <w:p w14:paraId="1DA324C1">
            <w:pPr>
              <w:spacing w:before="0" w:after="0"/>
              <w:ind w:left="135"/>
              <w:jc w:val="left"/>
            </w:pPr>
            <w:r>
              <w:rPr>
                <w:rFonts w:ascii="Times New Roman" w:hAnsi="Times New Roman"/>
                <w:b w:val="0"/>
                <w:i w:val="0"/>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52000D1E">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3603CCF2">
            <w:pPr>
              <w:spacing w:before="0" w:after="0" w:line="276" w:lineRule="auto"/>
              <w:ind w:left="135"/>
              <w:jc w:val="center"/>
            </w:pPr>
          </w:p>
        </w:tc>
        <w:tc>
          <w:tcPr>
            <w:tcW w:w="1576" w:type="dxa"/>
            <w:tcMar>
              <w:top w:w="50" w:type="dxa"/>
              <w:left w:w="100" w:type="dxa"/>
            </w:tcMar>
            <w:vAlign w:val="center"/>
          </w:tcPr>
          <w:p w14:paraId="20C6B4C6">
            <w:pPr>
              <w:spacing w:before="0" w:after="0" w:line="276" w:lineRule="auto"/>
              <w:ind w:left="135"/>
              <w:jc w:val="center"/>
            </w:pPr>
          </w:p>
        </w:tc>
        <w:tc>
          <w:tcPr>
            <w:tcW w:w="1110" w:type="dxa"/>
            <w:tcMar>
              <w:top w:w="50" w:type="dxa"/>
              <w:left w:w="100" w:type="dxa"/>
            </w:tcMar>
            <w:vAlign w:val="center"/>
          </w:tcPr>
          <w:p w14:paraId="59E2D7EB">
            <w:pPr>
              <w:spacing w:before="0" w:after="0"/>
              <w:ind w:left="135"/>
              <w:jc w:val="left"/>
            </w:pPr>
          </w:p>
        </w:tc>
        <w:tc>
          <w:tcPr>
            <w:tcW w:w="1922" w:type="dxa"/>
            <w:tcMar>
              <w:top w:w="50" w:type="dxa"/>
              <w:left w:w="100" w:type="dxa"/>
            </w:tcMar>
            <w:vAlign w:val="center"/>
          </w:tcPr>
          <w:p w14:paraId="16C9B96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EF1E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A282E9">
            <w:pPr>
              <w:spacing w:before="0" w:after="0"/>
              <w:ind w:left="0"/>
              <w:jc w:val="left"/>
            </w:pPr>
            <w:r>
              <w:rPr>
                <w:rFonts w:ascii="Times New Roman" w:hAnsi="Times New Roman"/>
                <w:b w:val="0"/>
                <w:i w:val="0"/>
                <w:color w:val="000000"/>
                <w:sz w:val="24"/>
              </w:rPr>
              <w:t>131</w:t>
            </w:r>
          </w:p>
        </w:tc>
        <w:tc>
          <w:tcPr>
            <w:tcW w:w="3461" w:type="dxa"/>
            <w:tcMar>
              <w:top w:w="50" w:type="dxa"/>
              <w:left w:w="100" w:type="dxa"/>
            </w:tcMar>
            <w:vAlign w:val="center"/>
          </w:tcPr>
          <w:p w14:paraId="5090B7B2">
            <w:pPr>
              <w:spacing w:before="0" w:after="0"/>
              <w:ind w:left="135"/>
              <w:jc w:val="left"/>
            </w:pPr>
            <w:r>
              <w:rPr>
                <w:rFonts w:ascii="Times New Roman" w:hAnsi="Times New Roman"/>
                <w:b w:val="0"/>
                <w:i w:val="0"/>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72743237">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5911DC0B">
            <w:pPr>
              <w:spacing w:before="0" w:after="0" w:line="276" w:lineRule="auto"/>
              <w:ind w:left="135"/>
              <w:jc w:val="center"/>
            </w:pPr>
          </w:p>
        </w:tc>
        <w:tc>
          <w:tcPr>
            <w:tcW w:w="1576" w:type="dxa"/>
            <w:tcMar>
              <w:top w:w="50" w:type="dxa"/>
              <w:left w:w="100" w:type="dxa"/>
            </w:tcMar>
            <w:vAlign w:val="center"/>
          </w:tcPr>
          <w:p w14:paraId="2092EE0B">
            <w:pPr>
              <w:spacing w:before="0" w:after="0" w:line="276" w:lineRule="auto"/>
              <w:ind w:left="135"/>
              <w:jc w:val="center"/>
            </w:pPr>
          </w:p>
        </w:tc>
        <w:tc>
          <w:tcPr>
            <w:tcW w:w="1110" w:type="dxa"/>
            <w:tcMar>
              <w:top w:w="50" w:type="dxa"/>
              <w:left w:w="100" w:type="dxa"/>
            </w:tcMar>
            <w:vAlign w:val="center"/>
          </w:tcPr>
          <w:p w14:paraId="0145A862">
            <w:pPr>
              <w:spacing w:before="0" w:after="0"/>
              <w:ind w:left="135"/>
              <w:jc w:val="left"/>
            </w:pPr>
          </w:p>
        </w:tc>
        <w:tc>
          <w:tcPr>
            <w:tcW w:w="1922" w:type="dxa"/>
            <w:tcMar>
              <w:top w:w="50" w:type="dxa"/>
              <w:left w:w="100" w:type="dxa"/>
            </w:tcMar>
            <w:vAlign w:val="center"/>
          </w:tcPr>
          <w:p w14:paraId="6A2A574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BBE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EC0ED3">
            <w:pPr>
              <w:spacing w:before="0" w:after="0"/>
              <w:ind w:left="0"/>
              <w:jc w:val="left"/>
            </w:pPr>
            <w:r>
              <w:rPr>
                <w:rFonts w:ascii="Times New Roman" w:hAnsi="Times New Roman"/>
                <w:b w:val="0"/>
                <w:i w:val="0"/>
                <w:color w:val="000000"/>
                <w:sz w:val="24"/>
              </w:rPr>
              <w:t>132</w:t>
            </w:r>
          </w:p>
        </w:tc>
        <w:tc>
          <w:tcPr>
            <w:tcW w:w="3461" w:type="dxa"/>
            <w:tcMar>
              <w:top w:w="50" w:type="dxa"/>
              <w:left w:w="100" w:type="dxa"/>
            </w:tcMar>
            <w:vAlign w:val="center"/>
          </w:tcPr>
          <w:p w14:paraId="1FF82EB0">
            <w:pPr>
              <w:spacing w:before="0" w:after="0"/>
              <w:ind w:left="135"/>
              <w:jc w:val="left"/>
            </w:pPr>
            <w:r>
              <w:rPr>
                <w:rFonts w:ascii="Times New Roman" w:hAnsi="Times New Roman"/>
                <w:b w:val="0"/>
                <w:i w:val="0"/>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29769ABD">
            <w:pPr>
              <w:spacing w:before="0" w:after="0" w:line="276" w:lineRule="auto"/>
              <w:ind w:left="135"/>
              <w:jc w:val="center"/>
            </w:pPr>
            <w:r>
              <w:rPr>
                <w:rFonts w:ascii="Times New Roman" w:hAnsi="Times New Roman"/>
                <w:b w:val="0"/>
                <w:i w:val="0"/>
                <w:color w:val="000000"/>
                <w:sz w:val="24"/>
              </w:rPr>
              <w:t xml:space="preserve"> 1 </w:t>
            </w:r>
          </w:p>
        </w:tc>
        <w:tc>
          <w:tcPr>
            <w:tcW w:w="1473" w:type="dxa"/>
            <w:tcMar>
              <w:top w:w="50" w:type="dxa"/>
              <w:left w:w="100" w:type="dxa"/>
            </w:tcMar>
            <w:vAlign w:val="center"/>
          </w:tcPr>
          <w:p w14:paraId="0EC8BEF8">
            <w:pPr>
              <w:spacing w:before="0" w:after="0" w:line="276" w:lineRule="auto"/>
              <w:ind w:left="135"/>
              <w:jc w:val="center"/>
            </w:pPr>
          </w:p>
        </w:tc>
        <w:tc>
          <w:tcPr>
            <w:tcW w:w="1576" w:type="dxa"/>
            <w:tcMar>
              <w:top w:w="50" w:type="dxa"/>
              <w:left w:w="100" w:type="dxa"/>
            </w:tcMar>
            <w:vAlign w:val="center"/>
          </w:tcPr>
          <w:p w14:paraId="5701015F">
            <w:pPr>
              <w:spacing w:before="0" w:after="0" w:line="276" w:lineRule="auto"/>
              <w:ind w:left="135"/>
              <w:jc w:val="center"/>
            </w:pPr>
          </w:p>
        </w:tc>
        <w:tc>
          <w:tcPr>
            <w:tcW w:w="1110" w:type="dxa"/>
            <w:tcMar>
              <w:top w:w="50" w:type="dxa"/>
              <w:left w:w="100" w:type="dxa"/>
            </w:tcMar>
            <w:vAlign w:val="center"/>
          </w:tcPr>
          <w:p w14:paraId="5B4F6E81">
            <w:pPr>
              <w:spacing w:before="0" w:after="0"/>
              <w:ind w:left="135"/>
              <w:jc w:val="left"/>
            </w:pPr>
          </w:p>
        </w:tc>
        <w:tc>
          <w:tcPr>
            <w:tcW w:w="1922" w:type="dxa"/>
            <w:tcMar>
              <w:top w:w="50" w:type="dxa"/>
              <w:left w:w="100" w:type="dxa"/>
            </w:tcMar>
            <w:vAlign w:val="center"/>
          </w:tcPr>
          <w:p w14:paraId="6B661BE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711A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D6FD8C">
            <w:pPr>
              <w:spacing w:before="0" w:after="0"/>
              <w:ind w:left="135"/>
              <w:jc w:val="left"/>
            </w:pPr>
            <w:r>
              <w:rPr>
                <w:rFonts w:ascii="Times New Roman" w:hAnsi="Times New Roman"/>
                <w:b w:val="0"/>
                <w:i w:val="0"/>
                <w:color w:val="000000"/>
                <w:sz w:val="24"/>
              </w:rPr>
              <w:t>ОБЩЕЕ КОЛИЧЕСТВО ЧАСОВ ПО ПРОГРАММЕ</w:t>
            </w:r>
          </w:p>
        </w:tc>
        <w:tc>
          <w:tcPr>
            <w:tcW w:w="1230" w:type="dxa"/>
            <w:tcMar>
              <w:top w:w="50" w:type="dxa"/>
              <w:left w:w="100" w:type="dxa"/>
            </w:tcMar>
            <w:vAlign w:val="center"/>
          </w:tcPr>
          <w:p w14:paraId="190B9360">
            <w:pPr>
              <w:spacing w:before="0" w:after="0" w:line="276" w:lineRule="auto"/>
              <w:ind w:left="135"/>
              <w:jc w:val="center"/>
            </w:pPr>
            <w:r>
              <w:rPr>
                <w:rFonts w:ascii="Times New Roman" w:hAnsi="Times New Roman"/>
                <w:b w:val="0"/>
                <w:i w:val="0"/>
                <w:color w:val="000000"/>
                <w:sz w:val="24"/>
              </w:rPr>
              <w:t xml:space="preserve"> 132 </w:t>
            </w:r>
          </w:p>
        </w:tc>
        <w:tc>
          <w:tcPr>
            <w:tcW w:w="1473" w:type="dxa"/>
            <w:tcMar>
              <w:top w:w="50" w:type="dxa"/>
              <w:left w:w="100" w:type="dxa"/>
            </w:tcMar>
            <w:vAlign w:val="center"/>
          </w:tcPr>
          <w:p w14:paraId="568818C5">
            <w:pPr>
              <w:spacing w:before="0" w:after="0" w:line="276" w:lineRule="auto"/>
              <w:ind w:left="135"/>
              <w:jc w:val="center"/>
            </w:pPr>
            <w:r>
              <w:rPr>
                <w:rFonts w:ascii="Times New Roman" w:hAnsi="Times New Roman"/>
                <w:b w:val="0"/>
                <w:i w:val="0"/>
                <w:color w:val="000000"/>
                <w:sz w:val="24"/>
              </w:rPr>
              <w:t xml:space="preserve"> 0 </w:t>
            </w:r>
          </w:p>
        </w:tc>
        <w:tc>
          <w:tcPr>
            <w:tcW w:w="1576" w:type="dxa"/>
            <w:tcMar>
              <w:top w:w="50" w:type="dxa"/>
              <w:left w:w="100" w:type="dxa"/>
            </w:tcMar>
            <w:vAlign w:val="center"/>
          </w:tcPr>
          <w:p w14:paraId="0E041C5E">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2C1DCD4">
            <w:pPr>
              <w:jc w:val="left"/>
            </w:pPr>
          </w:p>
        </w:tc>
      </w:tr>
    </w:tbl>
    <w:p w14:paraId="41D0CF6A">
      <w:pPr>
        <w:sectPr>
          <w:pgSz w:w="16383" w:h="11906" w:orient="landscape"/>
          <w:cols w:space="720" w:num="1"/>
        </w:sectPr>
      </w:pPr>
    </w:p>
    <w:p w14:paraId="09AD47ED">
      <w:pPr>
        <w:spacing w:before="0" w:after="0"/>
        <w:ind w:left="120"/>
        <w:jc w:val="left"/>
      </w:pPr>
      <w:r>
        <w:rPr>
          <w:rFonts w:ascii="Times New Roman" w:hAnsi="Times New Roman"/>
          <w:b/>
          <w:i w:val="0"/>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8"/>
        <w:gridCol w:w="4586"/>
        <w:gridCol w:w="1257"/>
        <w:gridCol w:w="1465"/>
        <w:gridCol w:w="1562"/>
        <w:gridCol w:w="1105"/>
        <w:gridCol w:w="2003"/>
      </w:tblGrid>
      <w:tr w14:paraId="104AB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2B7E8FC6">
            <w:pPr>
              <w:spacing w:before="0" w:after="0"/>
              <w:ind w:left="135"/>
              <w:jc w:val="left"/>
            </w:pPr>
            <w:r>
              <w:rPr>
                <w:rFonts w:ascii="Times New Roman" w:hAnsi="Times New Roman"/>
                <w:b/>
                <w:i w:val="0"/>
                <w:color w:val="000000"/>
                <w:sz w:val="24"/>
              </w:rPr>
              <w:t xml:space="preserve">№ п/п </w:t>
            </w:r>
          </w:p>
          <w:p w14:paraId="21B13B92">
            <w:pPr>
              <w:spacing w:before="0" w:after="0"/>
              <w:ind w:left="135"/>
              <w:jc w:val="left"/>
            </w:pPr>
          </w:p>
        </w:tc>
        <w:tc>
          <w:tcPr>
            <w:tcW w:w="3168" w:type="dxa"/>
            <w:vMerge w:val="restart"/>
            <w:tcMar>
              <w:top w:w="50" w:type="dxa"/>
              <w:left w:w="100" w:type="dxa"/>
            </w:tcMar>
            <w:vAlign w:val="center"/>
          </w:tcPr>
          <w:p w14:paraId="61DD67ED">
            <w:pPr>
              <w:spacing w:before="0" w:after="0"/>
              <w:ind w:left="135"/>
              <w:jc w:val="left"/>
            </w:pPr>
            <w:r>
              <w:rPr>
                <w:rFonts w:ascii="Times New Roman" w:hAnsi="Times New Roman"/>
                <w:b/>
                <w:i w:val="0"/>
                <w:color w:val="000000"/>
                <w:sz w:val="24"/>
              </w:rPr>
              <w:t xml:space="preserve">Тема урока </w:t>
            </w:r>
          </w:p>
          <w:p w14:paraId="0FB7E27F">
            <w:pPr>
              <w:spacing w:before="0" w:after="0"/>
              <w:ind w:left="135"/>
              <w:jc w:val="left"/>
            </w:pPr>
          </w:p>
        </w:tc>
        <w:tc>
          <w:tcPr>
            <w:tcW w:w="0" w:type="auto"/>
            <w:gridSpan w:val="3"/>
            <w:tcMar>
              <w:top w:w="50" w:type="dxa"/>
              <w:left w:w="100" w:type="dxa"/>
            </w:tcMar>
            <w:vAlign w:val="center"/>
          </w:tcPr>
          <w:p w14:paraId="6806C1F6">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669E35A1">
            <w:pPr>
              <w:spacing w:before="0" w:after="0"/>
              <w:ind w:left="135"/>
              <w:jc w:val="left"/>
            </w:pPr>
            <w:r>
              <w:rPr>
                <w:rFonts w:ascii="Times New Roman" w:hAnsi="Times New Roman"/>
                <w:b/>
                <w:i w:val="0"/>
                <w:color w:val="000000"/>
                <w:sz w:val="24"/>
              </w:rPr>
              <w:t xml:space="preserve">Дата изучения </w:t>
            </w:r>
          </w:p>
          <w:p w14:paraId="65131A9E">
            <w:pPr>
              <w:spacing w:before="0" w:after="0"/>
              <w:ind w:left="135"/>
              <w:jc w:val="left"/>
            </w:pPr>
          </w:p>
        </w:tc>
        <w:tc>
          <w:tcPr>
            <w:tcW w:w="1959" w:type="dxa"/>
            <w:vMerge w:val="restart"/>
            <w:tcMar>
              <w:top w:w="50" w:type="dxa"/>
              <w:left w:w="100" w:type="dxa"/>
            </w:tcMar>
            <w:vAlign w:val="center"/>
          </w:tcPr>
          <w:p w14:paraId="59405DF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6D54787">
            <w:pPr>
              <w:spacing w:before="0" w:after="0"/>
              <w:ind w:left="135"/>
              <w:jc w:val="left"/>
            </w:pPr>
          </w:p>
        </w:tc>
      </w:tr>
      <w:tr w14:paraId="5E475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8C1E176">
            <w:pPr>
              <w:jc w:val="left"/>
            </w:pPr>
          </w:p>
        </w:tc>
        <w:tc>
          <w:tcPr>
            <w:tcW w:w="0" w:type="auto"/>
            <w:vMerge w:val="continue"/>
            <w:tcBorders>
              <w:top w:val="nil"/>
            </w:tcBorders>
            <w:tcMar>
              <w:top w:w="50" w:type="dxa"/>
              <w:left w:w="100" w:type="dxa"/>
            </w:tcMar>
          </w:tcPr>
          <w:p w14:paraId="4A3C1C88">
            <w:pPr>
              <w:jc w:val="left"/>
            </w:pPr>
          </w:p>
        </w:tc>
        <w:tc>
          <w:tcPr>
            <w:tcW w:w="815" w:type="dxa"/>
            <w:tcMar>
              <w:top w:w="50" w:type="dxa"/>
              <w:left w:w="100" w:type="dxa"/>
            </w:tcMar>
            <w:vAlign w:val="center"/>
          </w:tcPr>
          <w:p w14:paraId="2990908F">
            <w:pPr>
              <w:spacing w:before="0" w:after="0"/>
              <w:ind w:left="135"/>
              <w:jc w:val="left"/>
            </w:pPr>
            <w:r>
              <w:rPr>
                <w:rFonts w:ascii="Times New Roman" w:hAnsi="Times New Roman"/>
                <w:b/>
                <w:i w:val="0"/>
                <w:color w:val="000000"/>
                <w:sz w:val="24"/>
              </w:rPr>
              <w:t xml:space="preserve">Всего </w:t>
            </w:r>
          </w:p>
          <w:p w14:paraId="31CF0514">
            <w:pPr>
              <w:spacing w:before="0" w:after="0"/>
              <w:ind w:left="135"/>
              <w:jc w:val="left"/>
            </w:pPr>
          </w:p>
        </w:tc>
        <w:tc>
          <w:tcPr>
            <w:tcW w:w="1510" w:type="dxa"/>
            <w:tcMar>
              <w:top w:w="50" w:type="dxa"/>
              <w:left w:w="100" w:type="dxa"/>
            </w:tcMar>
            <w:vAlign w:val="center"/>
          </w:tcPr>
          <w:p w14:paraId="342082AC">
            <w:pPr>
              <w:spacing w:before="0" w:after="0"/>
              <w:ind w:left="135"/>
              <w:jc w:val="left"/>
            </w:pPr>
            <w:r>
              <w:rPr>
                <w:rFonts w:ascii="Times New Roman" w:hAnsi="Times New Roman"/>
                <w:b/>
                <w:i w:val="0"/>
                <w:color w:val="000000"/>
                <w:sz w:val="24"/>
              </w:rPr>
              <w:t xml:space="preserve">Контрольные работы </w:t>
            </w:r>
          </w:p>
          <w:p w14:paraId="7FE1DA9B">
            <w:pPr>
              <w:spacing w:before="0" w:after="0"/>
              <w:ind w:left="135"/>
              <w:jc w:val="left"/>
            </w:pPr>
          </w:p>
        </w:tc>
        <w:tc>
          <w:tcPr>
            <w:tcW w:w="1611" w:type="dxa"/>
            <w:tcMar>
              <w:top w:w="50" w:type="dxa"/>
              <w:left w:w="100" w:type="dxa"/>
            </w:tcMar>
            <w:vAlign w:val="center"/>
          </w:tcPr>
          <w:p w14:paraId="1E8325B6">
            <w:pPr>
              <w:spacing w:before="0" w:after="0"/>
              <w:ind w:left="135"/>
              <w:jc w:val="left"/>
            </w:pPr>
            <w:r>
              <w:rPr>
                <w:rFonts w:ascii="Times New Roman" w:hAnsi="Times New Roman"/>
                <w:b/>
                <w:i w:val="0"/>
                <w:color w:val="000000"/>
                <w:sz w:val="24"/>
              </w:rPr>
              <w:t xml:space="preserve">Практические работы </w:t>
            </w:r>
          </w:p>
          <w:p w14:paraId="2EF7B7E7">
            <w:pPr>
              <w:spacing w:before="0" w:after="0"/>
              <w:ind w:left="135"/>
              <w:jc w:val="left"/>
            </w:pPr>
          </w:p>
        </w:tc>
        <w:tc>
          <w:tcPr>
            <w:tcW w:w="0" w:type="auto"/>
            <w:vMerge w:val="continue"/>
            <w:tcBorders>
              <w:top w:val="nil"/>
            </w:tcBorders>
            <w:tcMar>
              <w:top w:w="50" w:type="dxa"/>
              <w:left w:w="100" w:type="dxa"/>
            </w:tcMar>
          </w:tcPr>
          <w:p w14:paraId="5EC2AA63">
            <w:pPr>
              <w:jc w:val="left"/>
            </w:pPr>
          </w:p>
        </w:tc>
        <w:tc>
          <w:tcPr>
            <w:tcW w:w="0" w:type="auto"/>
            <w:vMerge w:val="continue"/>
            <w:tcBorders>
              <w:top w:val="nil"/>
            </w:tcBorders>
            <w:tcMar>
              <w:top w:w="50" w:type="dxa"/>
              <w:left w:w="100" w:type="dxa"/>
            </w:tcMar>
          </w:tcPr>
          <w:p w14:paraId="27C1AA14">
            <w:pPr>
              <w:jc w:val="left"/>
            </w:pPr>
          </w:p>
        </w:tc>
      </w:tr>
      <w:tr w14:paraId="5D3FF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372D21">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54A1DFE3">
            <w:pPr>
              <w:spacing w:before="0" w:after="0"/>
              <w:ind w:left="135"/>
              <w:jc w:val="left"/>
            </w:pPr>
            <w:r>
              <w:rPr>
                <w:rFonts w:ascii="Times New Roman" w:hAnsi="Times New Roman"/>
                <w:b w:val="0"/>
                <w:i w:val="0"/>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6782E8C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5B7909">
            <w:pPr>
              <w:spacing w:before="0" w:after="0" w:line="276" w:lineRule="auto"/>
              <w:ind w:left="135"/>
              <w:jc w:val="center"/>
            </w:pPr>
          </w:p>
        </w:tc>
        <w:tc>
          <w:tcPr>
            <w:tcW w:w="1611" w:type="dxa"/>
            <w:tcMar>
              <w:top w:w="50" w:type="dxa"/>
              <w:left w:w="100" w:type="dxa"/>
            </w:tcMar>
            <w:vAlign w:val="center"/>
          </w:tcPr>
          <w:p w14:paraId="65773778">
            <w:pPr>
              <w:spacing w:before="0" w:after="0" w:line="276" w:lineRule="auto"/>
              <w:ind w:left="135"/>
              <w:jc w:val="center"/>
            </w:pPr>
          </w:p>
        </w:tc>
        <w:tc>
          <w:tcPr>
            <w:tcW w:w="1139" w:type="dxa"/>
            <w:tcMar>
              <w:top w:w="50" w:type="dxa"/>
              <w:left w:w="100" w:type="dxa"/>
            </w:tcMar>
            <w:vAlign w:val="center"/>
          </w:tcPr>
          <w:p w14:paraId="3800FB9E">
            <w:pPr>
              <w:spacing w:before="0" w:after="0"/>
              <w:ind w:left="135"/>
              <w:jc w:val="left"/>
            </w:pPr>
          </w:p>
        </w:tc>
        <w:tc>
          <w:tcPr>
            <w:tcW w:w="1959" w:type="dxa"/>
            <w:tcMar>
              <w:top w:w="50" w:type="dxa"/>
              <w:left w:w="100" w:type="dxa"/>
            </w:tcMar>
            <w:vAlign w:val="center"/>
          </w:tcPr>
          <w:p w14:paraId="0351E6E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21B4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5BDD55">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4CF48E1E">
            <w:pPr>
              <w:spacing w:before="0" w:after="0"/>
              <w:ind w:left="135"/>
              <w:jc w:val="left"/>
            </w:pPr>
            <w:r>
              <w:rPr>
                <w:rFonts w:ascii="Times New Roman" w:hAnsi="Times New Roman"/>
                <w:b w:val="0"/>
                <w:i w:val="0"/>
                <w:color w:val="000000"/>
                <w:sz w:val="24"/>
              </w:rPr>
              <w:t>Отражение темы Родина в произведении И.С. Никитина «Русь»</w:t>
            </w:r>
          </w:p>
        </w:tc>
        <w:tc>
          <w:tcPr>
            <w:tcW w:w="815" w:type="dxa"/>
            <w:tcMar>
              <w:top w:w="50" w:type="dxa"/>
              <w:left w:w="100" w:type="dxa"/>
            </w:tcMar>
            <w:vAlign w:val="center"/>
          </w:tcPr>
          <w:p w14:paraId="12CFFB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226C93">
            <w:pPr>
              <w:spacing w:before="0" w:after="0" w:line="276" w:lineRule="auto"/>
              <w:ind w:left="135"/>
              <w:jc w:val="center"/>
            </w:pPr>
          </w:p>
        </w:tc>
        <w:tc>
          <w:tcPr>
            <w:tcW w:w="1611" w:type="dxa"/>
            <w:tcMar>
              <w:top w:w="50" w:type="dxa"/>
              <w:left w:w="100" w:type="dxa"/>
            </w:tcMar>
            <w:vAlign w:val="center"/>
          </w:tcPr>
          <w:p w14:paraId="65BBD705">
            <w:pPr>
              <w:spacing w:before="0" w:after="0" w:line="276" w:lineRule="auto"/>
              <w:ind w:left="135"/>
              <w:jc w:val="center"/>
            </w:pPr>
          </w:p>
        </w:tc>
        <w:tc>
          <w:tcPr>
            <w:tcW w:w="1139" w:type="dxa"/>
            <w:tcMar>
              <w:top w:w="50" w:type="dxa"/>
              <w:left w:w="100" w:type="dxa"/>
            </w:tcMar>
            <w:vAlign w:val="center"/>
          </w:tcPr>
          <w:p w14:paraId="2C9C2340">
            <w:pPr>
              <w:spacing w:before="0" w:after="0"/>
              <w:ind w:left="135"/>
              <w:jc w:val="left"/>
            </w:pPr>
          </w:p>
        </w:tc>
        <w:tc>
          <w:tcPr>
            <w:tcW w:w="1959" w:type="dxa"/>
            <w:tcMar>
              <w:top w:w="50" w:type="dxa"/>
              <w:left w:w="100" w:type="dxa"/>
            </w:tcMar>
            <w:vAlign w:val="center"/>
          </w:tcPr>
          <w:p w14:paraId="74915F3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714D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286327">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11FD07DD">
            <w:pPr>
              <w:spacing w:before="0" w:after="0"/>
              <w:ind w:left="135"/>
              <w:jc w:val="left"/>
            </w:pPr>
            <w:r>
              <w:rPr>
                <w:rFonts w:ascii="Times New Roman" w:hAnsi="Times New Roman"/>
                <w:b w:val="0"/>
                <w:i w:val="0"/>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14:paraId="351BE3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813C74D">
            <w:pPr>
              <w:spacing w:before="0" w:after="0" w:line="276" w:lineRule="auto"/>
              <w:ind w:left="135"/>
              <w:jc w:val="center"/>
            </w:pPr>
          </w:p>
        </w:tc>
        <w:tc>
          <w:tcPr>
            <w:tcW w:w="1611" w:type="dxa"/>
            <w:tcMar>
              <w:top w:w="50" w:type="dxa"/>
              <w:left w:w="100" w:type="dxa"/>
            </w:tcMar>
            <w:vAlign w:val="center"/>
          </w:tcPr>
          <w:p w14:paraId="7168280A">
            <w:pPr>
              <w:spacing w:before="0" w:after="0" w:line="276" w:lineRule="auto"/>
              <w:ind w:left="135"/>
              <w:jc w:val="center"/>
            </w:pPr>
          </w:p>
        </w:tc>
        <w:tc>
          <w:tcPr>
            <w:tcW w:w="1139" w:type="dxa"/>
            <w:tcMar>
              <w:top w:w="50" w:type="dxa"/>
              <w:left w:w="100" w:type="dxa"/>
            </w:tcMar>
            <w:vAlign w:val="center"/>
          </w:tcPr>
          <w:p w14:paraId="7271EE1A">
            <w:pPr>
              <w:spacing w:before="0" w:after="0"/>
              <w:ind w:left="135"/>
              <w:jc w:val="left"/>
            </w:pPr>
          </w:p>
        </w:tc>
        <w:tc>
          <w:tcPr>
            <w:tcW w:w="1959" w:type="dxa"/>
            <w:tcMar>
              <w:top w:w="50" w:type="dxa"/>
              <w:left w:w="100" w:type="dxa"/>
            </w:tcMar>
            <w:vAlign w:val="center"/>
          </w:tcPr>
          <w:p w14:paraId="1DD0235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82D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833010">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76DC9F9F">
            <w:pPr>
              <w:spacing w:before="0" w:after="0"/>
              <w:ind w:left="135"/>
              <w:jc w:val="left"/>
            </w:pPr>
            <w:r>
              <w:rPr>
                <w:rFonts w:ascii="Times New Roman" w:hAnsi="Times New Roman"/>
                <w:b w:val="0"/>
                <w:i w:val="0"/>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4C01D0D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59519B">
            <w:pPr>
              <w:spacing w:before="0" w:after="0" w:line="276" w:lineRule="auto"/>
              <w:ind w:left="135"/>
              <w:jc w:val="center"/>
            </w:pPr>
          </w:p>
        </w:tc>
        <w:tc>
          <w:tcPr>
            <w:tcW w:w="1611" w:type="dxa"/>
            <w:tcMar>
              <w:top w:w="50" w:type="dxa"/>
              <w:left w:w="100" w:type="dxa"/>
            </w:tcMar>
            <w:vAlign w:val="center"/>
          </w:tcPr>
          <w:p w14:paraId="4776958C">
            <w:pPr>
              <w:spacing w:before="0" w:after="0" w:line="276" w:lineRule="auto"/>
              <w:ind w:left="135"/>
              <w:jc w:val="center"/>
            </w:pPr>
          </w:p>
        </w:tc>
        <w:tc>
          <w:tcPr>
            <w:tcW w:w="1139" w:type="dxa"/>
            <w:tcMar>
              <w:top w:w="50" w:type="dxa"/>
              <w:left w:w="100" w:type="dxa"/>
            </w:tcMar>
            <w:vAlign w:val="center"/>
          </w:tcPr>
          <w:p w14:paraId="4BF22ECB">
            <w:pPr>
              <w:spacing w:before="0" w:after="0"/>
              <w:ind w:left="135"/>
              <w:jc w:val="left"/>
            </w:pPr>
          </w:p>
        </w:tc>
        <w:tc>
          <w:tcPr>
            <w:tcW w:w="1959" w:type="dxa"/>
            <w:tcMar>
              <w:top w:w="50" w:type="dxa"/>
              <w:left w:w="100" w:type="dxa"/>
            </w:tcMar>
            <w:vAlign w:val="center"/>
          </w:tcPr>
          <w:p w14:paraId="1455302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E819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3AF3A4">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80DF691">
            <w:pPr>
              <w:spacing w:before="0" w:after="0"/>
              <w:ind w:left="135"/>
              <w:jc w:val="left"/>
            </w:pPr>
            <w:r>
              <w:rPr>
                <w:rFonts w:ascii="Times New Roman" w:hAnsi="Times New Roman"/>
                <w:b w:val="0"/>
                <w:i w:val="0"/>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1D5D503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19C717">
            <w:pPr>
              <w:spacing w:before="0" w:after="0" w:line="276" w:lineRule="auto"/>
              <w:ind w:left="135"/>
              <w:jc w:val="center"/>
            </w:pPr>
          </w:p>
        </w:tc>
        <w:tc>
          <w:tcPr>
            <w:tcW w:w="1611" w:type="dxa"/>
            <w:tcMar>
              <w:top w:w="50" w:type="dxa"/>
              <w:left w:w="100" w:type="dxa"/>
            </w:tcMar>
            <w:vAlign w:val="center"/>
          </w:tcPr>
          <w:p w14:paraId="4591BF72">
            <w:pPr>
              <w:spacing w:before="0" w:after="0" w:line="276" w:lineRule="auto"/>
              <w:ind w:left="135"/>
              <w:jc w:val="center"/>
            </w:pPr>
          </w:p>
        </w:tc>
        <w:tc>
          <w:tcPr>
            <w:tcW w:w="1139" w:type="dxa"/>
            <w:tcMar>
              <w:top w:w="50" w:type="dxa"/>
              <w:left w:w="100" w:type="dxa"/>
            </w:tcMar>
            <w:vAlign w:val="center"/>
          </w:tcPr>
          <w:p w14:paraId="09401193">
            <w:pPr>
              <w:spacing w:before="0" w:after="0"/>
              <w:ind w:left="135"/>
              <w:jc w:val="left"/>
            </w:pPr>
          </w:p>
        </w:tc>
        <w:tc>
          <w:tcPr>
            <w:tcW w:w="1959" w:type="dxa"/>
            <w:tcMar>
              <w:top w:w="50" w:type="dxa"/>
              <w:left w:w="100" w:type="dxa"/>
            </w:tcMar>
            <w:vAlign w:val="center"/>
          </w:tcPr>
          <w:p w14:paraId="68CA22E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B523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789C3E">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1679137D">
            <w:pPr>
              <w:spacing w:before="0" w:after="0"/>
              <w:ind w:left="135"/>
              <w:jc w:val="left"/>
            </w:pPr>
            <w:r>
              <w:rPr>
                <w:rFonts w:ascii="Times New Roman" w:hAnsi="Times New Roman"/>
                <w:b w:val="0"/>
                <w:i w:val="0"/>
                <w:color w:val="000000"/>
                <w:sz w:val="24"/>
              </w:rPr>
              <w:t>Отражение темы Родины в изобразительном искусстве</w:t>
            </w:r>
          </w:p>
        </w:tc>
        <w:tc>
          <w:tcPr>
            <w:tcW w:w="815" w:type="dxa"/>
            <w:tcMar>
              <w:top w:w="50" w:type="dxa"/>
              <w:left w:w="100" w:type="dxa"/>
            </w:tcMar>
            <w:vAlign w:val="center"/>
          </w:tcPr>
          <w:p w14:paraId="4A8830C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0043F70">
            <w:pPr>
              <w:spacing w:before="0" w:after="0" w:line="276" w:lineRule="auto"/>
              <w:ind w:left="135"/>
              <w:jc w:val="center"/>
            </w:pPr>
          </w:p>
        </w:tc>
        <w:tc>
          <w:tcPr>
            <w:tcW w:w="1611" w:type="dxa"/>
            <w:tcMar>
              <w:top w:w="50" w:type="dxa"/>
              <w:left w:w="100" w:type="dxa"/>
            </w:tcMar>
            <w:vAlign w:val="center"/>
          </w:tcPr>
          <w:p w14:paraId="4BF9877E">
            <w:pPr>
              <w:spacing w:before="0" w:after="0" w:line="276" w:lineRule="auto"/>
              <w:ind w:left="135"/>
              <w:jc w:val="center"/>
            </w:pPr>
          </w:p>
        </w:tc>
        <w:tc>
          <w:tcPr>
            <w:tcW w:w="1139" w:type="dxa"/>
            <w:tcMar>
              <w:top w:w="50" w:type="dxa"/>
              <w:left w:w="100" w:type="dxa"/>
            </w:tcMar>
            <w:vAlign w:val="center"/>
          </w:tcPr>
          <w:p w14:paraId="125C6DEB">
            <w:pPr>
              <w:spacing w:before="0" w:after="0"/>
              <w:ind w:left="135"/>
              <w:jc w:val="left"/>
            </w:pPr>
          </w:p>
        </w:tc>
        <w:tc>
          <w:tcPr>
            <w:tcW w:w="1959" w:type="dxa"/>
            <w:tcMar>
              <w:top w:w="50" w:type="dxa"/>
              <w:left w:w="100" w:type="dxa"/>
            </w:tcMar>
            <w:vAlign w:val="center"/>
          </w:tcPr>
          <w:p w14:paraId="6595F7F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42C5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2F0138">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49BF6DA">
            <w:pPr>
              <w:spacing w:before="0" w:after="0"/>
              <w:ind w:left="135"/>
              <w:jc w:val="left"/>
            </w:pPr>
            <w:r>
              <w:rPr>
                <w:rFonts w:ascii="Times New Roman" w:hAnsi="Times New Roman"/>
                <w:b w:val="0"/>
                <w:i w:val="0"/>
                <w:color w:val="000000"/>
                <w:sz w:val="24"/>
              </w:rPr>
              <w:t>Характеристика особенностей народных песен</w:t>
            </w:r>
          </w:p>
        </w:tc>
        <w:tc>
          <w:tcPr>
            <w:tcW w:w="815" w:type="dxa"/>
            <w:tcMar>
              <w:top w:w="50" w:type="dxa"/>
              <w:left w:w="100" w:type="dxa"/>
            </w:tcMar>
            <w:vAlign w:val="center"/>
          </w:tcPr>
          <w:p w14:paraId="48DF41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E9D889">
            <w:pPr>
              <w:spacing w:before="0" w:after="0" w:line="276" w:lineRule="auto"/>
              <w:ind w:left="135"/>
              <w:jc w:val="center"/>
            </w:pPr>
          </w:p>
        </w:tc>
        <w:tc>
          <w:tcPr>
            <w:tcW w:w="1611" w:type="dxa"/>
            <w:tcMar>
              <w:top w:w="50" w:type="dxa"/>
              <w:left w:w="100" w:type="dxa"/>
            </w:tcMar>
            <w:vAlign w:val="center"/>
          </w:tcPr>
          <w:p w14:paraId="26C35768">
            <w:pPr>
              <w:spacing w:before="0" w:after="0" w:line="276" w:lineRule="auto"/>
              <w:ind w:left="135"/>
              <w:jc w:val="center"/>
            </w:pPr>
          </w:p>
        </w:tc>
        <w:tc>
          <w:tcPr>
            <w:tcW w:w="1139" w:type="dxa"/>
            <w:tcMar>
              <w:top w:w="50" w:type="dxa"/>
              <w:left w:w="100" w:type="dxa"/>
            </w:tcMar>
            <w:vAlign w:val="center"/>
          </w:tcPr>
          <w:p w14:paraId="481F63C5">
            <w:pPr>
              <w:spacing w:before="0" w:after="0"/>
              <w:ind w:left="135"/>
              <w:jc w:val="left"/>
            </w:pPr>
          </w:p>
        </w:tc>
        <w:tc>
          <w:tcPr>
            <w:tcW w:w="1959" w:type="dxa"/>
            <w:tcMar>
              <w:top w:w="50" w:type="dxa"/>
              <w:left w:w="100" w:type="dxa"/>
            </w:tcMar>
            <w:vAlign w:val="center"/>
          </w:tcPr>
          <w:p w14:paraId="00638D5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3EC2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27ED31">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D95A7DE">
            <w:pPr>
              <w:spacing w:before="0" w:after="0"/>
              <w:ind w:left="135"/>
              <w:jc w:val="left"/>
            </w:pPr>
            <w:r>
              <w:rPr>
                <w:rFonts w:ascii="Times New Roman" w:hAnsi="Times New Roman"/>
                <w:b w:val="0"/>
                <w:i w:val="0"/>
                <w:color w:val="000000"/>
                <w:sz w:val="24"/>
              </w:rPr>
              <w:t>Загадка как жанр фольклора, тематические группы загадок</w:t>
            </w:r>
          </w:p>
        </w:tc>
        <w:tc>
          <w:tcPr>
            <w:tcW w:w="815" w:type="dxa"/>
            <w:tcMar>
              <w:top w:w="50" w:type="dxa"/>
              <w:left w:w="100" w:type="dxa"/>
            </w:tcMar>
            <w:vAlign w:val="center"/>
          </w:tcPr>
          <w:p w14:paraId="7CDBAEB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BA9445">
            <w:pPr>
              <w:spacing w:before="0" w:after="0" w:line="276" w:lineRule="auto"/>
              <w:ind w:left="135"/>
              <w:jc w:val="center"/>
            </w:pPr>
          </w:p>
        </w:tc>
        <w:tc>
          <w:tcPr>
            <w:tcW w:w="1611" w:type="dxa"/>
            <w:tcMar>
              <w:top w:w="50" w:type="dxa"/>
              <w:left w:w="100" w:type="dxa"/>
            </w:tcMar>
            <w:vAlign w:val="center"/>
          </w:tcPr>
          <w:p w14:paraId="5AEDFD87">
            <w:pPr>
              <w:spacing w:before="0" w:after="0" w:line="276" w:lineRule="auto"/>
              <w:ind w:left="135"/>
              <w:jc w:val="center"/>
            </w:pPr>
          </w:p>
        </w:tc>
        <w:tc>
          <w:tcPr>
            <w:tcW w:w="1139" w:type="dxa"/>
            <w:tcMar>
              <w:top w:w="50" w:type="dxa"/>
              <w:left w:w="100" w:type="dxa"/>
            </w:tcMar>
            <w:vAlign w:val="center"/>
          </w:tcPr>
          <w:p w14:paraId="4F3A91A1">
            <w:pPr>
              <w:spacing w:before="0" w:after="0"/>
              <w:ind w:left="135"/>
              <w:jc w:val="left"/>
            </w:pPr>
          </w:p>
        </w:tc>
        <w:tc>
          <w:tcPr>
            <w:tcW w:w="1959" w:type="dxa"/>
            <w:tcMar>
              <w:top w:w="50" w:type="dxa"/>
              <w:left w:w="100" w:type="dxa"/>
            </w:tcMar>
            <w:vAlign w:val="center"/>
          </w:tcPr>
          <w:p w14:paraId="236DFED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E2E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620705">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54082AB7">
            <w:pPr>
              <w:spacing w:before="0" w:after="0"/>
              <w:ind w:left="135"/>
              <w:jc w:val="left"/>
            </w:pPr>
            <w:r>
              <w:rPr>
                <w:rFonts w:ascii="Times New Roman" w:hAnsi="Times New Roman"/>
                <w:b w:val="0"/>
                <w:i w:val="0"/>
                <w:color w:val="000000"/>
                <w:sz w:val="24"/>
              </w:rPr>
              <w:t>Анализ особенностей скороговорок, их роль в речи</w:t>
            </w:r>
          </w:p>
        </w:tc>
        <w:tc>
          <w:tcPr>
            <w:tcW w:w="815" w:type="dxa"/>
            <w:tcMar>
              <w:top w:w="50" w:type="dxa"/>
              <w:left w:w="100" w:type="dxa"/>
            </w:tcMar>
            <w:vAlign w:val="center"/>
          </w:tcPr>
          <w:p w14:paraId="46063A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6634E6E">
            <w:pPr>
              <w:spacing w:before="0" w:after="0" w:line="276" w:lineRule="auto"/>
              <w:ind w:left="135"/>
              <w:jc w:val="center"/>
            </w:pPr>
          </w:p>
        </w:tc>
        <w:tc>
          <w:tcPr>
            <w:tcW w:w="1611" w:type="dxa"/>
            <w:tcMar>
              <w:top w:w="50" w:type="dxa"/>
              <w:left w:w="100" w:type="dxa"/>
            </w:tcMar>
            <w:vAlign w:val="center"/>
          </w:tcPr>
          <w:p w14:paraId="33BD9C1B">
            <w:pPr>
              <w:spacing w:before="0" w:after="0" w:line="276" w:lineRule="auto"/>
              <w:ind w:left="135"/>
              <w:jc w:val="center"/>
            </w:pPr>
          </w:p>
        </w:tc>
        <w:tc>
          <w:tcPr>
            <w:tcW w:w="1139" w:type="dxa"/>
            <w:tcMar>
              <w:top w:w="50" w:type="dxa"/>
              <w:left w:w="100" w:type="dxa"/>
            </w:tcMar>
            <w:vAlign w:val="center"/>
          </w:tcPr>
          <w:p w14:paraId="06D27371">
            <w:pPr>
              <w:spacing w:before="0" w:after="0"/>
              <w:ind w:left="135"/>
              <w:jc w:val="left"/>
            </w:pPr>
          </w:p>
        </w:tc>
        <w:tc>
          <w:tcPr>
            <w:tcW w:w="1959" w:type="dxa"/>
            <w:tcMar>
              <w:top w:w="50" w:type="dxa"/>
              <w:left w:w="100" w:type="dxa"/>
            </w:tcMar>
            <w:vAlign w:val="center"/>
          </w:tcPr>
          <w:p w14:paraId="38EE6A8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5F8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262158">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5B0613FD">
            <w:pPr>
              <w:spacing w:before="0" w:after="0"/>
              <w:ind w:left="135"/>
              <w:jc w:val="left"/>
            </w:pPr>
            <w:r>
              <w:rPr>
                <w:rFonts w:ascii="Times New Roman" w:hAnsi="Times New Roman"/>
                <w:b w:val="0"/>
                <w:i w:val="0"/>
                <w:color w:val="000000"/>
                <w:sz w:val="24"/>
              </w:rPr>
              <w:t>Ритм и счёт – основа построения считалок</w:t>
            </w:r>
          </w:p>
        </w:tc>
        <w:tc>
          <w:tcPr>
            <w:tcW w:w="815" w:type="dxa"/>
            <w:tcMar>
              <w:top w:w="50" w:type="dxa"/>
              <w:left w:w="100" w:type="dxa"/>
            </w:tcMar>
            <w:vAlign w:val="center"/>
          </w:tcPr>
          <w:p w14:paraId="126B07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51B26C">
            <w:pPr>
              <w:spacing w:before="0" w:after="0" w:line="276" w:lineRule="auto"/>
              <w:ind w:left="135"/>
              <w:jc w:val="center"/>
            </w:pPr>
          </w:p>
        </w:tc>
        <w:tc>
          <w:tcPr>
            <w:tcW w:w="1611" w:type="dxa"/>
            <w:tcMar>
              <w:top w:w="50" w:type="dxa"/>
              <w:left w:w="100" w:type="dxa"/>
            </w:tcMar>
            <w:vAlign w:val="center"/>
          </w:tcPr>
          <w:p w14:paraId="744D2CCE">
            <w:pPr>
              <w:spacing w:before="0" w:after="0" w:line="276" w:lineRule="auto"/>
              <w:ind w:left="135"/>
              <w:jc w:val="center"/>
            </w:pPr>
          </w:p>
        </w:tc>
        <w:tc>
          <w:tcPr>
            <w:tcW w:w="1139" w:type="dxa"/>
            <w:tcMar>
              <w:top w:w="50" w:type="dxa"/>
              <w:left w:w="100" w:type="dxa"/>
            </w:tcMar>
            <w:vAlign w:val="center"/>
          </w:tcPr>
          <w:p w14:paraId="4794B4A2">
            <w:pPr>
              <w:spacing w:before="0" w:after="0"/>
              <w:ind w:left="135"/>
              <w:jc w:val="left"/>
            </w:pPr>
          </w:p>
        </w:tc>
        <w:tc>
          <w:tcPr>
            <w:tcW w:w="1959" w:type="dxa"/>
            <w:tcMar>
              <w:top w:w="50" w:type="dxa"/>
              <w:left w:w="100" w:type="dxa"/>
            </w:tcMar>
            <w:vAlign w:val="center"/>
          </w:tcPr>
          <w:p w14:paraId="3F91171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C489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086138">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27E95A7">
            <w:pPr>
              <w:spacing w:before="0" w:after="0"/>
              <w:ind w:left="135"/>
              <w:jc w:val="left"/>
            </w:pPr>
            <w:r>
              <w:rPr>
                <w:rFonts w:ascii="Times New Roman" w:hAnsi="Times New Roman"/>
                <w:b w:val="0"/>
                <w:i w:val="0"/>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2632397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E0E444">
            <w:pPr>
              <w:spacing w:before="0" w:after="0" w:line="276" w:lineRule="auto"/>
              <w:ind w:left="135"/>
              <w:jc w:val="center"/>
            </w:pPr>
          </w:p>
        </w:tc>
        <w:tc>
          <w:tcPr>
            <w:tcW w:w="1611" w:type="dxa"/>
            <w:tcMar>
              <w:top w:w="50" w:type="dxa"/>
              <w:left w:w="100" w:type="dxa"/>
            </w:tcMar>
            <w:vAlign w:val="center"/>
          </w:tcPr>
          <w:p w14:paraId="10431D0E">
            <w:pPr>
              <w:spacing w:before="0" w:after="0" w:line="276" w:lineRule="auto"/>
              <w:ind w:left="135"/>
              <w:jc w:val="center"/>
            </w:pPr>
          </w:p>
        </w:tc>
        <w:tc>
          <w:tcPr>
            <w:tcW w:w="1139" w:type="dxa"/>
            <w:tcMar>
              <w:top w:w="50" w:type="dxa"/>
              <w:left w:w="100" w:type="dxa"/>
            </w:tcMar>
            <w:vAlign w:val="center"/>
          </w:tcPr>
          <w:p w14:paraId="740C3A21">
            <w:pPr>
              <w:spacing w:before="0" w:after="0"/>
              <w:ind w:left="135"/>
              <w:jc w:val="left"/>
            </w:pPr>
          </w:p>
        </w:tc>
        <w:tc>
          <w:tcPr>
            <w:tcW w:w="1959" w:type="dxa"/>
            <w:tcMar>
              <w:top w:w="50" w:type="dxa"/>
              <w:left w:w="100" w:type="dxa"/>
            </w:tcMar>
            <w:vAlign w:val="center"/>
          </w:tcPr>
          <w:p w14:paraId="1B955C9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321F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C2B7268">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43193B23">
            <w:pPr>
              <w:spacing w:before="0" w:after="0"/>
              <w:ind w:left="135"/>
              <w:jc w:val="left"/>
            </w:pPr>
            <w:r>
              <w:rPr>
                <w:rFonts w:ascii="Times New Roman" w:hAnsi="Times New Roman"/>
                <w:b w:val="0"/>
                <w:i w:val="0"/>
                <w:color w:val="000000"/>
                <w:sz w:val="24"/>
              </w:rPr>
              <w:t>Пословицы как жанр фольклора</w:t>
            </w:r>
          </w:p>
        </w:tc>
        <w:tc>
          <w:tcPr>
            <w:tcW w:w="815" w:type="dxa"/>
            <w:tcMar>
              <w:top w:w="50" w:type="dxa"/>
              <w:left w:w="100" w:type="dxa"/>
            </w:tcMar>
            <w:vAlign w:val="center"/>
          </w:tcPr>
          <w:p w14:paraId="16524F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F9B14D">
            <w:pPr>
              <w:spacing w:before="0" w:after="0" w:line="276" w:lineRule="auto"/>
              <w:ind w:left="135"/>
              <w:jc w:val="center"/>
            </w:pPr>
          </w:p>
        </w:tc>
        <w:tc>
          <w:tcPr>
            <w:tcW w:w="1611" w:type="dxa"/>
            <w:tcMar>
              <w:top w:w="50" w:type="dxa"/>
              <w:left w:w="100" w:type="dxa"/>
            </w:tcMar>
            <w:vAlign w:val="center"/>
          </w:tcPr>
          <w:p w14:paraId="694F1C6E">
            <w:pPr>
              <w:spacing w:before="0" w:after="0" w:line="276" w:lineRule="auto"/>
              <w:ind w:left="135"/>
              <w:jc w:val="center"/>
            </w:pPr>
          </w:p>
        </w:tc>
        <w:tc>
          <w:tcPr>
            <w:tcW w:w="1139" w:type="dxa"/>
            <w:tcMar>
              <w:top w:w="50" w:type="dxa"/>
              <w:left w:w="100" w:type="dxa"/>
            </w:tcMar>
            <w:vAlign w:val="center"/>
          </w:tcPr>
          <w:p w14:paraId="6F8FB213">
            <w:pPr>
              <w:spacing w:before="0" w:after="0"/>
              <w:ind w:left="135"/>
              <w:jc w:val="left"/>
            </w:pPr>
          </w:p>
        </w:tc>
        <w:tc>
          <w:tcPr>
            <w:tcW w:w="1959" w:type="dxa"/>
            <w:tcMar>
              <w:top w:w="50" w:type="dxa"/>
              <w:left w:w="100" w:type="dxa"/>
            </w:tcMar>
            <w:vAlign w:val="center"/>
          </w:tcPr>
          <w:p w14:paraId="6129A19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BB8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BB1DDC">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1AB1D61C">
            <w:pPr>
              <w:spacing w:before="0" w:after="0"/>
              <w:ind w:left="135"/>
              <w:jc w:val="left"/>
            </w:pPr>
            <w:r>
              <w:rPr>
                <w:rFonts w:ascii="Times New Roman" w:hAnsi="Times New Roman"/>
                <w:b w:val="0"/>
                <w:i w:val="0"/>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3F8FB0E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936716">
            <w:pPr>
              <w:spacing w:before="0" w:after="0" w:line="276" w:lineRule="auto"/>
              <w:ind w:left="135"/>
              <w:jc w:val="center"/>
            </w:pPr>
          </w:p>
        </w:tc>
        <w:tc>
          <w:tcPr>
            <w:tcW w:w="1611" w:type="dxa"/>
            <w:tcMar>
              <w:top w:w="50" w:type="dxa"/>
              <w:left w:w="100" w:type="dxa"/>
            </w:tcMar>
            <w:vAlign w:val="center"/>
          </w:tcPr>
          <w:p w14:paraId="1D617E98">
            <w:pPr>
              <w:spacing w:before="0" w:after="0" w:line="276" w:lineRule="auto"/>
              <w:ind w:left="135"/>
              <w:jc w:val="center"/>
            </w:pPr>
          </w:p>
        </w:tc>
        <w:tc>
          <w:tcPr>
            <w:tcW w:w="1139" w:type="dxa"/>
            <w:tcMar>
              <w:top w:w="50" w:type="dxa"/>
              <w:left w:w="100" w:type="dxa"/>
            </w:tcMar>
            <w:vAlign w:val="center"/>
          </w:tcPr>
          <w:p w14:paraId="33291090">
            <w:pPr>
              <w:spacing w:before="0" w:after="0"/>
              <w:ind w:left="135"/>
              <w:jc w:val="left"/>
            </w:pPr>
          </w:p>
        </w:tc>
        <w:tc>
          <w:tcPr>
            <w:tcW w:w="1959" w:type="dxa"/>
            <w:tcMar>
              <w:top w:w="50" w:type="dxa"/>
              <w:left w:w="100" w:type="dxa"/>
            </w:tcMar>
            <w:vAlign w:val="center"/>
          </w:tcPr>
          <w:p w14:paraId="5214CF3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F6AE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BA2B1EB">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61C2854A">
            <w:pPr>
              <w:spacing w:before="0" w:after="0"/>
              <w:ind w:left="135"/>
              <w:jc w:val="left"/>
            </w:pPr>
            <w:r>
              <w:rPr>
                <w:rFonts w:ascii="Times New Roman" w:hAnsi="Times New Roman"/>
                <w:b w:val="0"/>
                <w:i w:val="0"/>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746AA0D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BF7F710">
            <w:pPr>
              <w:spacing w:before="0" w:after="0" w:line="276" w:lineRule="auto"/>
              <w:ind w:left="135"/>
              <w:jc w:val="center"/>
            </w:pPr>
          </w:p>
        </w:tc>
        <w:tc>
          <w:tcPr>
            <w:tcW w:w="1611" w:type="dxa"/>
            <w:tcMar>
              <w:top w:w="50" w:type="dxa"/>
              <w:left w:w="100" w:type="dxa"/>
            </w:tcMar>
            <w:vAlign w:val="center"/>
          </w:tcPr>
          <w:p w14:paraId="1D4D3A3A">
            <w:pPr>
              <w:spacing w:before="0" w:after="0" w:line="276" w:lineRule="auto"/>
              <w:ind w:left="135"/>
              <w:jc w:val="center"/>
            </w:pPr>
          </w:p>
        </w:tc>
        <w:tc>
          <w:tcPr>
            <w:tcW w:w="1139" w:type="dxa"/>
            <w:tcMar>
              <w:top w:w="50" w:type="dxa"/>
              <w:left w:w="100" w:type="dxa"/>
            </w:tcMar>
            <w:vAlign w:val="center"/>
          </w:tcPr>
          <w:p w14:paraId="39DB79E6">
            <w:pPr>
              <w:spacing w:before="0" w:after="0"/>
              <w:ind w:left="135"/>
              <w:jc w:val="left"/>
            </w:pPr>
          </w:p>
        </w:tc>
        <w:tc>
          <w:tcPr>
            <w:tcW w:w="1959" w:type="dxa"/>
            <w:tcMar>
              <w:top w:w="50" w:type="dxa"/>
              <w:left w:w="100" w:type="dxa"/>
            </w:tcMar>
            <w:vAlign w:val="center"/>
          </w:tcPr>
          <w:p w14:paraId="3900517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3E52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1FDAEF">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A629E08">
            <w:pPr>
              <w:spacing w:before="0" w:after="0"/>
              <w:ind w:left="135"/>
              <w:jc w:val="left"/>
            </w:pPr>
            <w:r>
              <w:rPr>
                <w:rFonts w:ascii="Times New Roman" w:hAnsi="Times New Roman"/>
                <w:b w:val="0"/>
                <w:i w:val="0"/>
                <w:color w:val="000000"/>
                <w:sz w:val="24"/>
              </w:rPr>
              <w:t>Характеристика героя волшебной сказки, постоянные эпитеты</w:t>
            </w:r>
          </w:p>
        </w:tc>
        <w:tc>
          <w:tcPr>
            <w:tcW w:w="815" w:type="dxa"/>
            <w:tcMar>
              <w:top w:w="50" w:type="dxa"/>
              <w:left w:w="100" w:type="dxa"/>
            </w:tcMar>
            <w:vAlign w:val="center"/>
          </w:tcPr>
          <w:p w14:paraId="0DD8EB3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51DA57">
            <w:pPr>
              <w:spacing w:before="0" w:after="0" w:line="276" w:lineRule="auto"/>
              <w:ind w:left="135"/>
              <w:jc w:val="center"/>
            </w:pPr>
          </w:p>
        </w:tc>
        <w:tc>
          <w:tcPr>
            <w:tcW w:w="1611" w:type="dxa"/>
            <w:tcMar>
              <w:top w:w="50" w:type="dxa"/>
              <w:left w:w="100" w:type="dxa"/>
            </w:tcMar>
            <w:vAlign w:val="center"/>
          </w:tcPr>
          <w:p w14:paraId="71C4F2E0">
            <w:pPr>
              <w:spacing w:before="0" w:after="0" w:line="276" w:lineRule="auto"/>
              <w:ind w:left="135"/>
              <w:jc w:val="center"/>
            </w:pPr>
          </w:p>
        </w:tc>
        <w:tc>
          <w:tcPr>
            <w:tcW w:w="1139" w:type="dxa"/>
            <w:tcMar>
              <w:top w:w="50" w:type="dxa"/>
              <w:left w:w="100" w:type="dxa"/>
            </w:tcMar>
            <w:vAlign w:val="center"/>
          </w:tcPr>
          <w:p w14:paraId="1651275F">
            <w:pPr>
              <w:spacing w:before="0" w:after="0"/>
              <w:ind w:left="135"/>
              <w:jc w:val="left"/>
            </w:pPr>
          </w:p>
        </w:tc>
        <w:tc>
          <w:tcPr>
            <w:tcW w:w="1959" w:type="dxa"/>
            <w:tcMar>
              <w:top w:w="50" w:type="dxa"/>
              <w:left w:w="100" w:type="dxa"/>
            </w:tcMar>
            <w:vAlign w:val="center"/>
          </w:tcPr>
          <w:p w14:paraId="573933E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2DC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21EBF8">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17049730">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461A9F8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24318F">
            <w:pPr>
              <w:spacing w:before="0" w:after="0" w:line="276" w:lineRule="auto"/>
              <w:ind w:left="135"/>
              <w:jc w:val="center"/>
            </w:pPr>
          </w:p>
        </w:tc>
        <w:tc>
          <w:tcPr>
            <w:tcW w:w="1611" w:type="dxa"/>
            <w:tcMar>
              <w:top w:w="50" w:type="dxa"/>
              <w:left w:w="100" w:type="dxa"/>
            </w:tcMar>
            <w:vAlign w:val="center"/>
          </w:tcPr>
          <w:p w14:paraId="6E8947A7">
            <w:pPr>
              <w:spacing w:before="0" w:after="0" w:line="276" w:lineRule="auto"/>
              <w:ind w:left="135"/>
              <w:jc w:val="center"/>
            </w:pPr>
          </w:p>
        </w:tc>
        <w:tc>
          <w:tcPr>
            <w:tcW w:w="1139" w:type="dxa"/>
            <w:tcMar>
              <w:top w:w="50" w:type="dxa"/>
              <w:left w:w="100" w:type="dxa"/>
            </w:tcMar>
            <w:vAlign w:val="center"/>
          </w:tcPr>
          <w:p w14:paraId="45A30EE7">
            <w:pPr>
              <w:spacing w:before="0" w:after="0"/>
              <w:ind w:left="135"/>
              <w:jc w:val="left"/>
            </w:pPr>
          </w:p>
        </w:tc>
        <w:tc>
          <w:tcPr>
            <w:tcW w:w="1959" w:type="dxa"/>
            <w:tcMar>
              <w:top w:w="50" w:type="dxa"/>
              <w:left w:w="100" w:type="dxa"/>
            </w:tcMar>
            <w:vAlign w:val="center"/>
          </w:tcPr>
          <w:p w14:paraId="4A78B0F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00E8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E8FA2A">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6412B1D8">
            <w:pPr>
              <w:spacing w:before="0" w:after="0"/>
              <w:ind w:left="135"/>
              <w:jc w:val="left"/>
            </w:pPr>
            <w:r>
              <w:rPr>
                <w:rFonts w:ascii="Times New Roman" w:hAnsi="Times New Roman"/>
                <w:b w:val="0"/>
                <w:i w:val="0"/>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6061E2A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1ADE80C">
            <w:pPr>
              <w:spacing w:before="0" w:after="0" w:line="276" w:lineRule="auto"/>
              <w:ind w:left="135"/>
              <w:jc w:val="center"/>
            </w:pPr>
          </w:p>
        </w:tc>
        <w:tc>
          <w:tcPr>
            <w:tcW w:w="1611" w:type="dxa"/>
            <w:tcMar>
              <w:top w:w="50" w:type="dxa"/>
              <w:left w:w="100" w:type="dxa"/>
            </w:tcMar>
            <w:vAlign w:val="center"/>
          </w:tcPr>
          <w:p w14:paraId="3A4F01EF">
            <w:pPr>
              <w:spacing w:before="0" w:after="0" w:line="276" w:lineRule="auto"/>
              <w:ind w:left="135"/>
              <w:jc w:val="center"/>
            </w:pPr>
          </w:p>
        </w:tc>
        <w:tc>
          <w:tcPr>
            <w:tcW w:w="1139" w:type="dxa"/>
            <w:tcMar>
              <w:top w:w="50" w:type="dxa"/>
              <w:left w:w="100" w:type="dxa"/>
            </w:tcMar>
            <w:vAlign w:val="center"/>
          </w:tcPr>
          <w:p w14:paraId="29F99498">
            <w:pPr>
              <w:spacing w:before="0" w:after="0"/>
              <w:ind w:left="135"/>
              <w:jc w:val="left"/>
            </w:pPr>
          </w:p>
        </w:tc>
        <w:tc>
          <w:tcPr>
            <w:tcW w:w="1959" w:type="dxa"/>
            <w:tcMar>
              <w:top w:w="50" w:type="dxa"/>
              <w:left w:w="100" w:type="dxa"/>
            </w:tcMar>
            <w:vAlign w:val="center"/>
          </w:tcPr>
          <w:p w14:paraId="76DFFD9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4E57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A17BBF">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6E306958">
            <w:pPr>
              <w:spacing w:before="0" w:after="0"/>
              <w:ind w:left="135"/>
              <w:jc w:val="left"/>
            </w:pPr>
            <w:r>
              <w:rPr>
                <w:rFonts w:ascii="Times New Roman" w:hAnsi="Times New Roman"/>
                <w:b w:val="0"/>
                <w:i w:val="0"/>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14:paraId="44148E1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AAAD38">
            <w:pPr>
              <w:spacing w:before="0" w:after="0" w:line="276" w:lineRule="auto"/>
              <w:ind w:left="135"/>
              <w:jc w:val="center"/>
            </w:pPr>
          </w:p>
        </w:tc>
        <w:tc>
          <w:tcPr>
            <w:tcW w:w="1611" w:type="dxa"/>
            <w:tcMar>
              <w:top w:w="50" w:type="dxa"/>
              <w:left w:w="100" w:type="dxa"/>
            </w:tcMar>
            <w:vAlign w:val="center"/>
          </w:tcPr>
          <w:p w14:paraId="23D4ACC7">
            <w:pPr>
              <w:spacing w:before="0" w:after="0" w:line="276" w:lineRule="auto"/>
              <w:ind w:left="135"/>
              <w:jc w:val="center"/>
            </w:pPr>
          </w:p>
        </w:tc>
        <w:tc>
          <w:tcPr>
            <w:tcW w:w="1139" w:type="dxa"/>
            <w:tcMar>
              <w:top w:w="50" w:type="dxa"/>
              <w:left w:w="100" w:type="dxa"/>
            </w:tcMar>
            <w:vAlign w:val="center"/>
          </w:tcPr>
          <w:p w14:paraId="10492D8C">
            <w:pPr>
              <w:spacing w:before="0" w:after="0"/>
              <w:ind w:left="135"/>
              <w:jc w:val="left"/>
            </w:pPr>
          </w:p>
        </w:tc>
        <w:tc>
          <w:tcPr>
            <w:tcW w:w="1959" w:type="dxa"/>
            <w:tcMar>
              <w:top w:w="50" w:type="dxa"/>
              <w:left w:w="100" w:type="dxa"/>
            </w:tcMar>
            <w:vAlign w:val="center"/>
          </w:tcPr>
          <w:p w14:paraId="753B603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2B9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EB2384E">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354E188A">
            <w:pPr>
              <w:spacing w:before="0" w:after="0"/>
              <w:ind w:left="135"/>
              <w:jc w:val="left"/>
            </w:pPr>
            <w:r>
              <w:rPr>
                <w:rFonts w:ascii="Times New Roman" w:hAnsi="Times New Roman"/>
                <w:b w:val="0"/>
                <w:i w:val="0"/>
                <w:color w:val="000000"/>
                <w:sz w:val="24"/>
              </w:rPr>
              <w:t>Особенности сказок разного вида (о животных, бытовые, волшебные)</w:t>
            </w:r>
          </w:p>
        </w:tc>
        <w:tc>
          <w:tcPr>
            <w:tcW w:w="815" w:type="dxa"/>
            <w:tcMar>
              <w:top w:w="50" w:type="dxa"/>
              <w:left w:w="100" w:type="dxa"/>
            </w:tcMar>
            <w:vAlign w:val="center"/>
          </w:tcPr>
          <w:p w14:paraId="2F573A5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CE81D8">
            <w:pPr>
              <w:spacing w:before="0" w:after="0" w:line="276" w:lineRule="auto"/>
              <w:ind w:left="135"/>
              <w:jc w:val="center"/>
            </w:pPr>
          </w:p>
        </w:tc>
        <w:tc>
          <w:tcPr>
            <w:tcW w:w="1611" w:type="dxa"/>
            <w:tcMar>
              <w:top w:w="50" w:type="dxa"/>
              <w:left w:w="100" w:type="dxa"/>
            </w:tcMar>
            <w:vAlign w:val="center"/>
          </w:tcPr>
          <w:p w14:paraId="21866D5A">
            <w:pPr>
              <w:spacing w:before="0" w:after="0" w:line="276" w:lineRule="auto"/>
              <w:ind w:left="135"/>
              <w:jc w:val="center"/>
            </w:pPr>
          </w:p>
        </w:tc>
        <w:tc>
          <w:tcPr>
            <w:tcW w:w="1139" w:type="dxa"/>
            <w:tcMar>
              <w:top w:w="50" w:type="dxa"/>
              <w:left w:w="100" w:type="dxa"/>
            </w:tcMar>
            <w:vAlign w:val="center"/>
          </w:tcPr>
          <w:p w14:paraId="6802A7DC">
            <w:pPr>
              <w:spacing w:before="0" w:after="0"/>
              <w:ind w:left="135"/>
              <w:jc w:val="left"/>
            </w:pPr>
          </w:p>
        </w:tc>
        <w:tc>
          <w:tcPr>
            <w:tcW w:w="1959" w:type="dxa"/>
            <w:tcMar>
              <w:top w:w="50" w:type="dxa"/>
              <w:left w:w="100" w:type="dxa"/>
            </w:tcMar>
            <w:vAlign w:val="center"/>
          </w:tcPr>
          <w:p w14:paraId="2152180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92E5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852554">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31F4FEC6">
            <w:pPr>
              <w:spacing w:before="0" w:after="0"/>
              <w:ind w:left="135"/>
              <w:jc w:val="left"/>
            </w:pPr>
            <w:r>
              <w:rPr>
                <w:rFonts w:ascii="Times New Roman" w:hAnsi="Times New Roman"/>
                <w:b w:val="0"/>
                <w:i w:val="0"/>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57ECD6B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C35040">
            <w:pPr>
              <w:spacing w:before="0" w:after="0" w:line="276" w:lineRule="auto"/>
              <w:ind w:left="135"/>
              <w:jc w:val="center"/>
            </w:pPr>
          </w:p>
        </w:tc>
        <w:tc>
          <w:tcPr>
            <w:tcW w:w="1611" w:type="dxa"/>
            <w:tcMar>
              <w:top w:w="50" w:type="dxa"/>
              <w:left w:w="100" w:type="dxa"/>
            </w:tcMar>
            <w:vAlign w:val="center"/>
          </w:tcPr>
          <w:p w14:paraId="3A59C10D">
            <w:pPr>
              <w:spacing w:before="0" w:after="0" w:line="276" w:lineRule="auto"/>
              <w:ind w:left="135"/>
              <w:jc w:val="center"/>
            </w:pPr>
          </w:p>
        </w:tc>
        <w:tc>
          <w:tcPr>
            <w:tcW w:w="1139" w:type="dxa"/>
            <w:tcMar>
              <w:top w:w="50" w:type="dxa"/>
              <w:left w:w="100" w:type="dxa"/>
            </w:tcMar>
            <w:vAlign w:val="center"/>
          </w:tcPr>
          <w:p w14:paraId="099F6AD0">
            <w:pPr>
              <w:spacing w:before="0" w:after="0"/>
              <w:ind w:left="135"/>
              <w:jc w:val="left"/>
            </w:pPr>
          </w:p>
        </w:tc>
        <w:tc>
          <w:tcPr>
            <w:tcW w:w="1959" w:type="dxa"/>
            <w:tcMar>
              <w:top w:w="50" w:type="dxa"/>
              <w:left w:w="100" w:type="dxa"/>
            </w:tcMar>
            <w:vAlign w:val="center"/>
          </w:tcPr>
          <w:p w14:paraId="498DF24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62C4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049D62">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3F0FA49C">
            <w:pPr>
              <w:spacing w:before="0" w:after="0"/>
              <w:ind w:left="135"/>
              <w:jc w:val="left"/>
            </w:pPr>
            <w:r>
              <w:rPr>
                <w:rFonts w:ascii="Times New Roman" w:hAnsi="Times New Roman"/>
                <w:b w:val="0"/>
                <w:i w:val="0"/>
                <w:color w:val="000000"/>
                <w:sz w:val="24"/>
              </w:rPr>
              <w:t>Произведения устного народного творчества</w:t>
            </w:r>
          </w:p>
        </w:tc>
        <w:tc>
          <w:tcPr>
            <w:tcW w:w="815" w:type="dxa"/>
            <w:tcMar>
              <w:top w:w="50" w:type="dxa"/>
              <w:left w:w="100" w:type="dxa"/>
            </w:tcMar>
            <w:vAlign w:val="center"/>
          </w:tcPr>
          <w:p w14:paraId="5CD6D6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9BFB66">
            <w:pPr>
              <w:spacing w:before="0" w:after="0" w:line="276" w:lineRule="auto"/>
              <w:ind w:left="135"/>
              <w:jc w:val="center"/>
            </w:pPr>
          </w:p>
        </w:tc>
        <w:tc>
          <w:tcPr>
            <w:tcW w:w="1611" w:type="dxa"/>
            <w:tcMar>
              <w:top w:w="50" w:type="dxa"/>
              <w:left w:w="100" w:type="dxa"/>
            </w:tcMar>
            <w:vAlign w:val="center"/>
          </w:tcPr>
          <w:p w14:paraId="2F25948E">
            <w:pPr>
              <w:spacing w:before="0" w:after="0" w:line="276" w:lineRule="auto"/>
              <w:ind w:left="135"/>
              <w:jc w:val="center"/>
            </w:pPr>
          </w:p>
        </w:tc>
        <w:tc>
          <w:tcPr>
            <w:tcW w:w="1139" w:type="dxa"/>
            <w:tcMar>
              <w:top w:w="50" w:type="dxa"/>
              <w:left w:w="100" w:type="dxa"/>
            </w:tcMar>
            <w:vAlign w:val="center"/>
          </w:tcPr>
          <w:p w14:paraId="14D5A055">
            <w:pPr>
              <w:spacing w:before="0" w:after="0"/>
              <w:ind w:left="135"/>
              <w:jc w:val="left"/>
            </w:pPr>
          </w:p>
        </w:tc>
        <w:tc>
          <w:tcPr>
            <w:tcW w:w="1959" w:type="dxa"/>
            <w:tcMar>
              <w:top w:w="50" w:type="dxa"/>
              <w:left w:w="100" w:type="dxa"/>
            </w:tcMar>
            <w:vAlign w:val="center"/>
          </w:tcPr>
          <w:p w14:paraId="2A7A19E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E224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E7ACF0">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62DDDBC">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w:t>
            </w:r>
          </w:p>
        </w:tc>
        <w:tc>
          <w:tcPr>
            <w:tcW w:w="815" w:type="dxa"/>
            <w:tcMar>
              <w:top w:w="50" w:type="dxa"/>
              <w:left w:w="100" w:type="dxa"/>
            </w:tcMar>
            <w:vAlign w:val="center"/>
          </w:tcPr>
          <w:p w14:paraId="69C33F5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291325">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5BE45F8">
            <w:pPr>
              <w:spacing w:before="0" w:after="0" w:line="276" w:lineRule="auto"/>
              <w:ind w:left="135"/>
              <w:jc w:val="center"/>
            </w:pPr>
          </w:p>
        </w:tc>
        <w:tc>
          <w:tcPr>
            <w:tcW w:w="1139" w:type="dxa"/>
            <w:tcMar>
              <w:top w:w="50" w:type="dxa"/>
              <w:left w:w="100" w:type="dxa"/>
            </w:tcMar>
            <w:vAlign w:val="center"/>
          </w:tcPr>
          <w:p w14:paraId="3DC4C0E3">
            <w:pPr>
              <w:spacing w:before="0" w:after="0"/>
              <w:ind w:left="135"/>
              <w:jc w:val="left"/>
            </w:pPr>
          </w:p>
        </w:tc>
        <w:tc>
          <w:tcPr>
            <w:tcW w:w="1959" w:type="dxa"/>
            <w:tcMar>
              <w:top w:w="50" w:type="dxa"/>
              <w:left w:w="100" w:type="dxa"/>
            </w:tcMar>
            <w:vAlign w:val="center"/>
          </w:tcPr>
          <w:p w14:paraId="41B6456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604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A86EC0">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2DE8F8D6">
            <w:pPr>
              <w:spacing w:before="0" w:after="0"/>
              <w:ind w:left="135"/>
              <w:jc w:val="left"/>
            </w:pPr>
            <w:r>
              <w:rPr>
                <w:rFonts w:ascii="Times New Roman" w:hAnsi="Times New Roman"/>
                <w:b w:val="0"/>
                <w:i w:val="0"/>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7F0BFA1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5E5A9F">
            <w:pPr>
              <w:spacing w:before="0" w:after="0" w:line="276" w:lineRule="auto"/>
              <w:ind w:left="135"/>
              <w:jc w:val="center"/>
            </w:pPr>
          </w:p>
        </w:tc>
        <w:tc>
          <w:tcPr>
            <w:tcW w:w="1611" w:type="dxa"/>
            <w:tcMar>
              <w:top w:w="50" w:type="dxa"/>
              <w:left w:w="100" w:type="dxa"/>
            </w:tcMar>
            <w:vAlign w:val="center"/>
          </w:tcPr>
          <w:p w14:paraId="506B543F">
            <w:pPr>
              <w:spacing w:before="0" w:after="0" w:line="276" w:lineRule="auto"/>
              <w:ind w:left="135"/>
              <w:jc w:val="center"/>
            </w:pPr>
          </w:p>
        </w:tc>
        <w:tc>
          <w:tcPr>
            <w:tcW w:w="1139" w:type="dxa"/>
            <w:tcMar>
              <w:top w:w="50" w:type="dxa"/>
              <w:left w:w="100" w:type="dxa"/>
            </w:tcMar>
            <w:vAlign w:val="center"/>
          </w:tcPr>
          <w:p w14:paraId="36360AD4">
            <w:pPr>
              <w:spacing w:before="0" w:after="0"/>
              <w:ind w:left="135"/>
              <w:jc w:val="left"/>
            </w:pPr>
          </w:p>
        </w:tc>
        <w:tc>
          <w:tcPr>
            <w:tcW w:w="1959" w:type="dxa"/>
            <w:tcMar>
              <w:top w:w="50" w:type="dxa"/>
              <w:left w:w="100" w:type="dxa"/>
            </w:tcMar>
            <w:vAlign w:val="center"/>
          </w:tcPr>
          <w:p w14:paraId="2794ED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4EE31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B27028">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0A198BB4">
            <w:pPr>
              <w:spacing w:before="0" w:after="0"/>
              <w:ind w:left="135"/>
              <w:jc w:val="left"/>
            </w:pPr>
            <w:r>
              <w:rPr>
                <w:rFonts w:ascii="Times New Roman" w:hAnsi="Times New Roman"/>
                <w:b w:val="0"/>
                <w:i w:val="0"/>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14:paraId="2D517A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0778FA">
            <w:pPr>
              <w:spacing w:before="0" w:after="0" w:line="276" w:lineRule="auto"/>
              <w:ind w:left="135"/>
              <w:jc w:val="center"/>
            </w:pPr>
          </w:p>
        </w:tc>
        <w:tc>
          <w:tcPr>
            <w:tcW w:w="1611" w:type="dxa"/>
            <w:tcMar>
              <w:top w:w="50" w:type="dxa"/>
              <w:left w:w="100" w:type="dxa"/>
            </w:tcMar>
            <w:vAlign w:val="center"/>
          </w:tcPr>
          <w:p w14:paraId="4117217F">
            <w:pPr>
              <w:spacing w:before="0" w:after="0" w:line="276" w:lineRule="auto"/>
              <w:ind w:left="135"/>
              <w:jc w:val="center"/>
            </w:pPr>
          </w:p>
        </w:tc>
        <w:tc>
          <w:tcPr>
            <w:tcW w:w="1139" w:type="dxa"/>
            <w:tcMar>
              <w:top w:w="50" w:type="dxa"/>
              <w:left w:w="100" w:type="dxa"/>
            </w:tcMar>
            <w:vAlign w:val="center"/>
          </w:tcPr>
          <w:p w14:paraId="00DFC639">
            <w:pPr>
              <w:spacing w:before="0" w:after="0"/>
              <w:ind w:left="135"/>
              <w:jc w:val="left"/>
            </w:pPr>
          </w:p>
        </w:tc>
        <w:tc>
          <w:tcPr>
            <w:tcW w:w="1959" w:type="dxa"/>
            <w:tcMar>
              <w:top w:w="50" w:type="dxa"/>
              <w:left w:w="100" w:type="dxa"/>
            </w:tcMar>
            <w:vAlign w:val="center"/>
          </w:tcPr>
          <w:p w14:paraId="06605F0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72395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159338">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56CDFCD5">
            <w:pPr>
              <w:spacing w:before="0" w:after="0"/>
              <w:ind w:left="135"/>
              <w:jc w:val="left"/>
            </w:pPr>
            <w:r>
              <w:rPr>
                <w:rFonts w:ascii="Times New Roman" w:hAnsi="Times New Roman"/>
                <w:b w:val="0"/>
                <w:i w:val="0"/>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452C8E3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C76F03">
            <w:pPr>
              <w:spacing w:before="0" w:after="0" w:line="276" w:lineRule="auto"/>
              <w:ind w:left="135"/>
              <w:jc w:val="center"/>
            </w:pPr>
          </w:p>
        </w:tc>
        <w:tc>
          <w:tcPr>
            <w:tcW w:w="1611" w:type="dxa"/>
            <w:tcMar>
              <w:top w:w="50" w:type="dxa"/>
              <w:left w:w="100" w:type="dxa"/>
            </w:tcMar>
            <w:vAlign w:val="center"/>
          </w:tcPr>
          <w:p w14:paraId="2A9F07EB">
            <w:pPr>
              <w:spacing w:before="0" w:after="0" w:line="276" w:lineRule="auto"/>
              <w:ind w:left="135"/>
              <w:jc w:val="center"/>
            </w:pPr>
          </w:p>
        </w:tc>
        <w:tc>
          <w:tcPr>
            <w:tcW w:w="1139" w:type="dxa"/>
            <w:tcMar>
              <w:top w:w="50" w:type="dxa"/>
              <w:left w:w="100" w:type="dxa"/>
            </w:tcMar>
            <w:vAlign w:val="center"/>
          </w:tcPr>
          <w:p w14:paraId="5B4ED72F">
            <w:pPr>
              <w:spacing w:before="0" w:after="0"/>
              <w:ind w:left="135"/>
              <w:jc w:val="left"/>
            </w:pPr>
          </w:p>
        </w:tc>
        <w:tc>
          <w:tcPr>
            <w:tcW w:w="1959" w:type="dxa"/>
            <w:tcMar>
              <w:top w:w="50" w:type="dxa"/>
              <w:left w:w="100" w:type="dxa"/>
            </w:tcMar>
            <w:vAlign w:val="center"/>
          </w:tcPr>
          <w:p w14:paraId="1A50590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053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A4910A">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1AD8337A">
            <w:pPr>
              <w:spacing w:before="0" w:after="0"/>
              <w:ind w:left="135"/>
              <w:jc w:val="left"/>
            </w:pPr>
            <w:r>
              <w:rPr>
                <w:rFonts w:ascii="Times New Roman" w:hAnsi="Times New Roman"/>
                <w:b w:val="0"/>
                <w:i w:val="0"/>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5BBBF13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75713D">
            <w:pPr>
              <w:spacing w:before="0" w:after="0" w:line="276" w:lineRule="auto"/>
              <w:ind w:left="135"/>
              <w:jc w:val="center"/>
            </w:pPr>
          </w:p>
        </w:tc>
        <w:tc>
          <w:tcPr>
            <w:tcW w:w="1611" w:type="dxa"/>
            <w:tcMar>
              <w:top w:w="50" w:type="dxa"/>
              <w:left w:w="100" w:type="dxa"/>
            </w:tcMar>
            <w:vAlign w:val="center"/>
          </w:tcPr>
          <w:p w14:paraId="026664C6">
            <w:pPr>
              <w:spacing w:before="0" w:after="0" w:line="276" w:lineRule="auto"/>
              <w:ind w:left="135"/>
              <w:jc w:val="center"/>
            </w:pPr>
          </w:p>
        </w:tc>
        <w:tc>
          <w:tcPr>
            <w:tcW w:w="1139" w:type="dxa"/>
            <w:tcMar>
              <w:top w:w="50" w:type="dxa"/>
              <w:left w:w="100" w:type="dxa"/>
            </w:tcMar>
            <w:vAlign w:val="center"/>
          </w:tcPr>
          <w:p w14:paraId="09579863">
            <w:pPr>
              <w:spacing w:before="0" w:after="0"/>
              <w:ind w:left="135"/>
              <w:jc w:val="left"/>
            </w:pPr>
          </w:p>
        </w:tc>
        <w:tc>
          <w:tcPr>
            <w:tcW w:w="1959" w:type="dxa"/>
            <w:tcMar>
              <w:top w:w="50" w:type="dxa"/>
              <w:left w:w="100" w:type="dxa"/>
            </w:tcMar>
            <w:vAlign w:val="center"/>
          </w:tcPr>
          <w:p w14:paraId="66703EA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2B2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74AFC4">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36C0229B">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01BB4DD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A739B8">
            <w:pPr>
              <w:spacing w:before="0" w:after="0" w:line="276" w:lineRule="auto"/>
              <w:ind w:left="135"/>
              <w:jc w:val="center"/>
            </w:pPr>
          </w:p>
        </w:tc>
        <w:tc>
          <w:tcPr>
            <w:tcW w:w="1611" w:type="dxa"/>
            <w:tcMar>
              <w:top w:w="50" w:type="dxa"/>
              <w:left w:w="100" w:type="dxa"/>
            </w:tcMar>
            <w:vAlign w:val="center"/>
          </w:tcPr>
          <w:p w14:paraId="7E421E22">
            <w:pPr>
              <w:spacing w:before="0" w:after="0" w:line="276" w:lineRule="auto"/>
              <w:ind w:left="135"/>
              <w:jc w:val="center"/>
            </w:pPr>
          </w:p>
        </w:tc>
        <w:tc>
          <w:tcPr>
            <w:tcW w:w="1139" w:type="dxa"/>
            <w:tcMar>
              <w:top w:w="50" w:type="dxa"/>
              <w:left w:w="100" w:type="dxa"/>
            </w:tcMar>
            <w:vAlign w:val="center"/>
          </w:tcPr>
          <w:p w14:paraId="39E34492">
            <w:pPr>
              <w:spacing w:before="0" w:after="0"/>
              <w:ind w:left="135"/>
              <w:jc w:val="left"/>
            </w:pPr>
          </w:p>
        </w:tc>
        <w:tc>
          <w:tcPr>
            <w:tcW w:w="1959" w:type="dxa"/>
            <w:tcMar>
              <w:top w:w="50" w:type="dxa"/>
              <w:left w:w="100" w:type="dxa"/>
            </w:tcMar>
            <w:vAlign w:val="center"/>
          </w:tcPr>
          <w:p w14:paraId="003D823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BD26B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6CFF61">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376DC2BF">
            <w:pPr>
              <w:spacing w:before="0" w:after="0"/>
              <w:ind w:left="135"/>
              <w:jc w:val="left"/>
            </w:pPr>
            <w:r>
              <w:rPr>
                <w:rFonts w:ascii="Times New Roman" w:hAnsi="Times New Roman"/>
                <w:b w:val="0"/>
                <w:i w:val="0"/>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14:paraId="327F6D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06A25D">
            <w:pPr>
              <w:spacing w:before="0" w:after="0" w:line="276" w:lineRule="auto"/>
              <w:ind w:left="135"/>
              <w:jc w:val="center"/>
            </w:pPr>
          </w:p>
        </w:tc>
        <w:tc>
          <w:tcPr>
            <w:tcW w:w="1611" w:type="dxa"/>
            <w:tcMar>
              <w:top w:w="50" w:type="dxa"/>
              <w:left w:w="100" w:type="dxa"/>
            </w:tcMar>
            <w:vAlign w:val="center"/>
          </w:tcPr>
          <w:p w14:paraId="2FBECD00">
            <w:pPr>
              <w:spacing w:before="0" w:after="0" w:line="276" w:lineRule="auto"/>
              <w:ind w:left="135"/>
              <w:jc w:val="center"/>
            </w:pPr>
          </w:p>
        </w:tc>
        <w:tc>
          <w:tcPr>
            <w:tcW w:w="1139" w:type="dxa"/>
            <w:tcMar>
              <w:top w:w="50" w:type="dxa"/>
              <w:left w:w="100" w:type="dxa"/>
            </w:tcMar>
            <w:vAlign w:val="center"/>
          </w:tcPr>
          <w:p w14:paraId="34BF6941">
            <w:pPr>
              <w:spacing w:before="0" w:after="0"/>
              <w:ind w:left="135"/>
              <w:jc w:val="left"/>
            </w:pPr>
          </w:p>
        </w:tc>
        <w:tc>
          <w:tcPr>
            <w:tcW w:w="1959" w:type="dxa"/>
            <w:tcMar>
              <w:top w:w="50" w:type="dxa"/>
              <w:left w:w="100" w:type="dxa"/>
            </w:tcMar>
            <w:vAlign w:val="center"/>
          </w:tcPr>
          <w:p w14:paraId="6B5CC25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E853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D770EC">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75242A0D">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2D53D69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66D59A">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4E0F448">
            <w:pPr>
              <w:spacing w:before="0" w:after="0" w:line="276" w:lineRule="auto"/>
              <w:ind w:left="135"/>
              <w:jc w:val="center"/>
            </w:pPr>
          </w:p>
        </w:tc>
        <w:tc>
          <w:tcPr>
            <w:tcW w:w="1139" w:type="dxa"/>
            <w:tcMar>
              <w:top w:w="50" w:type="dxa"/>
              <w:left w:w="100" w:type="dxa"/>
            </w:tcMar>
            <w:vAlign w:val="center"/>
          </w:tcPr>
          <w:p w14:paraId="2B88D6A6">
            <w:pPr>
              <w:spacing w:before="0" w:after="0"/>
              <w:ind w:left="135"/>
              <w:jc w:val="left"/>
            </w:pPr>
          </w:p>
        </w:tc>
        <w:tc>
          <w:tcPr>
            <w:tcW w:w="1959" w:type="dxa"/>
            <w:tcMar>
              <w:top w:w="50" w:type="dxa"/>
              <w:left w:w="100" w:type="dxa"/>
            </w:tcMar>
            <w:vAlign w:val="center"/>
          </w:tcPr>
          <w:p w14:paraId="0A038BD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39A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7D0724">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7277273D">
            <w:pPr>
              <w:spacing w:before="0" w:after="0"/>
              <w:ind w:left="135"/>
              <w:jc w:val="left"/>
            </w:pPr>
            <w:r>
              <w:rPr>
                <w:rFonts w:ascii="Times New Roman" w:hAnsi="Times New Roman"/>
                <w:b w:val="0"/>
                <w:i w:val="0"/>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14:paraId="4DB33A8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717376">
            <w:pPr>
              <w:spacing w:before="0" w:after="0" w:line="276" w:lineRule="auto"/>
              <w:ind w:left="135"/>
              <w:jc w:val="center"/>
            </w:pPr>
          </w:p>
        </w:tc>
        <w:tc>
          <w:tcPr>
            <w:tcW w:w="1611" w:type="dxa"/>
            <w:tcMar>
              <w:top w:w="50" w:type="dxa"/>
              <w:left w:w="100" w:type="dxa"/>
            </w:tcMar>
            <w:vAlign w:val="center"/>
          </w:tcPr>
          <w:p w14:paraId="5A32E37D">
            <w:pPr>
              <w:spacing w:before="0" w:after="0" w:line="276" w:lineRule="auto"/>
              <w:ind w:left="135"/>
              <w:jc w:val="center"/>
            </w:pPr>
          </w:p>
        </w:tc>
        <w:tc>
          <w:tcPr>
            <w:tcW w:w="1139" w:type="dxa"/>
            <w:tcMar>
              <w:top w:w="50" w:type="dxa"/>
              <w:left w:w="100" w:type="dxa"/>
            </w:tcMar>
            <w:vAlign w:val="center"/>
          </w:tcPr>
          <w:p w14:paraId="1D763947">
            <w:pPr>
              <w:spacing w:before="0" w:after="0"/>
              <w:ind w:left="135"/>
              <w:jc w:val="left"/>
            </w:pPr>
          </w:p>
        </w:tc>
        <w:tc>
          <w:tcPr>
            <w:tcW w:w="1959" w:type="dxa"/>
            <w:tcMar>
              <w:top w:w="50" w:type="dxa"/>
              <w:left w:w="100" w:type="dxa"/>
            </w:tcMar>
            <w:vAlign w:val="center"/>
          </w:tcPr>
          <w:p w14:paraId="366B67A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D98D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8ECACA">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29910ACC">
            <w:pPr>
              <w:spacing w:before="0" w:after="0"/>
              <w:ind w:left="135"/>
              <w:jc w:val="left"/>
            </w:pPr>
            <w:r>
              <w:rPr>
                <w:rFonts w:ascii="Times New Roman" w:hAnsi="Times New Roman"/>
                <w:b w:val="0"/>
                <w:i w:val="0"/>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46CC7DF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A35478">
            <w:pPr>
              <w:spacing w:before="0" w:after="0" w:line="276" w:lineRule="auto"/>
              <w:ind w:left="135"/>
              <w:jc w:val="center"/>
            </w:pPr>
          </w:p>
        </w:tc>
        <w:tc>
          <w:tcPr>
            <w:tcW w:w="1611" w:type="dxa"/>
            <w:tcMar>
              <w:top w:w="50" w:type="dxa"/>
              <w:left w:w="100" w:type="dxa"/>
            </w:tcMar>
            <w:vAlign w:val="center"/>
          </w:tcPr>
          <w:p w14:paraId="3BE9F022">
            <w:pPr>
              <w:spacing w:before="0" w:after="0" w:line="276" w:lineRule="auto"/>
              <w:ind w:left="135"/>
              <w:jc w:val="center"/>
            </w:pPr>
          </w:p>
        </w:tc>
        <w:tc>
          <w:tcPr>
            <w:tcW w:w="1139" w:type="dxa"/>
            <w:tcMar>
              <w:top w:w="50" w:type="dxa"/>
              <w:left w:w="100" w:type="dxa"/>
            </w:tcMar>
            <w:vAlign w:val="center"/>
          </w:tcPr>
          <w:p w14:paraId="2D6C5994">
            <w:pPr>
              <w:spacing w:before="0" w:after="0"/>
              <w:ind w:left="135"/>
              <w:jc w:val="left"/>
            </w:pPr>
          </w:p>
        </w:tc>
        <w:tc>
          <w:tcPr>
            <w:tcW w:w="1959" w:type="dxa"/>
            <w:tcMar>
              <w:top w:w="50" w:type="dxa"/>
              <w:left w:w="100" w:type="dxa"/>
            </w:tcMar>
            <w:vAlign w:val="center"/>
          </w:tcPr>
          <w:p w14:paraId="66029AA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5676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FC47E2">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7E9059B6">
            <w:pPr>
              <w:spacing w:before="0" w:after="0"/>
              <w:ind w:left="135"/>
              <w:jc w:val="left"/>
            </w:pPr>
            <w:r>
              <w:rPr>
                <w:rFonts w:ascii="Times New Roman" w:hAnsi="Times New Roman"/>
                <w:b w:val="0"/>
                <w:i w:val="0"/>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2B29E27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D8386C">
            <w:pPr>
              <w:spacing w:before="0" w:after="0" w:line="276" w:lineRule="auto"/>
              <w:ind w:left="135"/>
              <w:jc w:val="center"/>
            </w:pPr>
          </w:p>
        </w:tc>
        <w:tc>
          <w:tcPr>
            <w:tcW w:w="1611" w:type="dxa"/>
            <w:tcMar>
              <w:top w:w="50" w:type="dxa"/>
              <w:left w:w="100" w:type="dxa"/>
            </w:tcMar>
            <w:vAlign w:val="center"/>
          </w:tcPr>
          <w:p w14:paraId="3F00F3F2">
            <w:pPr>
              <w:spacing w:before="0" w:after="0" w:line="276" w:lineRule="auto"/>
              <w:ind w:left="135"/>
              <w:jc w:val="center"/>
            </w:pPr>
          </w:p>
        </w:tc>
        <w:tc>
          <w:tcPr>
            <w:tcW w:w="1139" w:type="dxa"/>
            <w:tcMar>
              <w:top w:w="50" w:type="dxa"/>
              <w:left w:w="100" w:type="dxa"/>
            </w:tcMar>
            <w:vAlign w:val="center"/>
          </w:tcPr>
          <w:p w14:paraId="2E3108E7">
            <w:pPr>
              <w:spacing w:before="0" w:after="0"/>
              <w:ind w:left="135"/>
              <w:jc w:val="left"/>
            </w:pPr>
          </w:p>
        </w:tc>
        <w:tc>
          <w:tcPr>
            <w:tcW w:w="1959" w:type="dxa"/>
            <w:tcMar>
              <w:top w:w="50" w:type="dxa"/>
              <w:left w:w="100" w:type="dxa"/>
            </w:tcMar>
            <w:vAlign w:val="center"/>
          </w:tcPr>
          <w:p w14:paraId="72FCB59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77B7F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CBC5B8">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5811F2D5">
            <w:pPr>
              <w:spacing w:before="0" w:after="0"/>
              <w:ind w:left="135"/>
              <w:jc w:val="left"/>
            </w:pPr>
            <w:r>
              <w:rPr>
                <w:rFonts w:ascii="Times New Roman" w:hAnsi="Times New Roman"/>
                <w:b w:val="0"/>
                <w:i w:val="0"/>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78AF07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9AC122">
            <w:pPr>
              <w:spacing w:before="0" w:after="0" w:line="276" w:lineRule="auto"/>
              <w:ind w:left="135"/>
              <w:jc w:val="center"/>
            </w:pPr>
          </w:p>
        </w:tc>
        <w:tc>
          <w:tcPr>
            <w:tcW w:w="1611" w:type="dxa"/>
            <w:tcMar>
              <w:top w:w="50" w:type="dxa"/>
              <w:left w:w="100" w:type="dxa"/>
            </w:tcMar>
            <w:vAlign w:val="center"/>
          </w:tcPr>
          <w:p w14:paraId="0DE2DB18">
            <w:pPr>
              <w:spacing w:before="0" w:after="0" w:line="276" w:lineRule="auto"/>
              <w:ind w:left="135"/>
              <w:jc w:val="center"/>
            </w:pPr>
          </w:p>
        </w:tc>
        <w:tc>
          <w:tcPr>
            <w:tcW w:w="1139" w:type="dxa"/>
            <w:tcMar>
              <w:top w:w="50" w:type="dxa"/>
              <w:left w:w="100" w:type="dxa"/>
            </w:tcMar>
            <w:vAlign w:val="center"/>
          </w:tcPr>
          <w:p w14:paraId="1B0D6CCA">
            <w:pPr>
              <w:spacing w:before="0" w:after="0"/>
              <w:ind w:left="135"/>
              <w:jc w:val="left"/>
            </w:pPr>
          </w:p>
        </w:tc>
        <w:tc>
          <w:tcPr>
            <w:tcW w:w="1959" w:type="dxa"/>
            <w:tcMar>
              <w:top w:w="50" w:type="dxa"/>
              <w:left w:w="100" w:type="dxa"/>
            </w:tcMar>
            <w:vAlign w:val="center"/>
          </w:tcPr>
          <w:p w14:paraId="46A07C8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D9C0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6D5C74">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53E6CF79">
            <w:pPr>
              <w:spacing w:before="0" w:after="0"/>
              <w:ind w:left="135"/>
              <w:jc w:val="left"/>
            </w:pPr>
            <w:r>
              <w:rPr>
                <w:rFonts w:ascii="Times New Roman" w:hAnsi="Times New Roman"/>
                <w:b w:val="0"/>
                <w:i w:val="0"/>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090644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4EEEBD">
            <w:pPr>
              <w:spacing w:before="0" w:after="0" w:line="276" w:lineRule="auto"/>
              <w:ind w:left="135"/>
              <w:jc w:val="center"/>
            </w:pPr>
          </w:p>
        </w:tc>
        <w:tc>
          <w:tcPr>
            <w:tcW w:w="1611" w:type="dxa"/>
            <w:tcMar>
              <w:top w:w="50" w:type="dxa"/>
              <w:left w:w="100" w:type="dxa"/>
            </w:tcMar>
            <w:vAlign w:val="center"/>
          </w:tcPr>
          <w:p w14:paraId="61099DA7">
            <w:pPr>
              <w:spacing w:before="0" w:after="0" w:line="276" w:lineRule="auto"/>
              <w:ind w:left="135"/>
              <w:jc w:val="center"/>
            </w:pPr>
          </w:p>
        </w:tc>
        <w:tc>
          <w:tcPr>
            <w:tcW w:w="1139" w:type="dxa"/>
            <w:tcMar>
              <w:top w:w="50" w:type="dxa"/>
              <w:left w:w="100" w:type="dxa"/>
            </w:tcMar>
            <w:vAlign w:val="center"/>
          </w:tcPr>
          <w:p w14:paraId="6BC0C794">
            <w:pPr>
              <w:spacing w:before="0" w:after="0"/>
              <w:ind w:left="135"/>
              <w:jc w:val="left"/>
            </w:pPr>
          </w:p>
        </w:tc>
        <w:tc>
          <w:tcPr>
            <w:tcW w:w="1959" w:type="dxa"/>
            <w:tcMar>
              <w:top w:w="50" w:type="dxa"/>
              <w:left w:w="100" w:type="dxa"/>
            </w:tcMar>
            <w:vAlign w:val="center"/>
          </w:tcPr>
          <w:p w14:paraId="7EE614F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D664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D507AA">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5D4F1119">
            <w:pPr>
              <w:spacing w:before="0" w:after="0"/>
              <w:ind w:left="135"/>
              <w:jc w:val="left"/>
            </w:pPr>
            <w:r>
              <w:rPr>
                <w:rFonts w:ascii="Times New Roman" w:hAnsi="Times New Roman"/>
                <w:b w:val="0"/>
                <w:i w:val="0"/>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793170B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F38923">
            <w:pPr>
              <w:spacing w:before="0" w:after="0" w:line="276" w:lineRule="auto"/>
              <w:ind w:left="135"/>
              <w:jc w:val="center"/>
            </w:pPr>
          </w:p>
        </w:tc>
        <w:tc>
          <w:tcPr>
            <w:tcW w:w="1611" w:type="dxa"/>
            <w:tcMar>
              <w:top w:w="50" w:type="dxa"/>
              <w:left w:w="100" w:type="dxa"/>
            </w:tcMar>
            <w:vAlign w:val="center"/>
          </w:tcPr>
          <w:p w14:paraId="171343A6">
            <w:pPr>
              <w:spacing w:before="0" w:after="0" w:line="276" w:lineRule="auto"/>
              <w:ind w:left="135"/>
              <w:jc w:val="center"/>
            </w:pPr>
          </w:p>
        </w:tc>
        <w:tc>
          <w:tcPr>
            <w:tcW w:w="1139" w:type="dxa"/>
            <w:tcMar>
              <w:top w:w="50" w:type="dxa"/>
              <w:left w:w="100" w:type="dxa"/>
            </w:tcMar>
            <w:vAlign w:val="center"/>
          </w:tcPr>
          <w:p w14:paraId="050CF1E3">
            <w:pPr>
              <w:spacing w:before="0" w:after="0"/>
              <w:ind w:left="135"/>
              <w:jc w:val="left"/>
            </w:pPr>
          </w:p>
        </w:tc>
        <w:tc>
          <w:tcPr>
            <w:tcW w:w="1959" w:type="dxa"/>
            <w:tcMar>
              <w:top w:w="50" w:type="dxa"/>
              <w:left w:w="100" w:type="dxa"/>
            </w:tcMar>
            <w:vAlign w:val="center"/>
          </w:tcPr>
          <w:p w14:paraId="3291C4A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84B7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E69AA7">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74100510">
            <w:pPr>
              <w:spacing w:before="0" w:after="0"/>
              <w:ind w:left="135"/>
              <w:jc w:val="left"/>
            </w:pPr>
            <w:r>
              <w:rPr>
                <w:rFonts w:ascii="Times New Roman" w:hAnsi="Times New Roman"/>
                <w:b w:val="0"/>
                <w:i w:val="0"/>
                <w:color w:val="000000"/>
                <w:sz w:val="24"/>
              </w:rPr>
              <w:t>Сравнение героев рассказов Н.Н. Носова «На горке» и «Заплатка»</w:t>
            </w:r>
          </w:p>
        </w:tc>
        <w:tc>
          <w:tcPr>
            <w:tcW w:w="815" w:type="dxa"/>
            <w:tcMar>
              <w:top w:w="50" w:type="dxa"/>
              <w:left w:w="100" w:type="dxa"/>
            </w:tcMar>
            <w:vAlign w:val="center"/>
          </w:tcPr>
          <w:p w14:paraId="52DA5FF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3F3AD2">
            <w:pPr>
              <w:spacing w:before="0" w:after="0" w:line="276" w:lineRule="auto"/>
              <w:ind w:left="135"/>
              <w:jc w:val="center"/>
            </w:pPr>
          </w:p>
        </w:tc>
        <w:tc>
          <w:tcPr>
            <w:tcW w:w="1611" w:type="dxa"/>
            <w:tcMar>
              <w:top w:w="50" w:type="dxa"/>
              <w:left w:w="100" w:type="dxa"/>
            </w:tcMar>
            <w:vAlign w:val="center"/>
          </w:tcPr>
          <w:p w14:paraId="76F3F223">
            <w:pPr>
              <w:spacing w:before="0" w:after="0" w:line="276" w:lineRule="auto"/>
              <w:ind w:left="135"/>
              <w:jc w:val="center"/>
            </w:pPr>
          </w:p>
        </w:tc>
        <w:tc>
          <w:tcPr>
            <w:tcW w:w="1139" w:type="dxa"/>
            <w:tcMar>
              <w:top w:w="50" w:type="dxa"/>
              <w:left w:w="100" w:type="dxa"/>
            </w:tcMar>
            <w:vAlign w:val="center"/>
          </w:tcPr>
          <w:p w14:paraId="2DB900F1">
            <w:pPr>
              <w:spacing w:before="0" w:after="0"/>
              <w:ind w:left="135"/>
              <w:jc w:val="left"/>
            </w:pPr>
          </w:p>
        </w:tc>
        <w:tc>
          <w:tcPr>
            <w:tcW w:w="1959" w:type="dxa"/>
            <w:tcMar>
              <w:top w:w="50" w:type="dxa"/>
              <w:left w:w="100" w:type="dxa"/>
            </w:tcMar>
            <w:vAlign w:val="center"/>
          </w:tcPr>
          <w:p w14:paraId="053C629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3655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C4C5AE">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32E7EE08">
            <w:pPr>
              <w:spacing w:before="0" w:after="0"/>
              <w:ind w:left="135"/>
              <w:jc w:val="left"/>
            </w:pPr>
            <w:r>
              <w:rPr>
                <w:rFonts w:ascii="Times New Roman" w:hAnsi="Times New Roman"/>
                <w:b w:val="0"/>
                <w:i w:val="0"/>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14:paraId="05C1D80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3D1243">
            <w:pPr>
              <w:spacing w:before="0" w:after="0" w:line="276" w:lineRule="auto"/>
              <w:ind w:left="135"/>
              <w:jc w:val="center"/>
            </w:pPr>
          </w:p>
        </w:tc>
        <w:tc>
          <w:tcPr>
            <w:tcW w:w="1611" w:type="dxa"/>
            <w:tcMar>
              <w:top w:w="50" w:type="dxa"/>
              <w:left w:w="100" w:type="dxa"/>
            </w:tcMar>
            <w:vAlign w:val="center"/>
          </w:tcPr>
          <w:p w14:paraId="224DB463">
            <w:pPr>
              <w:spacing w:before="0" w:after="0" w:line="276" w:lineRule="auto"/>
              <w:ind w:left="135"/>
              <w:jc w:val="center"/>
            </w:pPr>
          </w:p>
        </w:tc>
        <w:tc>
          <w:tcPr>
            <w:tcW w:w="1139" w:type="dxa"/>
            <w:tcMar>
              <w:top w:w="50" w:type="dxa"/>
              <w:left w:w="100" w:type="dxa"/>
            </w:tcMar>
            <w:vAlign w:val="center"/>
          </w:tcPr>
          <w:p w14:paraId="434D5816">
            <w:pPr>
              <w:spacing w:before="0" w:after="0"/>
              <w:ind w:left="135"/>
              <w:jc w:val="left"/>
            </w:pPr>
          </w:p>
        </w:tc>
        <w:tc>
          <w:tcPr>
            <w:tcW w:w="1959" w:type="dxa"/>
            <w:tcMar>
              <w:top w:w="50" w:type="dxa"/>
              <w:left w:w="100" w:type="dxa"/>
            </w:tcMar>
            <w:vAlign w:val="center"/>
          </w:tcPr>
          <w:p w14:paraId="175D759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29C3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C9AF7B">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102BEFD5">
            <w:pPr>
              <w:spacing w:before="0" w:after="0"/>
              <w:ind w:left="135"/>
              <w:jc w:val="left"/>
            </w:pPr>
            <w:r>
              <w:rPr>
                <w:rFonts w:ascii="Times New Roman" w:hAnsi="Times New Roman"/>
                <w:b w:val="0"/>
                <w:i w:val="0"/>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7CADEB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4F46D8">
            <w:pPr>
              <w:spacing w:before="0" w:after="0" w:line="276" w:lineRule="auto"/>
              <w:ind w:left="135"/>
              <w:jc w:val="center"/>
            </w:pPr>
          </w:p>
        </w:tc>
        <w:tc>
          <w:tcPr>
            <w:tcW w:w="1611" w:type="dxa"/>
            <w:tcMar>
              <w:top w:w="50" w:type="dxa"/>
              <w:left w:w="100" w:type="dxa"/>
            </w:tcMar>
            <w:vAlign w:val="center"/>
          </w:tcPr>
          <w:p w14:paraId="4A1334A4">
            <w:pPr>
              <w:spacing w:before="0" w:after="0" w:line="276" w:lineRule="auto"/>
              <w:ind w:left="135"/>
              <w:jc w:val="center"/>
            </w:pPr>
          </w:p>
        </w:tc>
        <w:tc>
          <w:tcPr>
            <w:tcW w:w="1139" w:type="dxa"/>
            <w:tcMar>
              <w:top w:w="50" w:type="dxa"/>
              <w:left w:w="100" w:type="dxa"/>
            </w:tcMar>
            <w:vAlign w:val="center"/>
          </w:tcPr>
          <w:p w14:paraId="5C6D98A8">
            <w:pPr>
              <w:spacing w:before="0" w:after="0"/>
              <w:ind w:left="135"/>
              <w:jc w:val="left"/>
            </w:pPr>
          </w:p>
        </w:tc>
        <w:tc>
          <w:tcPr>
            <w:tcW w:w="1959" w:type="dxa"/>
            <w:tcMar>
              <w:top w:w="50" w:type="dxa"/>
              <w:left w:w="100" w:type="dxa"/>
            </w:tcMar>
            <w:vAlign w:val="center"/>
          </w:tcPr>
          <w:p w14:paraId="32B01DC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1215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E73FE6">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475DDA04">
            <w:pPr>
              <w:spacing w:before="0" w:after="0"/>
              <w:ind w:left="135"/>
              <w:jc w:val="left"/>
            </w:pPr>
            <w:r>
              <w:rPr>
                <w:rFonts w:ascii="Times New Roman" w:hAnsi="Times New Roman"/>
                <w:b w:val="0"/>
                <w:i w:val="0"/>
                <w:color w:val="000000"/>
                <w:sz w:val="24"/>
              </w:rPr>
              <w:t>Работа со стихотворением В.В. Лунина «Я и Вовка»</w:t>
            </w:r>
          </w:p>
        </w:tc>
        <w:tc>
          <w:tcPr>
            <w:tcW w:w="815" w:type="dxa"/>
            <w:tcMar>
              <w:top w:w="50" w:type="dxa"/>
              <w:left w:w="100" w:type="dxa"/>
            </w:tcMar>
            <w:vAlign w:val="center"/>
          </w:tcPr>
          <w:p w14:paraId="7A80E8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B12019">
            <w:pPr>
              <w:spacing w:before="0" w:after="0" w:line="276" w:lineRule="auto"/>
              <w:ind w:left="135"/>
              <w:jc w:val="center"/>
            </w:pPr>
          </w:p>
        </w:tc>
        <w:tc>
          <w:tcPr>
            <w:tcW w:w="1611" w:type="dxa"/>
            <w:tcMar>
              <w:top w:w="50" w:type="dxa"/>
              <w:left w:w="100" w:type="dxa"/>
            </w:tcMar>
            <w:vAlign w:val="center"/>
          </w:tcPr>
          <w:p w14:paraId="0353B5C5">
            <w:pPr>
              <w:spacing w:before="0" w:after="0" w:line="276" w:lineRule="auto"/>
              <w:ind w:left="135"/>
              <w:jc w:val="center"/>
            </w:pPr>
          </w:p>
        </w:tc>
        <w:tc>
          <w:tcPr>
            <w:tcW w:w="1139" w:type="dxa"/>
            <w:tcMar>
              <w:top w:w="50" w:type="dxa"/>
              <w:left w:w="100" w:type="dxa"/>
            </w:tcMar>
            <w:vAlign w:val="center"/>
          </w:tcPr>
          <w:p w14:paraId="3C4ADE5A">
            <w:pPr>
              <w:spacing w:before="0" w:after="0"/>
              <w:ind w:left="135"/>
              <w:jc w:val="left"/>
            </w:pPr>
          </w:p>
        </w:tc>
        <w:tc>
          <w:tcPr>
            <w:tcW w:w="1959" w:type="dxa"/>
            <w:tcMar>
              <w:top w:w="50" w:type="dxa"/>
              <w:left w:w="100" w:type="dxa"/>
            </w:tcMar>
            <w:vAlign w:val="center"/>
          </w:tcPr>
          <w:p w14:paraId="588953A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2970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AD82B8">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4E0105F6">
            <w:pPr>
              <w:spacing w:before="0" w:after="0"/>
              <w:ind w:left="135"/>
              <w:jc w:val="left"/>
            </w:pPr>
            <w:r>
              <w:rPr>
                <w:rFonts w:ascii="Times New Roman" w:hAnsi="Times New Roman"/>
                <w:b w:val="0"/>
                <w:i w:val="0"/>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14:paraId="0E7EE0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77CE3B">
            <w:pPr>
              <w:spacing w:before="0" w:after="0" w:line="276" w:lineRule="auto"/>
              <w:ind w:left="135"/>
              <w:jc w:val="center"/>
            </w:pPr>
          </w:p>
        </w:tc>
        <w:tc>
          <w:tcPr>
            <w:tcW w:w="1611" w:type="dxa"/>
            <w:tcMar>
              <w:top w:w="50" w:type="dxa"/>
              <w:left w:w="100" w:type="dxa"/>
            </w:tcMar>
            <w:vAlign w:val="center"/>
          </w:tcPr>
          <w:p w14:paraId="0FD72088">
            <w:pPr>
              <w:spacing w:before="0" w:after="0" w:line="276" w:lineRule="auto"/>
              <w:ind w:left="135"/>
              <w:jc w:val="center"/>
            </w:pPr>
          </w:p>
        </w:tc>
        <w:tc>
          <w:tcPr>
            <w:tcW w:w="1139" w:type="dxa"/>
            <w:tcMar>
              <w:top w:w="50" w:type="dxa"/>
              <w:left w:w="100" w:type="dxa"/>
            </w:tcMar>
            <w:vAlign w:val="center"/>
          </w:tcPr>
          <w:p w14:paraId="0A6170C9">
            <w:pPr>
              <w:spacing w:before="0" w:after="0"/>
              <w:ind w:left="135"/>
              <w:jc w:val="left"/>
            </w:pPr>
          </w:p>
        </w:tc>
        <w:tc>
          <w:tcPr>
            <w:tcW w:w="1959" w:type="dxa"/>
            <w:tcMar>
              <w:top w:w="50" w:type="dxa"/>
              <w:left w:w="100" w:type="dxa"/>
            </w:tcMar>
            <w:vAlign w:val="center"/>
          </w:tcPr>
          <w:p w14:paraId="6BD72E1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B42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967D26">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396B26F8">
            <w:pPr>
              <w:spacing w:before="0" w:after="0"/>
              <w:ind w:left="135"/>
              <w:jc w:val="left"/>
            </w:pPr>
            <w:r>
              <w:rPr>
                <w:rFonts w:ascii="Times New Roman" w:hAnsi="Times New Roman"/>
                <w:b w:val="0"/>
                <w:i w:val="0"/>
                <w:color w:val="000000"/>
                <w:sz w:val="24"/>
              </w:rPr>
              <w:t>Характеристика главного героя рассказа Л.Н.Толстого «Филиппок»</w:t>
            </w:r>
          </w:p>
        </w:tc>
        <w:tc>
          <w:tcPr>
            <w:tcW w:w="815" w:type="dxa"/>
            <w:tcMar>
              <w:top w:w="50" w:type="dxa"/>
              <w:left w:w="100" w:type="dxa"/>
            </w:tcMar>
            <w:vAlign w:val="center"/>
          </w:tcPr>
          <w:p w14:paraId="397939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D332A3">
            <w:pPr>
              <w:spacing w:before="0" w:after="0" w:line="276" w:lineRule="auto"/>
              <w:ind w:left="135"/>
              <w:jc w:val="center"/>
            </w:pPr>
          </w:p>
        </w:tc>
        <w:tc>
          <w:tcPr>
            <w:tcW w:w="1611" w:type="dxa"/>
            <w:tcMar>
              <w:top w:w="50" w:type="dxa"/>
              <w:left w:w="100" w:type="dxa"/>
            </w:tcMar>
            <w:vAlign w:val="center"/>
          </w:tcPr>
          <w:p w14:paraId="38D8B42A">
            <w:pPr>
              <w:spacing w:before="0" w:after="0" w:line="276" w:lineRule="auto"/>
              <w:ind w:left="135"/>
              <w:jc w:val="center"/>
            </w:pPr>
          </w:p>
        </w:tc>
        <w:tc>
          <w:tcPr>
            <w:tcW w:w="1139" w:type="dxa"/>
            <w:tcMar>
              <w:top w:w="50" w:type="dxa"/>
              <w:left w:w="100" w:type="dxa"/>
            </w:tcMar>
            <w:vAlign w:val="center"/>
          </w:tcPr>
          <w:p w14:paraId="52417826">
            <w:pPr>
              <w:spacing w:before="0" w:after="0"/>
              <w:ind w:left="135"/>
              <w:jc w:val="left"/>
            </w:pPr>
          </w:p>
        </w:tc>
        <w:tc>
          <w:tcPr>
            <w:tcW w:w="1959" w:type="dxa"/>
            <w:tcMar>
              <w:top w:w="50" w:type="dxa"/>
              <w:left w:w="100" w:type="dxa"/>
            </w:tcMar>
            <w:vAlign w:val="center"/>
          </w:tcPr>
          <w:p w14:paraId="402F1F3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D39B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80E081">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215DCE46">
            <w:pPr>
              <w:spacing w:before="0" w:after="0"/>
              <w:ind w:left="135"/>
              <w:jc w:val="left"/>
            </w:pPr>
            <w:r>
              <w:rPr>
                <w:rFonts w:ascii="Times New Roman" w:hAnsi="Times New Roman"/>
                <w:b w:val="0"/>
                <w:i w:val="0"/>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1971851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E569316">
            <w:pPr>
              <w:spacing w:before="0" w:after="0" w:line="276" w:lineRule="auto"/>
              <w:ind w:left="135"/>
              <w:jc w:val="center"/>
            </w:pPr>
          </w:p>
        </w:tc>
        <w:tc>
          <w:tcPr>
            <w:tcW w:w="1611" w:type="dxa"/>
            <w:tcMar>
              <w:top w:w="50" w:type="dxa"/>
              <w:left w:w="100" w:type="dxa"/>
            </w:tcMar>
            <w:vAlign w:val="center"/>
          </w:tcPr>
          <w:p w14:paraId="247883D9">
            <w:pPr>
              <w:spacing w:before="0" w:after="0" w:line="276" w:lineRule="auto"/>
              <w:ind w:left="135"/>
              <w:jc w:val="center"/>
            </w:pPr>
          </w:p>
        </w:tc>
        <w:tc>
          <w:tcPr>
            <w:tcW w:w="1139" w:type="dxa"/>
            <w:tcMar>
              <w:top w:w="50" w:type="dxa"/>
              <w:left w:w="100" w:type="dxa"/>
            </w:tcMar>
            <w:vAlign w:val="center"/>
          </w:tcPr>
          <w:p w14:paraId="0824BBB3">
            <w:pPr>
              <w:spacing w:before="0" w:after="0"/>
              <w:ind w:left="135"/>
              <w:jc w:val="left"/>
            </w:pPr>
          </w:p>
        </w:tc>
        <w:tc>
          <w:tcPr>
            <w:tcW w:w="1959" w:type="dxa"/>
            <w:tcMar>
              <w:top w:w="50" w:type="dxa"/>
              <w:left w:w="100" w:type="dxa"/>
            </w:tcMar>
            <w:vAlign w:val="center"/>
          </w:tcPr>
          <w:p w14:paraId="7A10423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D11E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DD6958">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76B46AA4">
            <w:pPr>
              <w:spacing w:before="0" w:after="0"/>
              <w:ind w:left="135"/>
              <w:jc w:val="left"/>
            </w:pPr>
            <w:r>
              <w:rPr>
                <w:rFonts w:ascii="Times New Roman" w:hAnsi="Times New Roman"/>
                <w:b w:val="0"/>
                <w:i w:val="0"/>
                <w:color w:val="000000"/>
                <w:sz w:val="24"/>
              </w:rPr>
              <w:t>Отражение темы дружбы в рассказах о детях</w:t>
            </w:r>
          </w:p>
        </w:tc>
        <w:tc>
          <w:tcPr>
            <w:tcW w:w="815" w:type="dxa"/>
            <w:tcMar>
              <w:top w:w="50" w:type="dxa"/>
              <w:left w:w="100" w:type="dxa"/>
            </w:tcMar>
            <w:vAlign w:val="center"/>
          </w:tcPr>
          <w:p w14:paraId="70E8F31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A9F1EF">
            <w:pPr>
              <w:spacing w:before="0" w:after="0" w:line="276" w:lineRule="auto"/>
              <w:ind w:left="135"/>
              <w:jc w:val="center"/>
            </w:pPr>
          </w:p>
        </w:tc>
        <w:tc>
          <w:tcPr>
            <w:tcW w:w="1611" w:type="dxa"/>
            <w:tcMar>
              <w:top w:w="50" w:type="dxa"/>
              <w:left w:w="100" w:type="dxa"/>
            </w:tcMar>
            <w:vAlign w:val="center"/>
          </w:tcPr>
          <w:p w14:paraId="259F314F">
            <w:pPr>
              <w:spacing w:before="0" w:after="0" w:line="276" w:lineRule="auto"/>
              <w:ind w:left="135"/>
              <w:jc w:val="center"/>
            </w:pPr>
          </w:p>
        </w:tc>
        <w:tc>
          <w:tcPr>
            <w:tcW w:w="1139" w:type="dxa"/>
            <w:tcMar>
              <w:top w:w="50" w:type="dxa"/>
              <w:left w:w="100" w:type="dxa"/>
            </w:tcMar>
            <w:vAlign w:val="center"/>
          </w:tcPr>
          <w:p w14:paraId="5DEAA755">
            <w:pPr>
              <w:spacing w:before="0" w:after="0"/>
              <w:ind w:left="135"/>
              <w:jc w:val="left"/>
            </w:pPr>
          </w:p>
        </w:tc>
        <w:tc>
          <w:tcPr>
            <w:tcW w:w="1959" w:type="dxa"/>
            <w:tcMar>
              <w:top w:w="50" w:type="dxa"/>
              <w:left w:w="100" w:type="dxa"/>
            </w:tcMar>
            <w:vAlign w:val="center"/>
          </w:tcPr>
          <w:p w14:paraId="25AF3E8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D66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81449D">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3E45A3BB">
            <w:pPr>
              <w:spacing w:before="0" w:after="0"/>
              <w:ind w:left="135"/>
              <w:jc w:val="left"/>
            </w:pPr>
            <w:r>
              <w:rPr>
                <w:rFonts w:ascii="Times New Roman" w:hAnsi="Times New Roman"/>
                <w:b w:val="0"/>
                <w:i w:val="0"/>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14:paraId="10FE3B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EC78AF">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3CA1A469">
            <w:pPr>
              <w:spacing w:before="0" w:after="0" w:line="276" w:lineRule="auto"/>
              <w:ind w:left="135"/>
              <w:jc w:val="center"/>
            </w:pPr>
          </w:p>
        </w:tc>
        <w:tc>
          <w:tcPr>
            <w:tcW w:w="1139" w:type="dxa"/>
            <w:tcMar>
              <w:top w:w="50" w:type="dxa"/>
              <w:left w:w="100" w:type="dxa"/>
            </w:tcMar>
            <w:vAlign w:val="center"/>
          </w:tcPr>
          <w:p w14:paraId="4B642E32">
            <w:pPr>
              <w:spacing w:before="0" w:after="0"/>
              <w:ind w:left="135"/>
              <w:jc w:val="left"/>
            </w:pPr>
          </w:p>
        </w:tc>
        <w:tc>
          <w:tcPr>
            <w:tcW w:w="1959" w:type="dxa"/>
            <w:tcMar>
              <w:top w:w="50" w:type="dxa"/>
              <w:left w:w="100" w:type="dxa"/>
            </w:tcMar>
            <w:vAlign w:val="center"/>
          </w:tcPr>
          <w:p w14:paraId="3EF045D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B564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83173F">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20DBE0B7">
            <w:pPr>
              <w:spacing w:before="0" w:after="0"/>
              <w:ind w:left="135"/>
              <w:jc w:val="left"/>
            </w:pPr>
            <w:r>
              <w:rPr>
                <w:rFonts w:ascii="Times New Roman" w:hAnsi="Times New Roman"/>
                <w:b w:val="0"/>
                <w:i w:val="0"/>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14:paraId="216F8C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3EECCA">
            <w:pPr>
              <w:spacing w:before="0" w:after="0" w:line="276" w:lineRule="auto"/>
              <w:ind w:left="135"/>
              <w:jc w:val="center"/>
            </w:pPr>
          </w:p>
        </w:tc>
        <w:tc>
          <w:tcPr>
            <w:tcW w:w="1611" w:type="dxa"/>
            <w:tcMar>
              <w:top w:w="50" w:type="dxa"/>
              <w:left w:w="100" w:type="dxa"/>
            </w:tcMar>
            <w:vAlign w:val="center"/>
          </w:tcPr>
          <w:p w14:paraId="66EE7BE3">
            <w:pPr>
              <w:spacing w:before="0" w:after="0" w:line="276" w:lineRule="auto"/>
              <w:ind w:left="135"/>
              <w:jc w:val="center"/>
            </w:pPr>
          </w:p>
        </w:tc>
        <w:tc>
          <w:tcPr>
            <w:tcW w:w="1139" w:type="dxa"/>
            <w:tcMar>
              <w:top w:w="50" w:type="dxa"/>
              <w:left w:w="100" w:type="dxa"/>
            </w:tcMar>
            <w:vAlign w:val="center"/>
          </w:tcPr>
          <w:p w14:paraId="3B5EAD2F">
            <w:pPr>
              <w:spacing w:before="0" w:after="0"/>
              <w:ind w:left="135"/>
              <w:jc w:val="left"/>
            </w:pPr>
          </w:p>
        </w:tc>
        <w:tc>
          <w:tcPr>
            <w:tcW w:w="1959" w:type="dxa"/>
            <w:tcMar>
              <w:top w:w="50" w:type="dxa"/>
              <w:left w:w="100" w:type="dxa"/>
            </w:tcMar>
            <w:vAlign w:val="center"/>
          </w:tcPr>
          <w:p w14:paraId="1379CCA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470F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E6007A">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56E3DC38">
            <w:pPr>
              <w:spacing w:before="0" w:after="0"/>
              <w:ind w:left="135"/>
              <w:jc w:val="left"/>
            </w:pPr>
            <w:r>
              <w:rPr>
                <w:rFonts w:ascii="Times New Roman" w:hAnsi="Times New Roman"/>
                <w:b w:val="0"/>
                <w:i w:val="0"/>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1640B06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A94215F">
            <w:pPr>
              <w:spacing w:before="0" w:after="0" w:line="276" w:lineRule="auto"/>
              <w:ind w:left="135"/>
              <w:jc w:val="center"/>
            </w:pPr>
          </w:p>
        </w:tc>
        <w:tc>
          <w:tcPr>
            <w:tcW w:w="1611" w:type="dxa"/>
            <w:tcMar>
              <w:top w:w="50" w:type="dxa"/>
              <w:left w:w="100" w:type="dxa"/>
            </w:tcMar>
            <w:vAlign w:val="center"/>
          </w:tcPr>
          <w:p w14:paraId="4319D325">
            <w:pPr>
              <w:spacing w:before="0" w:after="0" w:line="276" w:lineRule="auto"/>
              <w:ind w:left="135"/>
              <w:jc w:val="center"/>
            </w:pPr>
          </w:p>
        </w:tc>
        <w:tc>
          <w:tcPr>
            <w:tcW w:w="1139" w:type="dxa"/>
            <w:tcMar>
              <w:top w:w="50" w:type="dxa"/>
              <w:left w:w="100" w:type="dxa"/>
            </w:tcMar>
            <w:vAlign w:val="center"/>
          </w:tcPr>
          <w:p w14:paraId="64FF7DA7">
            <w:pPr>
              <w:spacing w:before="0" w:after="0"/>
              <w:ind w:left="135"/>
              <w:jc w:val="left"/>
            </w:pPr>
          </w:p>
        </w:tc>
        <w:tc>
          <w:tcPr>
            <w:tcW w:w="1959" w:type="dxa"/>
            <w:tcMar>
              <w:top w:w="50" w:type="dxa"/>
              <w:left w:w="100" w:type="dxa"/>
            </w:tcMar>
            <w:vAlign w:val="center"/>
          </w:tcPr>
          <w:p w14:paraId="2AD5AE9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DB2D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1A8CD8">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1A083328">
            <w:pPr>
              <w:spacing w:before="0" w:after="0"/>
              <w:ind w:left="135"/>
              <w:jc w:val="left"/>
            </w:pPr>
            <w:r>
              <w:rPr>
                <w:rFonts w:ascii="Times New Roman" w:hAnsi="Times New Roman"/>
                <w:b w:val="0"/>
                <w:i w:val="0"/>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14:paraId="07418F1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D6346A1">
            <w:pPr>
              <w:spacing w:before="0" w:after="0" w:line="276" w:lineRule="auto"/>
              <w:ind w:left="135"/>
              <w:jc w:val="center"/>
            </w:pPr>
          </w:p>
        </w:tc>
        <w:tc>
          <w:tcPr>
            <w:tcW w:w="1611" w:type="dxa"/>
            <w:tcMar>
              <w:top w:w="50" w:type="dxa"/>
              <w:left w:w="100" w:type="dxa"/>
            </w:tcMar>
            <w:vAlign w:val="center"/>
          </w:tcPr>
          <w:p w14:paraId="73D712B1">
            <w:pPr>
              <w:spacing w:before="0" w:after="0" w:line="276" w:lineRule="auto"/>
              <w:ind w:left="135"/>
              <w:jc w:val="center"/>
            </w:pPr>
          </w:p>
        </w:tc>
        <w:tc>
          <w:tcPr>
            <w:tcW w:w="1139" w:type="dxa"/>
            <w:tcMar>
              <w:top w:w="50" w:type="dxa"/>
              <w:left w:w="100" w:type="dxa"/>
            </w:tcMar>
            <w:vAlign w:val="center"/>
          </w:tcPr>
          <w:p w14:paraId="339C7EC5">
            <w:pPr>
              <w:spacing w:before="0" w:after="0"/>
              <w:ind w:left="135"/>
              <w:jc w:val="left"/>
            </w:pPr>
          </w:p>
        </w:tc>
        <w:tc>
          <w:tcPr>
            <w:tcW w:w="1959" w:type="dxa"/>
            <w:tcMar>
              <w:top w:w="50" w:type="dxa"/>
              <w:left w:w="100" w:type="dxa"/>
            </w:tcMar>
            <w:vAlign w:val="center"/>
          </w:tcPr>
          <w:p w14:paraId="4AF3BC3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A3D0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BB8D74">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05885274">
            <w:pPr>
              <w:spacing w:before="0" w:after="0"/>
              <w:ind w:left="135"/>
              <w:jc w:val="left"/>
            </w:pPr>
            <w:r>
              <w:rPr>
                <w:rFonts w:ascii="Times New Roman" w:hAnsi="Times New Roman"/>
                <w:b w:val="0"/>
                <w:i w:val="0"/>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20EBBD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06AD9D">
            <w:pPr>
              <w:spacing w:before="0" w:after="0" w:line="276" w:lineRule="auto"/>
              <w:ind w:left="135"/>
              <w:jc w:val="center"/>
            </w:pPr>
          </w:p>
        </w:tc>
        <w:tc>
          <w:tcPr>
            <w:tcW w:w="1611" w:type="dxa"/>
            <w:tcMar>
              <w:top w:w="50" w:type="dxa"/>
              <w:left w:w="100" w:type="dxa"/>
            </w:tcMar>
            <w:vAlign w:val="center"/>
          </w:tcPr>
          <w:p w14:paraId="76255524">
            <w:pPr>
              <w:spacing w:before="0" w:after="0" w:line="276" w:lineRule="auto"/>
              <w:ind w:left="135"/>
              <w:jc w:val="center"/>
            </w:pPr>
          </w:p>
        </w:tc>
        <w:tc>
          <w:tcPr>
            <w:tcW w:w="1139" w:type="dxa"/>
            <w:tcMar>
              <w:top w:w="50" w:type="dxa"/>
              <w:left w:w="100" w:type="dxa"/>
            </w:tcMar>
            <w:vAlign w:val="center"/>
          </w:tcPr>
          <w:p w14:paraId="538C224B">
            <w:pPr>
              <w:spacing w:before="0" w:after="0"/>
              <w:ind w:left="135"/>
              <w:jc w:val="left"/>
            </w:pPr>
          </w:p>
        </w:tc>
        <w:tc>
          <w:tcPr>
            <w:tcW w:w="1959" w:type="dxa"/>
            <w:tcMar>
              <w:top w:w="50" w:type="dxa"/>
              <w:left w:w="100" w:type="dxa"/>
            </w:tcMar>
            <w:vAlign w:val="center"/>
          </w:tcPr>
          <w:p w14:paraId="1D8B4BA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DF8E7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D673DD">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09EECA8C">
            <w:pPr>
              <w:spacing w:before="0" w:after="0"/>
              <w:ind w:left="135"/>
              <w:jc w:val="left"/>
            </w:pPr>
            <w:r>
              <w:rPr>
                <w:rFonts w:ascii="Times New Roman" w:hAnsi="Times New Roman"/>
                <w:b w:val="0"/>
                <w:i w:val="0"/>
                <w:color w:val="000000"/>
                <w:sz w:val="24"/>
              </w:rPr>
              <w:t>Работа со стихотворением Ф.И. Тютчева «Чародейкою Зимою»</w:t>
            </w:r>
          </w:p>
        </w:tc>
        <w:tc>
          <w:tcPr>
            <w:tcW w:w="815" w:type="dxa"/>
            <w:tcMar>
              <w:top w:w="50" w:type="dxa"/>
              <w:left w:w="100" w:type="dxa"/>
            </w:tcMar>
            <w:vAlign w:val="center"/>
          </w:tcPr>
          <w:p w14:paraId="58C7D3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4873389">
            <w:pPr>
              <w:spacing w:before="0" w:after="0" w:line="276" w:lineRule="auto"/>
              <w:ind w:left="135"/>
              <w:jc w:val="center"/>
            </w:pPr>
          </w:p>
        </w:tc>
        <w:tc>
          <w:tcPr>
            <w:tcW w:w="1611" w:type="dxa"/>
            <w:tcMar>
              <w:top w:w="50" w:type="dxa"/>
              <w:left w:w="100" w:type="dxa"/>
            </w:tcMar>
            <w:vAlign w:val="center"/>
          </w:tcPr>
          <w:p w14:paraId="17E97715">
            <w:pPr>
              <w:spacing w:before="0" w:after="0" w:line="276" w:lineRule="auto"/>
              <w:ind w:left="135"/>
              <w:jc w:val="center"/>
            </w:pPr>
          </w:p>
        </w:tc>
        <w:tc>
          <w:tcPr>
            <w:tcW w:w="1139" w:type="dxa"/>
            <w:tcMar>
              <w:top w:w="50" w:type="dxa"/>
              <w:left w:w="100" w:type="dxa"/>
            </w:tcMar>
            <w:vAlign w:val="center"/>
          </w:tcPr>
          <w:p w14:paraId="5DCC9491">
            <w:pPr>
              <w:spacing w:before="0" w:after="0"/>
              <w:ind w:left="135"/>
              <w:jc w:val="left"/>
            </w:pPr>
          </w:p>
        </w:tc>
        <w:tc>
          <w:tcPr>
            <w:tcW w:w="1959" w:type="dxa"/>
            <w:tcMar>
              <w:top w:w="50" w:type="dxa"/>
              <w:left w:w="100" w:type="dxa"/>
            </w:tcMar>
            <w:vAlign w:val="center"/>
          </w:tcPr>
          <w:p w14:paraId="60D7B12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086F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225307">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1A6D78F6">
            <w:pPr>
              <w:spacing w:before="0" w:after="0"/>
              <w:ind w:left="135"/>
              <w:jc w:val="left"/>
            </w:pPr>
            <w:r>
              <w:rPr>
                <w:rFonts w:ascii="Times New Roman" w:hAnsi="Times New Roman"/>
                <w:b w:val="0"/>
                <w:i w:val="0"/>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1F5D149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E0360F">
            <w:pPr>
              <w:spacing w:before="0" w:after="0" w:line="276" w:lineRule="auto"/>
              <w:ind w:left="135"/>
              <w:jc w:val="center"/>
            </w:pPr>
          </w:p>
        </w:tc>
        <w:tc>
          <w:tcPr>
            <w:tcW w:w="1611" w:type="dxa"/>
            <w:tcMar>
              <w:top w:w="50" w:type="dxa"/>
              <w:left w:w="100" w:type="dxa"/>
            </w:tcMar>
            <w:vAlign w:val="center"/>
          </w:tcPr>
          <w:p w14:paraId="2A29FDF7">
            <w:pPr>
              <w:spacing w:before="0" w:after="0" w:line="276" w:lineRule="auto"/>
              <w:ind w:left="135"/>
              <w:jc w:val="center"/>
            </w:pPr>
          </w:p>
        </w:tc>
        <w:tc>
          <w:tcPr>
            <w:tcW w:w="1139" w:type="dxa"/>
            <w:tcMar>
              <w:top w:w="50" w:type="dxa"/>
              <w:left w:w="100" w:type="dxa"/>
            </w:tcMar>
            <w:vAlign w:val="center"/>
          </w:tcPr>
          <w:p w14:paraId="0A4B4A94">
            <w:pPr>
              <w:spacing w:before="0" w:after="0"/>
              <w:ind w:left="135"/>
              <w:jc w:val="left"/>
            </w:pPr>
          </w:p>
        </w:tc>
        <w:tc>
          <w:tcPr>
            <w:tcW w:w="1959" w:type="dxa"/>
            <w:tcMar>
              <w:top w:w="50" w:type="dxa"/>
              <w:left w:w="100" w:type="dxa"/>
            </w:tcMar>
            <w:vAlign w:val="center"/>
          </w:tcPr>
          <w:p w14:paraId="3A973D5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014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333692">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02D8E022">
            <w:pPr>
              <w:spacing w:before="0" w:after="0"/>
              <w:ind w:left="135"/>
              <w:jc w:val="left"/>
            </w:pPr>
            <w:r>
              <w:rPr>
                <w:rFonts w:ascii="Times New Roman" w:hAnsi="Times New Roman"/>
                <w:b w:val="0"/>
                <w:i w:val="0"/>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3E9889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8FA664">
            <w:pPr>
              <w:spacing w:before="0" w:after="0" w:line="276" w:lineRule="auto"/>
              <w:ind w:left="135"/>
              <w:jc w:val="center"/>
            </w:pPr>
          </w:p>
        </w:tc>
        <w:tc>
          <w:tcPr>
            <w:tcW w:w="1611" w:type="dxa"/>
            <w:tcMar>
              <w:top w:w="50" w:type="dxa"/>
              <w:left w:w="100" w:type="dxa"/>
            </w:tcMar>
            <w:vAlign w:val="center"/>
          </w:tcPr>
          <w:p w14:paraId="186F75D8">
            <w:pPr>
              <w:spacing w:before="0" w:after="0" w:line="276" w:lineRule="auto"/>
              <w:ind w:left="135"/>
              <w:jc w:val="center"/>
            </w:pPr>
          </w:p>
        </w:tc>
        <w:tc>
          <w:tcPr>
            <w:tcW w:w="1139" w:type="dxa"/>
            <w:tcMar>
              <w:top w:w="50" w:type="dxa"/>
              <w:left w:w="100" w:type="dxa"/>
            </w:tcMar>
            <w:vAlign w:val="center"/>
          </w:tcPr>
          <w:p w14:paraId="10FDE834">
            <w:pPr>
              <w:spacing w:before="0" w:after="0"/>
              <w:ind w:left="135"/>
              <w:jc w:val="left"/>
            </w:pPr>
          </w:p>
        </w:tc>
        <w:tc>
          <w:tcPr>
            <w:tcW w:w="1959" w:type="dxa"/>
            <w:tcMar>
              <w:top w:w="50" w:type="dxa"/>
              <w:left w:w="100" w:type="dxa"/>
            </w:tcMar>
            <w:vAlign w:val="center"/>
          </w:tcPr>
          <w:p w14:paraId="745FB4E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5287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BD3DA6">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678E86D0">
            <w:pPr>
              <w:spacing w:before="0" w:after="0"/>
              <w:ind w:left="135"/>
              <w:jc w:val="left"/>
            </w:pPr>
            <w:r>
              <w:rPr>
                <w:rFonts w:ascii="Times New Roman" w:hAnsi="Times New Roman"/>
                <w:b w:val="0"/>
                <w:i w:val="0"/>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6F0863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076758">
            <w:pPr>
              <w:spacing w:before="0" w:after="0" w:line="276" w:lineRule="auto"/>
              <w:ind w:left="135"/>
              <w:jc w:val="center"/>
            </w:pPr>
          </w:p>
        </w:tc>
        <w:tc>
          <w:tcPr>
            <w:tcW w:w="1611" w:type="dxa"/>
            <w:tcMar>
              <w:top w:w="50" w:type="dxa"/>
              <w:left w:w="100" w:type="dxa"/>
            </w:tcMar>
            <w:vAlign w:val="center"/>
          </w:tcPr>
          <w:p w14:paraId="14ACF585">
            <w:pPr>
              <w:spacing w:before="0" w:after="0" w:line="276" w:lineRule="auto"/>
              <w:ind w:left="135"/>
              <w:jc w:val="center"/>
            </w:pPr>
          </w:p>
        </w:tc>
        <w:tc>
          <w:tcPr>
            <w:tcW w:w="1139" w:type="dxa"/>
            <w:tcMar>
              <w:top w:w="50" w:type="dxa"/>
              <w:left w:w="100" w:type="dxa"/>
            </w:tcMar>
            <w:vAlign w:val="center"/>
          </w:tcPr>
          <w:p w14:paraId="74461A37">
            <w:pPr>
              <w:spacing w:before="0" w:after="0"/>
              <w:ind w:left="135"/>
              <w:jc w:val="left"/>
            </w:pPr>
          </w:p>
        </w:tc>
        <w:tc>
          <w:tcPr>
            <w:tcW w:w="1959" w:type="dxa"/>
            <w:tcMar>
              <w:top w:w="50" w:type="dxa"/>
              <w:left w:w="100" w:type="dxa"/>
            </w:tcMar>
            <w:vAlign w:val="center"/>
          </w:tcPr>
          <w:p w14:paraId="72303E0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9947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DD2686">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62A76480">
            <w:pPr>
              <w:spacing w:before="0" w:after="0"/>
              <w:ind w:left="135"/>
              <w:jc w:val="left"/>
            </w:pPr>
            <w:r>
              <w:rPr>
                <w:rFonts w:ascii="Times New Roman" w:hAnsi="Times New Roman"/>
                <w:b w:val="0"/>
                <w:i w:val="0"/>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6B0AFCC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9BD4FF">
            <w:pPr>
              <w:spacing w:before="0" w:after="0" w:line="276" w:lineRule="auto"/>
              <w:ind w:left="135"/>
              <w:jc w:val="center"/>
            </w:pPr>
          </w:p>
        </w:tc>
        <w:tc>
          <w:tcPr>
            <w:tcW w:w="1611" w:type="dxa"/>
            <w:tcMar>
              <w:top w:w="50" w:type="dxa"/>
              <w:left w:w="100" w:type="dxa"/>
            </w:tcMar>
            <w:vAlign w:val="center"/>
          </w:tcPr>
          <w:p w14:paraId="70C1B339">
            <w:pPr>
              <w:spacing w:before="0" w:after="0" w:line="276" w:lineRule="auto"/>
              <w:ind w:left="135"/>
              <w:jc w:val="center"/>
            </w:pPr>
          </w:p>
        </w:tc>
        <w:tc>
          <w:tcPr>
            <w:tcW w:w="1139" w:type="dxa"/>
            <w:tcMar>
              <w:top w:w="50" w:type="dxa"/>
              <w:left w:w="100" w:type="dxa"/>
            </w:tcMar>
            <w:vAlign w:val="center"/>
          </w:tcPr>
          <w:p w14:paraId="72503BBF">
            <w:pPr>
              <w:spacing w:before="0" w:after="0"/>
              <w:ind w:left="135"/>
              <w:jc w:val="left"/>
            </w:pPr>
          </w:p>
        </w:tc>
        <w:tc>
          <w:tcPr>
            <w:tcW w:w="1959" w:type="dxa"/>
            <w:tcMar>
              <w:top w:w="50" w:type="dxa"/>
              <w:left w:w="100" w:type="dxa"/>
            </w:tcMar>
            <w:vAlign w:val="center"/>
          </w:tcPr>
          <w:p w14:paraId="153C036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9F67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EB7CC0">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679C6B04">
            <w:pPr>
              <w:spacing w:before="0" w:after="0"/>
              <w:ind w:left="135"/>
              <w:jc w:val="left"/>
            </w:pPr>
            <w:r>
              <w:rPr>
                <w:rFonts w:ascii="Times New Roman" w:hAnsi="Times New Roman"/>
                <w:b w:val="0"/>
                <w:i w:val="0"/>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14:paraId="184CD6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44ABACD">
            <w:pPr>
              <w:spacing w:before="0" w:after="0" w:line="276" w:lineRule="auto"/>
              <w:ind w:left="135"/>
              <w:jc w:val="center"/>
            </w:pPr>
          </w:p>
        </w:tc>
        <w:tc>
          <w:tcPr>
            <w:tcW w:w="1611" w:type="dxa"/>
            <w:tcMar>
              <w:top w:w="50" w:type="dxa"/>
              <w:left w:w="100" w:type="dxa"/>
            </w:tcMar>
            <w:vAlign w:val="center"/>
          </w:tcPr>
          <w:p w14:paraId="7EADE475">
            <w:pPr>
              <w:spacing w:before="0" w:after="0" w:line="276" w:lineRule="auto"/>
              <w:ind w:left="135"/>
              <w:jc w:val="center"/>
            </w:pPr>
          </w:p>
        </w:tc>
        <w:tc>
          <w:tcPr>
            <w:tcW w:w="1139" w:type="dxa"/>
            <w:tcMar>
              <w:top w:w="50" w:type="dxa"/>
              <w:left w:w="100" w:type="dxa"/>
            </w:tcMar>
            <w:vAlign w:val="center"/>
          </w:tcPr>
          <w:p w14:paraId="5350CFDA">
            <w:pPr>
              <w:spacing w:before="0" w:after="0"/>
              <w:ind w:left="135"/>
              <w:jc w:val="left"/>
            </w:pPr>
          </w:p>
        </w:tc>
        <w:tc>
          <w:tcPr>
            <w:tcW w:w="1959" w:type="dxa"/>
            <w:tcMar>
              <w:top w:w="50" w:type="dxa"/>
              <w:left w:w="100" w:type="dxa"/>
            </w:tcMar>
            <w:vAlign w:val="center"/>
          </w:tcPr>
          <w:p w14:paraId="7B3D3F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8496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BB6E34">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7DE3C99D">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5A054D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D1021E">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A3F2577">
            <w:pPr>
              <w:spacing w:before="0" w:after="0" w:line="276" w:lineRule="auto"/>
              <w:ind w:left="135"/>
              <w:jc w:val="center"/>
            </w:pPr>
          </w:p>
        </w:tc>
        <w:tc>
          <w:tcPr>
            <w:tcW w:w="1139" w:type="dxa"/>
            <w:tcMar>
              <w:top w:w="50" w:type="dxa"/>
              <w:left w:w="100" w:type="dxa"/>
            </w:tcMar>
            <w:vAlign w:val="center"/>
          </w:tcPr>
          <w:p w14:paraId="610D7795">
            <w:pPr>
              <w:spacing w:before="0" w:after="0"/>
              <w:ind w:left="135"/>
              <w:jc w:val="left"/>
            </w:pPr>
          </w:p>
        </w:tc>
        <w:tc>
          <w:tcPr>
            <w:tcW w:w="1959" w:type="dxa"/>
            <w:tcMar>
              <w:top w:w="50" w:type="dxa"/>
              <w:left w:w="100" w:type="dxa"/>
            </w:tcMar>
            <w:vAlign w:val="center"/>
          </w:tcPr>
          <w:p w14:paraId="21EB092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F7A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5301C4">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27BA0107">
            <w:pPr>
              <w:spacing w:before="0" w:after="0"/>
              <w:ind w:left="135"/>
              <w:jc w:val="left"/>
            </w:pPr>
            <w:r>
              <w:rPr>
                <w:rFonts w:ascii="Times New Roman" w:hAnsi="Times New Roman"/>
                <w:b w:val="0"/>
                <w:i w:val="0"/>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14:paraId="3D3E844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03CAB6">
            <w:pPr>
              <w:spacing w:before="0" w:after="0" w:line="276" w:lineRule="auto"/>
              <w:ind w:left="135"/>
              <w:jc w:val="center"/>
            </w:pPr>
          </w:p>
        </w:tc>
        <w:tc>
          <w:tcPr>
            <w:tcW w:w="1611" w:type="dxa"/>
            <w:tcMar>
              <w:top w:w="50" w:type="dxa"/>
              <w:left w:w="100" w:type="dxa"/>
            </w:tcMar>
            <w:vAlign w:val="center"/>
          </w:tcPr>
          <w:p w14:paraId="7071518F">
            <w:pPr>
              <w:spacing w:before="0" w:after="0" w:line="276" w:lineRule="auto"/>
              <w:ind w:left="135"/>
              <w:jc w:val="center"/>
            </w:pPr>
          </w:p>
        </w:tc>
        <w:tc>
          <w:tcPr>
            <w:tcW w:w="1139" w:type="dxa"/>
            <w:tcMar>
              <w:top w:w="50" w:type="dxa"/>
              <w:left w:w="100" w:type="dxa"/>
            </w:tcMar>
            <w:vAlign w:val="center"/>
          </w:tcPr>
          <w:p w14:paraId="1DC51557">
            <w:pPr>
              <w:spacing w:before="0" w:after="0"/>
              <w:ind w:left="135"/>
              <w:jc w:val="left"/>
            </w:pPr>
          </w:p>
        </w:tc>
        <w:tc>
          <w:tcPr>
            <w:tcW w:w="1959" w:type="dxa"/>
            <w:tcMar>
              <w:top w:w="50" w:type="dxa"/>
              <w:left w:w="100" w:type="dxa"/>
            </w:tcMar>
            <w:vAlign w:val="center"/>
          </w:tcPr>
          <w:p w14:paraId="7C0CD1B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F514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A4CFFB">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3FB95ACC">
            <w:pPr>
              <w:spacing w:before="0" w:after="0"/>
              <w:ind w:left="135"/>
              <w:jc w:val="left"/>
            </w:pPr>
            <w:r>
              <w:rPr>
                <w:rFonts w:ascii="Times New Roman" w:hAnsi="Times New Roman"/>
                <w:b w:val="0"/>
                <w:i w:val="0"/>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14:paraId="4BB8BBE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064762">
            <w:pPr>
              <w:spacing w:before="0" w:after="0" w:line="276" w:lineRule="auto"/>
              <w:ind w:left="135"/>
              <w:jc w:val="center"/>
            </w:pPr>
          </w:p>
        </w:tc>
        <w:tc>
          <w:tcPr>
            <w:tcW w:w="1611" w:type="dxa"/>
            <w:tcMar>
              <w:top w:w="50" w:type="dxa"/>
              <w:left w:w="100" w:type="dxa"/>
            </w:tcMar>
            <w:vAlign w:val="center"/>
          </w:tcPr>
          <w:p w14:paraId="69D693F6">
            <w:pPr>
              <w:spacing w:before="0" w:after="0" w:line="276" w:lineRule="auto"/>
              <w:ind w:left="135"/>
              <w:jc w:val="center"/>
            </w:pPr>
          </w:p>
        </w:tc>
        <w:tc>
          <w:tcPr>
            <w:tcW w:w="1139" w:type="dxa"/>
            <w:tcMar>
              <w:top w:w="50" w:type="dxa"/>
              <w:left w:w="100" w:type="dxa"/>
            </w:tcMar>
            <w:vAlign w:val="center"/>
          </w:tcPr>
          <w:p w14:paraId="06C49F65">
            <w:pPr>
              <w:spacing w:before="0" w:after="0"/>
              <w:ind w:left="135"/>
              <w:jc w:val="left"/>
            </w:pPr>
          </w:p>
        </w:tc>
        <w:tc>
          <w:tcPr>
            <w:tcW w:w="1959" w:type="dxa"/>
            <w:tcMar>
              <w:top w:w="50" w:type="dxa"/>
              <w:left w:w="100" w:type="dxa"/>
            </w:tcMar>
            <w:vAlign w:val="center"/>
          </w:tcPr>
          <w:p w14:paraId="18E958E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F381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1C73AC">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1AFC86CA">
            <w:pPr>
              <w:spacing w:before="0" w:after="0"/>
              <w:ind w:left="135"/>
              <w:jc w:val="left"/>
            </w:pPr>
            <w:r>
              <w:rPr>
                <w:rFonts w:ascii="Times New Roman" w:hAnsi="Times New Roman"/>
                <w:b w:val="0"/>
                <w:i w:val="0"/>
                <w:color w:val="000000"/>
                <w:sz w:val="24"/>
              </w:rPr>
              <w:t>Фольклорная основа авторской сказки В.И.Даля «Девочка Снегурочка»</w:t>
            </w:r>
          </w:p>
        </w:tc>
        <w:tc>
          <w:tcPr>
            <w:tcW w:w="815" w:type="dxa"/>
            <w:tcMar>
              <w:top w:w="50" w:type="dxa"/>
              <w:left w:w="100" w:type="dxa"/>
            </w:tcMar>
            <w:vAlign w:val="center"/>
          </w:tcPr>
          <w:p w14:paraId="505F234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BAFE68">
            <w:pPr>
              <w:spacing w:before="0" w:after="0" w:line="276" w:lineRule="auto"/>
              <w:ind w:left="135"/>
              <w:jc w:val="center"/>
            </w:pPr>
          </w:p>
        </w:tc>
        <w:tc>
          <w:tcPr>
            <w:tcW w:w="1611" w:type="dxa"/>
            <w:tcMar>
              <w:top w:w="50" w:type="dxa"/>
              <w:left w:w="100" w:type="dxa"/>
            </w:tcMar>
            <w:vAlign w:val="center"/>
          </w:tcPr>
          <w:p w14:paraId="16D2D64B">
            <w:pPr>
              <w:spacing w:before="0" w:after="0" w:line="276" w:lineRule="auto"/>
              <w:ind w:left="135"/>
              <w:jc w:val="center"/>
            </w:pPr>
          </w:p>
        </w:tc>
        <w:tc>
          <w:tcPr>
            <w:tcW w:w="1139" w:type="dxa"/>
            <w:tcMar>
              <w:top w:w="50" w:type="dxa"/>
              <w:left w:w="100" w:type="dxa"/>
            </w:tcMar>
            <w:vAlign w:val="center"/>
          </w:tcPr>
          <w:p w14:paraId="105D072C">
            <w:pPr>
              <w:spacing w:before="0" w:after="0"/>
              <w:ind w:left="135"/>
              <w:jc w:val="left"/>
            </w:pPr>
          </w:p>
        </w:tc>
        <w:tc>
          <w:tcPr>
            <w:tcW w:w="1959" w:type="dxa"/>
            <w:tcMar>
              <w:top w:w="50" w:type="dxa"/>
              <w:left w:w="100" w:type="dxa"/>
            </w:tcMar>
            <w:vAlign w:val="center"/>
          </w:tcPr>
          <w:p w14:paraId="1C31A8C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6BC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1C8D17">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5EF80E60">
            <w:pPr>
              <w:spacing w:before="0" w:after="0"/>
              <w:ind w:left="135"/>
              <w:jc w:val="left"/>
            </w:pPr>
            <w:r>
              <w:rPr>
                <w:rFonts w:ascii="Times New Roman" w:hAnsi="Times New Roman"/>
                <w:b w:val="0"/>
                <w:i w:val="0"/>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0FCC7A9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1F8C3D">
            <w:pPr>
              <w:spacing w:before="0" w:after="0" w:line="276" w:lineRule="auto"/>
              <w:ind w:left="135"/>
              <w:jc w:val="center"/>
            </w:pPr>
          </w:p>
        </w:tc>
        <w:tc>
          <w:tcPr>
            <w:tcW w:w="1611" w:type="dxa"/>
            <w:tcMar>
              <w:top w:w="50" w:type="dxa"/>
              <w:left w:w="100" w:type="dxa"/>
            </w:tcMar>
            <w:vAlign w:val="center"/>
          </w:tcPr>
          <w:p w14:paraId="2F7AC806">
            <w:pPr>
              <w:spacing w:before="0" w:after="0" w:line="276" w:lineRule="auto"/>
              <w:ind w:left="135"/>
              <w:jc w:val="center"/>
            </w:pPr>
          </w:p>
        </w:tc>
        <w:tc>
          <w:tcPr>
            <w:tcW w:w="1139" w:type="dxa"/>
            <w:tcMar>
              <w:top w:w="50" w:type="dxa"/>
              <w:left w:w="100" w:type="dxa"/>
            </w:tcMar>
            <w:vAlign w:val="center"/>
          </w:tcPr>
          <w:p w14:paraId="6F1D110B">
            <w:pPr>
              <w:spacing w:before="0" w:after="0"/>
              <w:ind w:left="135"/>
              <w:jc w:val="left"/>
            </w:pPr>
          </w:p>
        </w:tc>
        <w:tc>
          <w:tcPr>
            <w:tcW w:w="1959" w:type="dxa"/>
            <w:tcMar>
              <w:top w:w="50" w:type="dxa"/>
              <w:left w:w="100" w:type="dxa"/>
            </w:tcMar>
            <w:vAlign w:val="center"/>
          </w:tcPr>
          <w:p w14:paraId="3F1AE12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485E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68CF77">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5692E996">
            <w:pPr>
              <w:spacing w:before="0" w:after="0"/>
              <w:ind w:left="135"/>
              <w:jc w:val="left"/>
            </w:pPr>
            <w:r>
              <w:rPr>
                <w:rFonts w:ascii="Times New Roman" w:hAnsi="Times New Roman"/>
                <w:b w:val="0"/>
                <w:i w:val="0"/>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351238D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5DAD9D">
            <w:pPr>
              <w:spacing w:before="0" w:after="0" w:line="276" w:lineRule="auto"/>
              <w:ind w:left="135"/>
              <w:jc w:val="center"/>
            </w:pPr>
          </w:p>
        </w:tc>
        <w:tc>
          <w:tcPr>
            <w:tcW w:w="1611" w:type="dxa"/>
            <w:tcMar>
              <w:top w:w="50" w:type="dxa"/>
              <w:left w:w="100" w:type="dxa"/>
            </w:tcMar>
            <w:vAlign w:val="center"/>
          </w:tcPr>
          <w:p w14:paraId="4F526C1C">
            <w:pPr>
              <w:spacing w:before="0" w:after="0" w:line="276" w:lineRule="auto"/>
              <w:ind w:left="135"/>
              <w:jc w:val="center"/>
            </w:pPr>
          </w:p>
        </w:tc>
        <w:tc>
          <w:tcPr>
            <w:tcW w:w="1139" w:type="dxa"/>
            <w:tcMar>
              <w:top w:w="50" w:type="dxa"/>
              <w:left w:w="100" w:type="dxa"/>
            </w:tcMar>
            <w:vAlign w:val="center"/>
          </w:tcPr>
          <w:p w14:paraId="014DA890">
            <w:pPr>
              <w:spacing w:before="0" w:after="0"/>
              <w:ind w:left="135"/>
              <w:jc w:val="left"/>
            </w:pPr>
          </w:p>
        </w:tc>
        <w:tc>
          <w:tcPr>
            <w:tcW w:w="1959" w:type="dxa"/>
            <w:tcMar>
              <w:top w:w="50" w:type="dxa"/>
              <w:left w:w="100" w:type="dxa"/>
            </w:tcMar>
            <w:vAlign w:val="center"/>
          </w:tcPr>
          <w:p w14:paraId="2F4EE93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B68A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36D59C">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1FB6ECC7">
            <w:pPr>
              <w:spacing w:before="0" w:after="0"/>
              <w:ind w:left="135"/>
              <w:jc w:val="left"/>
            </w:pPr>
            <w:r>
              <w:rPr>
                <w:rFonts w:ascii="Times New Roman" w:hAnsi="Times New Roman"/>
                <w:b w:val="0"/>
                <w:i w:val="0"/>
                <w:color w:val="000000"/>
                <w:sz w:val="24"/>
              </w:rPr>
              <w:t>Составление плана сказки: части текста, их главные темы</w:t>
            </w:r>
          </w:p>
        </w:tc>
        <w:tc>
          <w:tcPr>
            <w:tcW w:w="815" w:type="dxa"/>
            <w:tcMar>
              <w:top w:w="50" w:type="dxa"/>
              <w:left w:w="100" w:type="dxa"/>
            </w:tcMar>
            <w:vAlign w:val="center"/>
          </w:tcPr>
          <w:p w14:paraId="7439D37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2C60D22">
            <w:pPr>
              <w:spacing w:before="0" w:after="0" w:line="276" w:lineRule="auto"/>
              <w:ind w:left="135"/>
              <w:jc w:val="center"/>
            </w:pPr>
          </w:p>
        </w:tc>
        <w:tc>
          <w:tcPr>
            <w:tcW w:w="1611" w:type="dxa"/>
            <w:tcMar>
              <w:top w:w="50" w:type="dxa"/>
              <w:left w:w="100" w:type="dxa"/>
            </w:tcMar>
            <w:vAlign w:val="center"/>
          </w:tcPr>
          <w:p w14:paraId="4D4C6670">
            <w:pPr>
              <w:spacing w:before="0" w:after="0" w:line="276" w:lineRule="auto"/>
              <w:ind w:left="135"/>
              <w:jc w:val="center"/>
            </w:pPr>
          </w:p>
        </w:tc>
        <w:tc>
          <w:tcPr>
            <w:tcW w:w="1139" w:type="dxa"/>
            <w:tcMar>
              <w:top w:w="50" w:type="dxa"/>
              <w:left w:w="100" w:type="dxa"/>
            </w:tcMar>
            <w:vAlign w:val="center"/>
          </w:tcPr>
          <w:p w14:paraId="7DFA77D3">
            <w:pPr>
              <w:spacing w:before="0" w:after="0"/>
              <w:ind w:left="135"/>
              <w:jc w:val="left"/>
            </w:pPr>
          </w:p>
        </w:tc>
        <w:tc>
          <w:tcPr>
            <w:tcW w:w="1959" w:type="dxa"/>
            <w:tcMar>
              <w:top w:w="50" w:type="dxa"/>
              <w:left w:w="100" w:type="dxa"/>
            </w:tcMar>
            <w:vAlign w:val="center"/>
          </w:tcPr>
          <w:p w14:paraId="687DE22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649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429AC4">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7EF61CC1">
            <w:pPr>
              <w:spacing w:before="0" w:after="0"/>
              <w:ind w:left="135"/>
              <w:jc w:val="left"/>
            </w:pPr>
            <w:r>
              <w:rPr>
                <w:rFonts w:ascii="Times New Roman" w:hAnsi="Times New Roman"/>
                <w:b w:val="0"/>
                <w:i w:val="0"/>
                <w:color w:val="000000"/>
                <w:sz w:val="24"/>
              </w:rPr>
              <w:t>Иллюстрации, их назначение в раскрытии содержания произведения</w:t>
            </w:r>
          </w:p>
        </w:tc>
        <w:tc>
          <w:tcPr>
            <w:tcW w:w="815" w:type="dxa"/>
            <w:tcMar>
              <w:top w:w="50" w:type="dxa"/>
              <w:left w:w="100" w:type="dxa"/>
            </w:tcMar>
            <w:vAlign w:val="center"/>
          </w:tcPr>
          <w:p w14:paraId="686F05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F2FFEF">
            <w:pPr>
              <w:spacing w:before="0" w:after="0" w:line="276" w:lineRule="auto"/>
              <w:ind w:left="135"/>
              <w:jc w:val="center"/>
            </w:pPr>
          </w:p>
        </w:tc>
        <w:tc>
          <w:tcPr>
            <w:tcW w:w="1611" w:type="dxa"/>
            <w:tcMar>
              <w:top w:w="50" w:type="dxa"/>
              <w:left w:w="100" w:type="dxa"/>
            </w:tcMar>
            <w:vAlign w:val="center"/>
          </w:tcPr>
          <w:p w14:paraId="23F48EA7">
            <w:pPr>
              <w:spacing w:before="0" w:after="0" w:line="276" w:lineRule="auto"/>
              <w:ind w:left="135"/>
              <w:jc w:val="center"/>
            </w:pPr>
          </w:p>
        </w:tc>
        <w:tc>
          <w:tcPr>
            <w:tcW w:w="1139" w:type="dxa"/>
            <w:tcMar>
              <w:top w:w="50" w:type="dxa"/>
              <w:left w:w="100" w:type="dxa"/>
            </w:tcMar>
            <w:vAlign w:val="center"/>
          </w:tcPr>
          <w:p w14:paraId="7D48A5C1">
            <w:pPr>
              <w:spacing w:before="0" w:after="0"/>
              <w:ind w:left="135"/>
              <w:jc w:val="left"/>
            </w:pPr>
          </w:p>
        </w:tc>
        <w:tc>
          <w:tcPr>
            <w:tcW w:w="1959" w:type="dxa"/>
            <w:tcMar>
              <w:top w:w="50" w:type="dxa"/>
              <w:left w:w="100" w:type="dxa"/>
            </w:tcMar>
            <w:vAlign w:val="center"/>
          </w:tcPr>
          <w:p w14:paraId="4D7937F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276A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E2196E">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40680431">
            <w:pPr>
              <w:spacing w:before="0" w:after="0"/>
              <w:ind w:left="135"/>
              <w:jc w:val="left"/>
            </w:pPr>
            <w:r>
              <w:rPr>
                <w:rFonts w:ascii="Times New Roman" w:hAnsi="Times New Roman"/>
                <w:b w:val="0"/>
                <w:i w:val="0"/>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62C47DA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93868A">
            <w:pPr>
              <w:spacing w:before="0" w:after="0" w:line="276" w:lineRule="auto"/>
              <w:ind w:left="135"/>
              <w:jc w:val="center"/>
            </w:pPr>
          </w:p>
        </w:tc>
        <w:tc>
          <w:tcPr>
            <w:tcW w:w="1611" w:type="dxa"/>
            <w:tcMar>
              <w:top w:w="50" w:type="dxa"/>
              <w:left w:w="100" w:type="dxa"/>
            </w:tcMar>
            <w:vAlign w:val="center"/>
          </w:tcPr>
          <w:p w14:paraId="5F7728BE">
            <w:pPr>
              <w:spacing w:before="0" w:after="0" w:line="276" w:lineRule="auto"/>
              <w:ind w:left="135"/>
              <w:jc w:val="center"/>
            </w:pPr>
          </w:p>
        </w:tc>
        <w:tc>
          <w:tcPr>
            <w:tcW w:w="1139" w:type="dxa"/>
            <w:tcMar>
              <w:top w:w="50" w:type="dxa"/>
              <w:left w:w="100" w:type="dxa"/>
            </w:tcMar>
            <w:vAlign w:val="center"/>
          </w:tcPr>
          <w:p w14:paraId="542E2672">
            <w:pPr>
              <w:spacing w:before="0" w:after="0"/>
              <w:ind w:left="135"/>
              <w:jc w:val="left"/>
            </w:pPr>
          </w:p>
        </w:tc>
        <w:tc>
          <w:tcPr>
            <w:tcW w:w="1959" w:type="dxa"/>
            <w:tcMar>
              <w:top w:w="50" w:type="dxa"/>
              <w:left w:w="100" w:type="dxa"/>
            </w:tcMar>
            <w:vAlign w:val="center"/>
          </w:tcPr>
          <w:p w14:paraId="6D7890F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DE91F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D4D210">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2A417036">
            <w:pPr>
              <w:spacing w:before="0" w:after="0"/>
              <w:ind w:left="135"/>
              <w:jc w:val="left"/>
            </w:pPr>
            <w:r>
              <w:rPr>
                <w:rFonts w:ascii="Times New Roman" w:hAnsi="Times New Roman"/>
                <w:b w:val="0"/>
                <w:i w:val="0"/>
                <w:color w:val="000000"/>
                <w:sz w:val="24"/>
              </w:rPr>
              <w:t>Здравствуй, праздник новогодний!</w:t>
            </w:r>
          </w:p>
        </w:tc>
        <w:tc>
          <w:tcPr>
            <w:tcW w:w="815" w:type="dxa"/>
            <w:tcMar>
              <w:top w:w="50" w:type="dxa"/>
              <w:left w:w="100" w:type="dxa"/>
            </w:tcMar>
            <w:vAlign w:val="center"/>
          </w:tcPr>
          <w:p w14:paraId="2783BFE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98C3E5">
            <w:pPr>
              <w:spacing w:before="0" w:after="0" w:line="276" w:lineRule="auto"/>
              <w:ind w:left="135"/>
              <w:jc w:val="center"/>
            </w:pPr>
          </w:p>
        </w:tc>
        <w:tc>
          <w:tcPr>
            <w:tcW w:w="1611" w:type="dxa"/>
            <w:tcMar>
              <w:top w:w="50" w:type="dxa"/>
              <w:left w:w="100" w:type="dxa"/>
            </w:tcMar>
            <w:vAlign w:val="center"/>
          </w:tcPr>
          <w:p w14:paraId="47D939C6">
            <w:pPr>
              <w:spacing w:before="0" w:after="0" w:line="276" w:lineRule="auto"/>
              <w:ind w:left="135"/>
              <w:jc w:val="center"/>
            </w:pPr>
          </w:p>
        </w:tc>
        <w:tc>
          <w:tcPr>
            <w:tcW w:w="1139" w:type="dxa"/>
            <w:tcMar>
              <w:top w:w="50" w:type="dxa"/>
              <w:left w:w="100" w:type="dxa"/>
            </w:tcMar>
            <w:vAlign w:val="center"/>
          </w:tcPr>
          <w:p w14:paraId="26D11D35">
            <w:pPr>
              <w:spacing w:before="0" w:after="0"/>
              <w:ind w:left="135"/>
              <w:jc w:val="left"/>
            </w:pPr>
          </w:p>
        </w:tc>
        <w:tc>
          <w:tcPr>
            <w:tcW w:w="1959" w:type="dxa"/>
            <w:tcMar>
              <w:top w:w="50" w:type="dxa"/>
              <w:left w:w="100" w:type="dxa"/>
            </w:tcMar>
            <w:vAlign w:val="center"/>
          </w:tcPr>
          <w:p w14:paraId="4EABEB4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F2F3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B898AC">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08799FC1">
            <w:pPr>
              <w:spacing w:before="0" w:after="0"/>
              <w:ind w:left="135"/>
              <w:jc w:val="left"/>
            </w:pPr>
            <w:r>
              <w:rPr>
                <w:rFonts w:ascii="Times New Roman" w:hAnsi="Times New Roman"/>
                <w:b w:val="0"/>
                <w:i w:val="0"/>
                <w:color w:val="000000"/>
                <w:sz w:val="24"/>
              </w:rPr>
              <w:t>Волшебный мир сказок. «У лукоморья дуб зелёный…» А.С. Пушкин</w:t>
            </w:r>
          </w:p>
        </w:tc>
        <w:tc>
          <w:tcPr>
            <w:tcW w:w="815" w:type="dxa"/>
            <w:tcMar>
              <w:top w:w="50" w:type="dxa"/>
              <w:left w:w="100" w:type="dxa"/>
            </w:tcMar>
            <w:vAlign w:val="center"/>
          </w:tcPr>
          <w:p w14:paraId="4625179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8CED74">
            <w:pPr>
              <w:spacing w:before="0" w:after="0" w:line="276" w:lineRule="auto"/>
              <w:ind w:left="135"/>
              <w:jc w:val="center"/>
            </w:pPr>
          </w:p>
        </w:tc>
        <w:tc>
          <w:tcPr>
            <w:tcW w:w="1611" w:type="dxa"/>
            <w:tcMar>
              <w:top w:w="50" w:type="dxa"/>
              <w:left w:w="100" w:type="dxa"/>
            </w:tcMar>
            <w:vAlign w:val="center"/>
          </w:tcPr>
          <w:p w14:paraId="6B34A917">
            <w:pPr>
              <w:spacing w:before="0" w:after="0" w:line="276" w:lineRule="auto"/>
              <w:ind w:left="135"/>
              <w:jc w:val="center"/>
            </w:pPr>
          </w:p>
        </w:tc>
        <w:tc>
          <w:tcPr>
            <w:tcW w:w="1139" w:type="dxa"/>
            <w:tcMar>
              <w:top w:w="50" w:type="dxa"/>
              <w:left w:w="100" w:type="dxa"/>
            </w:tcMar>
            <w:vAlign w:val="center"/>
          </w:tcPr>
          <w:p w14:paraId="31408D40">
            <w:pPr>
              <w:spacing w:before="0" w:after="0"/>
              <w:ind w:left="135"/>
              <w:jc w:val="left"/>
            </w:pPr>
          </w:p>
        </w:tc>
        <w:tc>
          <w:tcPr>
            <w:tcW w:w="1959" w:type="dxa"/>
            <w:tcMar>
              <w:top w:w="50" w:type="dxa"/>
              <w:left w:w="100" w:type="dxa"/>
            </w:tcMar>
            <w:vAlign w:val="center"/>
          </w:tcPr>
          <w:p w14:paraId="30B76A7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BAF0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C654AD">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647EBB4F">
            <w:pPr>
              <w:spacing w:before="0" w:after="0"/>
              <w:ind w:left="135"/>
              <w:jc w:val="left"/>
            </w:pPr>
            <w:r>
              <w:rPr>
                <w:rFonts w:ascii="Times New Roman" w:hAnsi="Times New Roman"/>
                <w:b w:val="0"/>
                <w:i w:val="0"/>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74E83B6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F36D642">
            <w:pPr>
              <w:spacing w:before="0" w:after="0" w:line="276" w:lineRule="auto"/>
              <w:ind w:left="135"/>
              <w:jc w:val="center"/>
            </w:pPr>
          </w:p>
        </w:tc>
        <w:tc>
          <w:tcPr>
            <w:tcW w:w="1611" w:type="dxa"/>
            <w:tcMar>
              <w:top w:w="50" w:type="dxa"/>
              <w:left w:w="100" w:type="dxa"/>
            </w:tcMar>
            <w:vAlign w:val="center"/>
          </w:tcPr>
          <w:p w14:paraId="2CB9EB29">
            <w:pPr>
              <w:spacing w:before="0" w:after="0" w:line="276" w:lineRule="auto"/>
              <w:ind w:left="135"/>
              <w:jc w:val="center"/>
            </w:pPr>
          </w:p>
        </w:tc>
        <w:tc>
          <w:tcPr>
            <w:tcW w:w="1139" w:type="dxa"/>
            <w:tcMar>
              <w:top w:w="50" w:type="dxa"/>
              <w:left w:w="100" w:type="dxa"/>
            </w:tcMar>
            <w:vAlign w:val="center"/>
          </w:tcPr>
          <w:p w14:paraId="7E6CA08B">
            <w:pPr>
              <w:spacing w:before="0" w:after="0"/>
              <w:ind w:left="135"/>
              <w:jc w:val="left"/>
            </w:pPr>
          </w:p>
        </w:tc>
        <w:tc>
          <w:tcPr>
            <w:tcW w:w="1959" w:type="dxa"/>
            <w:tcMar>
              <w:top w:w="50" w:type="dxa"/>
              <w:left w:w="100" w:type="dxa"/>
            </w:tcMar>
            <w:vAlign w:val="center"/>
          </w:tcPr>
          <w:p w14:paraId="25A75BE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56CA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F458BDB">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5E61B68D">
            <w:pPr>
              <w:spacing w:before="0" w:after="0"/>
              <w:ind w:left="135"/>
              <w:jc w:val="left"/>
            </w:pPr>
            <w:r>
              <w:rPr>
                <w:rFonts w:ascii="Times New Roman" w:hAnsi="Times New Roman"/>
                <w:b w:val="0"/>
                <w:i w:val="0"/>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30DA9C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09DA8F">
            <w:pPr>
              <w:spacing w:before="0" w:after="0" w:line="276" w:lineRule="auto"/>
              <w:ind w:left="135"/>
              <w:jc w:val="center"/>
            </w:pPr>
          </w:p>
        </w:tc>
        <w:tc>
          <w:tcPr>
            <w:tcW w:w="1611" w:type="dxa"/>
            <w:tcMar>
              <w:top w:w="50" w:type="dxa"/>
              <w:left w:w="100" w:type="dxa"/>
            </w:tcMar>
            <w:vAlign w:val="center"/>
          </w:tcPr>
          <w:p w14:paraId="0BD911A1">
            <w:pPr>
              <w:spacing w:before="0" w:after="0" w:line="276" w:lineRule="auto"/>
              <w:ind w:left="135"/>
              <w:jc w:val="center"/>
            </w:pPr>
          </w:p>
        </w:tc>
        <w:tc>
          <w:tcPr>
            <w:tcW w:w="1139" w:type="dxa"/>
            <w:tcMar>
              <w:top w:w="50" w:type="dxa"/>
              <w:left w:w="100" w:type="dxa"/>
            </w:tcMar>
            <w:vAlign w:val="center"/>
          </w:tcPr>
          <w:p w14:paraId="6E4640CE">
            <w:pPr>
              <w:spacing w:before="0" w:after="0"/>
              <w:ind w:left="135"/>
              <w:jc w:val="left"/>
            </w:pPr>
          </w:p>
        </w:tc>
        <w:tc>
          <w:tcPr>
            <w:tcW w:w="1959" w:type="dxa"/>
            <w:tcMar>
              <w:top w:w="50" w:type="dxa"/>
              <w:left w:w="100" w:type="dxa"/>
            </w:tcMar>
            <w:vAlign w:val="center"/>
          </w:tcPr>
          <w:p w14:paraId="02B1486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79D1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DC9097">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05294221">
            <w:pPr>
              <w:spacing w:before="0" w:after="0"/>
              <w:ind w:left="135"/>
              <w:jc w:val="left"/>
            </w:pPr>
            <w:r>
              <w:rPr>
                <w:rFonts w:ascii="Times New Roman" w:hAnsi="Times New Roman"/>
                <w:b w:val="0"/>
                <w:i w:val="0"/>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5BAB76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467AFF">
            <w:pPr>
              <w:spacing w:before="0" w:after="0" w:line="276" w:lineRule="auto"/>
              <w:ind w:left="135"/>
              <w:jc w:val="center"/>
            </w:pPr>
          </w:p>
        </w:tc>
        <w:tc>
          <w:tcPr>
            <w:tcW w:w="1611" w:type="dxa"/>
            <w:tcMar>
              <w:top w:w="50" w:type="dxa"/>
              <w:left w:w="100" w:type="dxa"/>
            </w:tcMar>
            <w:vAlign w:val="center"/>
          </w:tcPr>
          <w:p w14:paraId="4899B105">
            <w:pPr>
              <w:spacing w:before="0" w:after="0" w:line="276" w:lineRule="auto"/>
              <w:ind w:left="135"/>
              <w:jc w:val="center"/>
            </w:pPr>
          </w:p>
        </w:tc>
        <w:tc>
          <w:tcPr>
            <w:tcW w:w="1139" w:type="dxa"/>
            <w:tcMar>
              <w:top w:w="50" w:type="dxa"/>
              <w:left w:w="100" w:type="dxa"/>
            </w:tcMar>
            <w:vAlign w:val="center"/>
          </w:tcPr>
          <w:p w14:paraId="1D7C9C1B">
            <w:pPr>
              <w:spacing w:before="0" w:after="0"/>
              <w:ind w:left="135"/>
              <w:jc w:val="left"/>
            </w:pPr>
          </w:p>
        </w:tc>
        <w:tc>
          <w:tcPr>
            <w:tcW w:w="1959" w:type="dxa"/>
            <w:tcMar>
              <w:top w:w="50" w:type="dxa"/>
              <w:left w:w="100" w:type="dxa"/>
            </w:tcMar>
            <w:vAlign w:val="center"/>
          </w:tcPr>
          <w:p w14:paraId="3A86D67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EDC1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56622D">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1DA8DD85">
            <w:pPr>
              <w:spacing w:before="0" w:after="0"/>
              <w:ind w:left="135"/>
              <w:jc w:val="left"/>
            </w:pPr>
            <w:r>
              <w:rPr>
                <w:rFonts w:ascii="Times New Roman" w:hAnsi="Times New Roman"/>
                <w:b w:val="0"/>
                <w:i w:val="0"/>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614E232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8E786C6">
            <w:pPr>
              <w:spacing w:before="0" w:after="0" w:line="276" w:lineRule="auto"/>
              <w:ind w:left="135"/>
              <w:jc w:val="center"/>
            </w:pPr>
          </w:p>
        </w:tc>
        <w:tc>
          <w:tcPr>
            <w:tcW w:w="1611" w:type="dxa"/>
            <w:tcMar>
              <w:top w:w="50" w:type="dxa"/>
              <w:left w:w="100" w:type="dxa"/>
            </w:tcMar>
            <w:vAlign w:val="center"/>
          </w:tcPr>
          <w:p w14:paraId="4232148C">
            <w:pPr>
              <w:spacing w:before="0" w:after="0" w:line="276" w:lineRule="auto"/>
              <w:ind w:left="135"/>
              <w:jc w:val="center"/>
            </w:pPr>
          </w:p>
        </w:tc>
        <w:tc>
          <w:tcPr>
            <w:tcW w:w="1139" w:type="dxa"/>
            <w:tcMar>
              <w:top w:w="50" w:type="dxa"/>
              <w:left w:w="100" w:type="dxa"/>
            </w:tcMar>
            <w:vAlign w:val="center"/>
          </w:tcPr>
          <w:p w14:paraId="34662AC3">
            <w:pPr>
              <w:spacing w:before="0" w:after="0"/>
              <w:ind w:left="135"/>
              <w:jc w:val="left"/>
            </w:pPr>
          </w:p>
        </w:tc>
        <w:tc>
          <w:tcPr>
            <w:tcW w:w="1959" w:type="dxa"/>
            <w:tcMar>
              <w:top w:w="50" w:type="dxa"/>
              <w:left w:w="100" w:type="dxa"/>
            </w:tcMar>
            <w:vAlign w:val="center"/>
          </w:tcPr>
          <w:p w14:paraId="7C87AC7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2220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20E26A">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08826811">
            <w:pPr>
              <w:spacing w:before="0" w:after="0"/>
              <w:ind w:left="135"/>
              <w:jc w:val="left"/>
            </w:pPr>
            <w:r>
              <w:rPr>
                <w:rFonts w:ascii="Times New Roman" w:hAnsi="Times New Roman"/>
                <w:b w:val="0"/>
                <w:i w:val="0"/>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262010E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B441C7B">
            <w:pPr>
              <w:spacing w:before="0" w:after="0" w:line="276" w:lineRule="auto"/>
              <w:ind w:left="135"/>
              <w:jc w:val="center"/>
            </w:pPr>
          </w:p>
        </w:tc>
        <w:tc>
          <w:tcPr>
            <w:tcW w:w="1611" w:type="dxa"/>
            <w:tcMar>
              <w:top w:w="50" w:type="dxa"/>
              <w:left w:w="100" w:type="dxa"/>
            </w:tcMar>
            <w:vAlign w:val="center"/>
          </w:tcPr>
          <w:p w14:paraId="548EE5FB">
            <w:pPr>
              <w:spacing w:before="0" w:after="0" w:line="276" w:lineRule="auto"/>
              <w:ind w:left="135"/>
              <w:jc w:val="center"/>
            </w:pPr>
          </w:p>
        </w:tc>
        <w:tc>
          <w:tcPr>
            <w:tcW w:w="1139" w:type="dxa"/>
            <w:tcMar>
              <w:top w:w="50" w:type="dxa"/>
              <w:left w:w="100" w:type="dxa"/>
            </w:tcMar>
            <w:vAlign w:val="center"/>
          </w:tcPr>
          <w:p w14:paraId="48C7636E">
            <w:pPr>
              <w:spacing w:before="0" w:after="0"/>
              <w:ind w:left="135"/>
              <w:jc w:val="left"/>
            </w:pPr>
          </w:p>
        </w:tc>
        <w:tc>
          <w:tcPr>
            <w:tcW w:w="1959" w:type="dxa"/>
            <w:tcMar>
              <w:top w:w="50" w:type="dxa"/>
              <w:left w:w="100" w:type="dxa"/>
            </w:tcMar>
            <w:vAlign w:val="center"/>
          </w:tcPr>
          <w:p w14:paraId="16EB6B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756F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EBDDBB">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7FD6DE53">
            <w:pPr>
              <w:spacing w:before="0" w:after="0"/>
              <w:ind w:left="135"/>
              <w:jc w:val="left"/>
            </w:pPr>
            <w:r>
              <w:rPr>
                <w:rFonts w:ascii="Times New Roman" w:hAnsi="Times New Roman"/>
                <w:b w:val="0"/>
                <w:i w:val="0"/>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4ABAC3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32858B">
            <w:pPr>
              <w:spacing w:before="0" w:after="0" w:line="276" w:lineRule="auto"/>
              <w:ind w:left="135"/>
              <w:jc w:val="center"/>
            </w:pPr>
          </w:p>
        </w:tc>
        <w:tc>
          <w:tcPr>
            <w:tcW w:w="1611" w:type="dxa"/>
            <w:tcMar>
              <w:top w:w="50" w:type="dxa"/>
              <w:left w:w="100" w:type="dxa"/>
            </w:tcMar>
            <w:vAlign w:val="center"/>
          </w:tcPr>
          <w:p w14:paraId="3CA3F48D">
            <w:pPr>
              <w:spacing w:before="0" w:after="0" w:line="276" w:lineRule="auto"/>
              <w:ind w:left="135"/>
              <w:jc w:val="center"/>
            </w:pPr>
          </w:p>
        </w:tc>
        <w:tc>
          <w:tcPr>
            <w:tcW w:w="1139" w:type="dxa"/>
            <w:tcMar>
              <w:top w:w="50" w:type="dxa"/>
              <w:left w:w="100" w:type="dxa"/>
            </w:tcMar>
            <w:vAlign w:val="center"/>
          </w:tcPr>
          <w:p w14:paraId="6523DF1D">
            <w:pPr>
              <w:spacing w:before="0" w:after="0"/>
              <w:ind w:left="135"/>
              <w:jc w:val="left"/>
            </w:pPr>
          </w:p>
        </w:tc>
        <w:tc>
          <w:tcPr>
            <w:tcW w:w="1959" w:type="dxa"/>
            <w:tcMar>
              <w:top w:w="50" w:type="dxa"/>
              <w:left w:w="100" w:type="dxa"/>
            </w:tcMar>
            <w:vAlign w:val="center"/>
          </w:tcPr>
          <w:p w14:paraId="1AC7072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6DE7C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6E82350">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35ED124D">
            <w:pPr>
              <w:spacing w:before="0" w:after="0"/>
              <w:ind w:left="135"/>
              <w:jc w:val="left"/>
            </w:pPr>
            <w:r>
              <w:rPr>
                <w:rFonts w:ascii="Times New Roman" w:hAnsi="Times New Roman"/>
                <w:b w:val="0"/>
                <w:i w:val="0"/>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2795253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3F6CFE">
            <w:pPr>
              <w:spacing w:before="0" w:after="0" w:line="276" w:lineRule="auto"/>
              <w:ind w:left="135"/>
              <w:jc w:val="center"/>
            </w:pPr>
          </w:p>
        </w:tc>
        <w:tc>
          <w:tcPr>
            <w:tcW w:w="1611" w:type="dxa"/>
            <w:tcMar>
              <w:top w:w="50" w:type="dxa"/>
              <w:left w:w="100" w:type="dxa"/>
            </w:tcMar>
            <w:vAlign w:val="center"/>
          </w:tcPr>
          <w:p w14:paraId="10E17173">
            <w:pPr>
              <w:spacing w:before="0" w:after="0" w:line="276" w:lineRule="auto"/>
              <w:ind w:left="135"/>
              <w:jc w:val="center"/>
            </w:pPr>
          </w:p>
        </w:tc>
        <w:tc>
          <w:tcPr>
            <w:tcW w:w="1139" w:type="dxa"/>
            <w:tcMar>
              <w:top w:w="50" w:type="dxa"/>
              <w:left w:w="100" w:type="dxa"/>
            </w:tcMar>
            <w:vAlign w:val="center"/>
          </w:tcPr>
          <w:p w14:paraId="0772F184">
            <w:pPr>
              <w:spacing w:before="0" w:after="0"/>
              <w:ind w:left="135"/>
              <w:jc w:val="left"/>
            </w:pPr>
          </w:p>
        </w:tc>
        <w:tc>
          <w:tcPr>
            <w:tcW w:w="1959" w:type="dxa"/>
            <w:tcMar>
              <w:top w:w="50" w:type="dxa"/>
              <w:left w:w="100" w:type="dxa"/>
            </w:tcMar>
            <w:vAlign w:val="center"/>
          </w:tcPr>
          <w:p w14:paraId="40AEF20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3212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19D31C">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06BE703D">
            <w:pPr>
              <w:spacing w:before="0" w:after="0"/>
              <w:ind w:left="135"/>
              <w:jc w:val="left"/>
            </w:pPr>
            <w:r>
              <w:rPr>
                <w:rFonts w:ascii="Times New Roman" w:hAnsi="Times New Roman"/>
                <w:b w:val="0"/>
                <w:i w:val="0"/>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7D73C1E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E4A008">
            <w:pPr>
              <w:spacing w:before="0" w:after="0" w:line="276" w:lineRule="auto"/>
              <w:ind w:left="135"/>
              <w:jc w:val="center"/>
            </w:pPr>
          </w:p>
        </w:tc>
        <w:tc>
          <w:tcPr>
            <w:tcW w:w="1611" w:type="dxa"/>
            <w:tcMar>
              <w:top w:w="50" w:type="dxa"/>
              <w:left w:w="100" w:type="dxa"/>
            </w:tcMar>
            <w:vAlign w:val="center"/>
          </w:tcPr>
          <w:p w14:paraId="5E7BC256">
            <w:pPr>
              <w:spacing w:before="0" w:after="0" w:line="276" w:lineRule="auto"/>
              <w:ind w:left="135"/>
              <w:jc w:val="center"/>
            </w:pPr>
          </w:p>
        </w:tc>
        <w:tc>
          <w:tcPr>
            <w:tcW w:w="1139" w:type="dxa"/>
            <w:tcMar>
              <w:top w:w="50" w:type="dxa"/>
              <w:left w:w="100" w:type="dxa"/>
            </w:tcMar>
            <w:vAlign w:val="center"/>
          </w:tcPr>
          <w:p w14:paraId="02F935D7">
            <w:pPr>
              <w:spacing w:before="0" w:after="0"/>
              <w:ind w:left="135"/>
              <w:jc w:val="left"/>
            </w:pPr>
          </w:p>
        </w:tc>
        <w:tc>
          <w:tcPr>
            <w:tcW w:w="1959" w:type="dxa"/>
            <w:tcMar>
              <w:top w:w="50" w:type="dxa"/>
              <w:left w:w="100" w:type="dxa"/>
            </w:tcMar>
            <w:vAlign w:val="center"/>
          </w:tcPr>
          <w:p w14:paraId="4F1B85F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0314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2CC48A">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4CCEF453">
            <w:pPr>
              <w:spacing w:before="0" w:after="0"/>
              <w:ind w:left="135"/>
              <w:jc w:val="left"/>
            </w:pPr>
            <w:r>
              <w:rPr>
                <w:rFonts w:ascii="Times New Roman" w:hAnsi="Times New Roman"/>
                <w:b w:val="0"/>
                <w:i w:val="0"/>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363CCE0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435099">
            <w:pPr>
              <w:spacing w:before="0" w:after="0" w:line="276" w:lineRule="auto"/>
              <w:ind w:left="135"/>
              <w:jc w:val="center"/>
            </w:pPr>
          </w:p>
        </w:tc>
        <w:tc>
          <w:tcPr>
            <w:tcW w:w="1611" w:type="dxa"/>
            <w:tcMar>
              <w:top w:w="50" w:type="dxa"/>
              <w:left w:w="100" w:type="dxa"/>
            </w:tcMar>
            <w:vAlign w:val="center"/>
          </w:tcPr>
          <w:p w14:paraId="7EB1C7C1">
            <w:pPr>
              <w:spacing w:before="0" w:after="0" w:line="276" w:lineRule="auto"/>
              <w:ind w:left="135"/>
              <w:jc w:val="center"/>
            </w:pPr>
          </w:p>
        </w:tc>
        <w:tc>
          <w:tcPr>
            <w:tcW w:w="1139" w:type="dxa"/>
            <w:tcMar>
              <w:top w:w="50" w:type="dxa"/>
              <w:left w:w="100" w:type="dxa"/>
            </w:tcMar>
            <w:vAlign w:val="center"/>
          </w:tcPr>
          <w:p w14:paraId="3915ADC4">
            <w:pPr>
              <w:spacing w:before="0" w:after="0"/>
              <w:ind w:left="135"/>
              <w:jc w:val="left"/>
            </w:pPr>
          </w:p>
        </w:tc>
        <w:tc>
          <w:tcPr>
            <w:tcW w:w="1959" w:type="dxa"/>
            <w:tcMar>
              <w:top w:w="50" w:type="dxa"/>
              <w:left w:w="100" w:type="dxa"/>
            </w:tcMar>
            <w:vAlign w:val="center"/>
          </w:tcPr>
          <w:p w14:paraId="1FAD870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8029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8E00D8">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71259D87">
            <w:pPr>
              <w:spacing w:before="0" w:after="0"/>
              <w:ind w:left="135"/>
              <w:jc w:val="left"/>
            </w:pPr>
            <w:r>
              <w:rPr>
                <w:rFonts w:ascii="Times New Roman" w:hAnsi="Times New Roman"/>
                <w:b w:val="0"/>
                <w:i w:val="0"/>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14:paraId="75F78B6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3E71D8D">
            <w:pPr>
              <w:spacing w:before="0" w:after="0" w:line="276" w:lineRule="auto"/>
              <w:ind w:left="135"/>
              <w:jc w:val="center"/>
            </w:pPr>
          </w:p>
        </w:tc>
        <w:tc>
          <w:tcPr>
            <w:tcW w:w="1611" w:type="dxa"/>
            <w:tcMar>
              <w:top w:w="50" w:type="dxa"/>
              <w:left w:w="100" w:type="dxa"/>
            </w:tcMar>
            <w:vAlign w:val="center"/>
          </w:tcPr>
          <w:p w14:paraId="044F4E6C">
            <w:pPr>
              <w:spacing w:before="0" w:after="0" w:line="276" w:lineRule="auto"/>
              <w:ind w:left="135"/>
              <w:jc w:val="center"/>
            </w:pPr>
          </w:p>
        </w:tc>
        <w:tc>
          <w:tcPr>
            <w:tcW w:w="1139" w:type="dxa"/>
            <w:tcMar>
              <w:top w:w="50" w:type="dxa"/>
              <w:left w:w="100" w:type="dxa"/>
            </w:tcMar>
            <w:vAlign w:val="center"/>
          </w:tcPr>
          <w:p w14:paraId="5BE12F27">
            <w:pPr>
              <w:spacing w:before="0" w:after="0"/>
              <w:ind w:left="135"/>
              <w:jc w:val="left"/>
            </w:pPr>
          </w:p>
        </w:tc>
        <w:tc>
          <w:tcPr>
            <w:tcW w:w="1959" w:type="dxa"/>
            <w:tcMar>
              <w:top w:w="50" w:type="dxa"/>
              <w:left w:w="100" w:type="dxa"/>
            </w:tcMar>
            <w:vAlign w:val="center"/>
          </w:tcPr>
          <w:p w14:paraId="675BACF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DEE8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0B3F0C">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050FA5E5">
            <w:pPr>
              <w:spacing w:before="0" w:after="0"/>
              <w:ind w:left="135"/>
              <w:jc w:val="left"/>
            </w:pPr>
            <w:r>
              <w:rPr>
                <w:rFonts w:ascii="Times New Roman" w:hAnsi="Times New Roman"/>
                <w:b w:val="0"/>
                <w:i w:val="0"/>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239E1A0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97A6A0">
            <w:pPr>
              <w:spacing w:before="0" w:after="0" w:line="276" w:lineRule="auto"/>
              <w:ind w:left="135"/>
              <w:jc w:val="center"/>
            </w:pPr>
          </w:p>
        </w:tc>
        <w:tc>
          <w:tcPr>
            <w:tcW w:w="1611" w:type="dxa"/>
            <w:tcMar>
              <w:top w:w="50" w:type="dxa"/>
              <w:left w:w="100" w:type="dxa"/>
            </w:tcMar>
            <w:vAlign w:val="center"/>
          </w:tcPr>
          <w:p w14:paraId="62604C42">
            <w:pPr>
              <w:spacing w:before="0" w:after="0" w:line="276" w:lineRule="auto"/>
              <w:ind w:left="135"/>
              <w:jc w:val="center"/>
            </w:pPr>
          </w:p>
        </w:tc>
        <w:tc>
          <w:tcPr>
            <w:tcW w:w="1139" w:type="dxa"/>
            <w:tcMar>
              <w:top w:w="50" w:type="dxa"/>
              <w:left w:w="100" w:type="dxa"/>
            </w:tcMar>
            <w:vAlign w:val="center"/>
          </w:tcPr>
          <w:p w14:paraId="5DFD4B60">
            <w:pPr>
              <w:spacing w:before="0" w:after="0"/>
              <w:ind w:left="135"/>
              <w:jc w:val="left"/>
            </w:pPr>
          </w:p>
        </w:tc>
        <w:tc>
          <w:tcPr>
            <w:tcW w:w="1959" w:type="dxa"/>
            <w:tcMar>
              <w:top w:w="50" w:type="dxa"/>
              <w:left w:w="100" w:type="dxa"/>
            </w:tcMar>
            <w:vAlign w:val="center"/>
          </w:tcPr>
          <w:p w14:paraId="5EC65D0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B04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80A5B3">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6F788247">
            <w:pPr>
              <w:spacing w:before="0" w:after="0"/>
              <w:ind w:left="135"/>
              <w:jc w:val="left"/>
            </w:pPr>
            <w:r>
              <w:rPr>
                <w:rFonts w:ascii="Times New Roman" w:hAnsi="Times New Roman"/>
                <w:b w:val="0"/>
                <w:i w:val="0"/>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10C3A7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F639F7">
            <w:pPr>
              <w:spacing w:before="0" w:after="0" w:line="276" w:lineRule="auto"/>
              <w:ind w:left="135"/>
              <w:jc w:val="center"/>
            </w:pPr>
          </w:p>
        </w:tc>
        <w:tc>
          <w:tcPr>
            <w:tcW w:w="1611" w:type="dxa"/>
            <w:tcMar>
              <w:top w:w="50" w:type="dxa"/>
              <w:left w:w="100" w:type="dxa"/>
            </w:tcMar>
            <w:vAlign w:val="center"/>
          </w:tcPr>
          <w:p w14:paraId="655392C6">
            <w:pPr>
              <w:spacing w:before="0" w:after="0" w:line="276" w:lineRule="auto"/>
              <w:ind w:left="135"/>
              <w:jc w:val="center"/>
            </w:pPr>
          </w:p>
        </w:tc>
        <w:tc>
          <w:tcPr>
            <w:tcW w:w="1139" w:type="dxa"/>
            <w:tcMar>
              <w:top w:w="50" w:type="dxa"/>
              <w:left w:w="100" w:type="dxa"/>
            </w:tcMar>
            <w:vAlign w:val="center"/>
          </w:tcPr>
          <w:p w14:paraId="0A4A304C">
            <w:pPr>
              <w:spacing w:before="0" w:after="0"/>
              <w:ind w:left="135"/>
              <w:jc w:val="left"/>
            </w:pPr>
          </w:p>
        </w:tc>
        <w:tc>
          <w:tcPr>
            <w:tcW w:w="1959" w:type="dxa"/>
            <w:tcMar>
              <w:top w:w="50" w:type="dxa"/>
              <w:left w:w="100" w:type="dxa"/>
            </w:tcMar>
            <w:vAlign w:val="center"/>
          </w:tcPr>
          <w:p w14:paraId="6B37FB0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5EBB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C70C5C">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2EF4E0D7">
            <w:pPr>
              <w:spacing w:before="0" w:after="0"/>
              <w:ind w:left="135"/>
              <w:jc w:val="left"/>
            </w:pPr>
            <w:r>
              <w:rPr>
                <w:rFonts w:ascii="Times New Roman" w:hAnsi="Times New Roman"/>
                <w:b w:val="0"/>
                <w:i w:val="0"/>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14:paraId="491E9FE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DE9929">
            <w:pPr>
              <w:spacing w:before="0" w:after="0" w:line="276" w:lineRule="auto"/>
              <w:ind w:left="135"/>
              <w:jc w:val="center"/>
            </w:pPr>
          </w:p>
        </w:tc>
        <w:tc>
          <w:tcPr>
            <w:tcW w:w="1611" w:type="dxa"/>
            <w:tcMar>
              <w:top w:w="50" w:type="dxa"/>
              <w:left w:w="100" w:type="dxa"/>
            </w:tcMar>
            <w:vAlign w:val="center"/>
          </w:tcPr>
          <w:p w14:paraId="5C0D6A6F">
            <w:pPr>
              <w:spacing w:before="0" w:after="0" w:line="276" w:lineRule="auto"/>
              <w:ind w:left="135"/>
              <w:jc w:val="center"/>
            </w:pPr>
          </w:p>
        </w:tc>
        <w:tc>
          <w:tcPr>
            <w:tcW w:w="1139" w:type="dxa"/>
            <w:tcMar>
              <w:top w:w="50" w:type="dxa"/>
              <w:left w:w="100" w:type="dxa"/>
            </w:tcMar>
            <w:vAlign w:val="center"/>
          </w:tcPr>
          <w:p w14:paraId="267B9487">
            <w:pPr>
              <w:spacing w:before="0" w:after="0"/>
              <w:ind w:left="135"/>
              <w:jc w:val="left"/>
            </w:pPr>
          </w:p>
        </w:tc>
        <w:tc>
          <w:tcPr>
            <w:tcW w:w="1959" w:type="dxa"/>
            <w:tcMar>
              <w:top w:w="50" w:type="dxa"/>
              <w:left w:w="100" w:type="dxa"/>
            </w:tcMar>
            <w:vAlign w:val="center"/>
          </w:tcPr>
          <w:p w14:paraId="0F64856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2449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16D385">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22CFAB34">
            <w:pPr>
              <w:spacing w:before="0" w:after="0"/>
              <w:ind w:left="135"/>
              <w:jc w:val="left"/>
            </w:pPr>
            <w:r>
              <w:rPr>
                <w:rFonts w:ascii="Times New Roman" w:hAnsi="Times New Roman"/>
                <w:b w:val="0"/>
                <w:i w:val="0"/>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05477E7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0E203B">
            <w:pPr>
              <w:spacing w:before="0" w:after="0" w:line="276" w:lineRule="auto"/>
              <w:ind w:left="135"/>
              <w:jc w:val="center"/>
            </w:pPr>
          </w:p>
        </w:tc>
        <w:tc>
          <w:tcPr>
            <w:tcW w:w="1611" w:type="dxa"/>
            <w:tcMar>
              <w:top w:w="50" w:type="dxa"/>
              <w:left w:w="100" w:type="dxa"/>
            </w:tcMar>
            <w:vAlign w:val="center"/>
          </w:tcPr>
          <w:p w14:paraId="34DB4EDE">
            <w:pPr>
              <w:spacing w:before="0" w:after="0" w:line="276" w:lineRule="auto"/>
              <w:ind w:left="135"/>
              <w:jc w:val="center"/>
            </w:pPr>
          </w:p>
        </w:tc>
        <w:tc>
          <w:tcPr>
            <w:tcW w:w="1139" w:type="dxa"/>
            <w:tcMar>
              <w:top w:w="50" w:type="dxa"/>
              <w:left w:w="100" w:type="dxa"/>
            </w:tcMar>
            <w:vAlign w:val="center"/>
          </w:tcPr>
          <w:p w14:paraId="609C03EF">
            <w:pPr>
              <w:spacing w:before="0" w:after="0"/>
              <w:ind w:left="135"/>
              <w:jc w:val="left"/>
            </w:pPr>
          </w:p>
        </w:tc>
        <w:tc>
          <w:tcPr>
            <w:tcW w:w="1959" w:type="dxa"/>
            <w:tcMar>
              <w:top w:w="50" w:type="dxa"/>
              <w:left w:w="100" w:type="dxa"/>
            </w:tcMar>
            <w:vAlign w:val="center"/>
          </w:tcPr>
          <w:p w14:paraId="4479EB4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F7A5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ED25D4">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6CD5ED1E">
            <w:pPr>
              <w:spacing w:before="0" w:after="0"/>
              <w:ind w:left="135"/>
              <w:jc w:val="left"/>
            </w:pPr>
            <w:r>
              <w:rPr>
                <w:rFonts w:ascii="Times New Roman" w:hAnsi="Times New Roman"/>
                <w:b w:val="0"/>
                <w:i w:val="0"/>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44D647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869742">
            <w:pPr>
              <w:spacing w:before="0" w:after="0" w:line="276" w:lineRule="auto"/>
              <w:ind w:left="135"/>
              <w:jc w:val="center"/>
            </w:pPr>
          </w:p>
        </w:tc>
        <w:tc>
          <w:tcPr>
            <w:tcW w:w="1611" w:type="dxa"/>
            <w:tcMar>
              <w:top w:w="50" w:type="dxa"/>
              <w:left w:w="100" w:type="dxa"/>
            </w:tcMar>
            <w:vAlign w:val="center"/>
          </w:tcPr>
          <w:p w14:paraId="71BC7B6D">
            <w:pPr>
              <w:spacing w:before="0" w:after="0" w:line="276" w:lineRule="auto"/>
              <w:ind w:left="135"/>
              <w:jc w:val="center"/>
            </w:pPr>
          </w:p>
        </w:tc>
        <w:tc>
          <w:tcPr>
            <w:tcW w:w="1139" w:type="dxa"/>
            <w:tcMar>
              <w:top w:w="50" w:type="dxa"/>
              <w:left w:w="100" w:type="dxa"/>
            </w:tcMar>
            <w:vAlign w:val="center"/>
          </w:tcPr>
          <w:p w14:paraId="0DA5BB61">
            <w:pPr>
              <w:spacing w:before="0" w:after="0"/>
              <w:ind w:left="135"/>
              <w:jc w:val="left"/>
            </w:pPr>
          </w:p>
        </w:tc>
        <w:tc>
          <w:tcPr>
            <w:tcW w:w="1959" w:type="dxa"/>
            <w:tcMar>
              <w:top w:w="50" w:type="dxa"/>
              <w:left w:w="100" w:type="dxa"/>
            </w:tcMar>
            <w:vAlign w:val="center"/>
          </w:tcPr>
          <w:p w14:paraId="481356B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41E1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4CD4D2">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78D3707E">
            <w:pPr>
              <w:spacing w:before="0" w:after="0"/>
              <w:ind w:left="135"/>
              <w:jc w:val="left"/>
            </w:pPr>
            <w:r>
              <w:rPr>
                <w:rFonts w:ascii="Times New Roman" w:hAnsi="Times New Roman"/>
                <w:b w:val="0"/>
                <w:i w:val="0"/>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79D8449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B72AAED">
            <w:pPr>
              <w:spacing w:before="0" w:after="0" w:line="276" w:lineRule="auto"/>
              <w:ind w:left="135"/>
              <w:jc w:val="center"/>
            </w:pPr>
          </w:p>
        </w:tc>
        <w:tc>
          <w:tcPr>
            <w:tcW w:w="1611" w:type="dxa"/>
            <w:tcMar>
              <w:top w:w="50" w:type="dxa"/>
              <w:left w:w="100" w:type="dxa"/>
            </w:tcMar>
            <w:vAlign w:val="center"/>
          </w:tcPr>
          <w:p w14:paraId="56335841">
            <w:pPr>
              <w:spacing w:before="0" w:after="0" w:line="276" w:lineRule="auto"/>
              <w:ind w:left="135"/>
              <w:jc w:val="center"/>
            </w:pPr>
          </w:p>
        </w:tc>
        <w:tc>
          <w:tcPr>
            <w:tcW w:w="1139" w:type="dxa"/>
            <w:tcMar>
              <w:top w:w="50" w:type="dxa"/>
              <w:left w:w="100" w:type="dxa"/>
            </w:tcMar>
            <w:vAlign w:val="center"/>
          </w:tcPr>
          <w:p w14:paraId="3C836346">
            <w:pPr>
              <w:spacing w:before="0" w:after="0"/>
              <w:ind w:left="135"/>
              <w:jc w:val="left"/>
            </w:pPr>
          </w:p>
        </w:tc>
        <w:tc>
          <w:tcPr>
            <w:tcW w:w="1959" w:type="dxa"/>
            <w:tcMar>
              <w:top w:w="50" w:type="dxa"/>
              <w:left w:w="100" w:type="dxa"/>
            </w:tcMar>
            <w:vAlign w:val="center"/>
          </w:tcPr>
          <w:p w14:paraId="313CB1A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EDB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3A4FDA">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05684417">
            <w:pPr>
              <w:spacing w:before="0" w:after="0"/>
              <w:ind w:left="135"/>
              <w:jc w:val="left"/>
            </w:pPr>
            <w:r>
              <w:rPr>
                <w:rFonts w:ascii="Times New Roman" w:hAnsi="Times New Roman"/>
                <w:b w:val="0"/>
                <w:i w:val="0"/>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07F13E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25DEDC">
            <w:pPr>
              <w:spacing w:before="0" w:after="0" w:line="276" w:lineRule="auto"/>
              <w:ind w:left="135"/>
              <w:jc w:val="center"/>
            </w:pPr>
          </w:p>
        </w:tc>
        <w:tc>
          <w:tcPr>
            <w:tcW w:w="1611" w:type="dxa"/>
            <w:tcMar>
              <w:top w:w="50" w:type="dxa"/>
              <w:left w:w="100" w:type="dxa"/>
            </w:tcMar>
            <w:vAlign w:val="center"/>
          </w:tcPr>
          <w:p w14:paraId="73984EA6">
            <w:pPr>
              <w:spacing w:before="0" w:after="0" w:line="276" w:lineRule="auto"/>
              <w:ind w:left="135"/>
              <w:jc w:val="center"/>
            </w:pPr>
          </w:p>
        </w:tc>
        <w:tc>
          <w:tcPr>
            <w:tcW w:w="1139" w:type="dxa"/>
            <w:tcMar>
              <w:top w:w="50" w:type="dxa"/>
              <w:left w:w="100" w:type="dxa"/>
            </w:tcMar>
            <w:vAlign w:val="center"/>
          </w:tcPr>
          <w:p w14:paraId="5F5E4AD2">
            <w:pPr>
              <w:spacing w:before="0" w:after="0"/>
              <w:ind w:left="135"/>
              <w:jc w:val="left"/>
            </w:pPr>
          </w:p>
        </w:tc>
        <w:tc>
          <w:tcPr>
            <w:tcW w:w="1959" w:type="dxa"/>
            <w:tcMar>
              <w:top w:w="50" w:type="dxa"/>
              <w:left w:w="100" w:type="dxa"/>
            </w:tcMar>
            <w:vAlign w:val="center"/>
          </w:tcPr>
          <w:p w14:paraId="608A2FD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1FA0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5F8E3B">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6F0C9B18">
            <w:pPr>
              <w:spacing w:before="0" w:after="0"/>
              <w:ind w:left="135"/>
              <w:jc w:val="left"/>
            </w:pPr>
            <w:r>
              <w:rPr>
                <w:rFonts w:ascii="Times New Roman" w:hAnsi="Times New Roman"/>
                <w:b w:val="0"/>
                <w:i w:val="0"/>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14:paraId="7C3B09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9D67C8E">
            <w:pPr>
              <w:spacing w:before="0" w:after="0" w:line="276" w:lineRule="auto"/>
              <w:ind w:left="135"/>
              <w:jc w:val="center"/>
            </w:pPr>
          </w:p>
        </w:tc>
        <w:tc>
          <w:tcPr>
            <w:tcW w:w="1611" w:type="dxa"/>
            <w:tcMar>
              <w:top w:w="50" w:type="dxa"/>
              <w:left w:w="100" w:type="dxa"/>
            </w:tcMar>
            <w:vAlign w:val="center"/>
          </w:tcPr>
          <w:p w14:paraId="68208D6D">
            <w:pPr>
              <w:spacing w:before="0" w:after="0" w:line="276" w:lineRule="auto"/>
              <w:ind w:left="135"/>
              <w:jc w:val="center"/>
            </w:pPr>
          </w:p>
        </w:tc>
        <w:tc>
          <w:tcPr>
            <w:tcW w:w="1139" w:type="dxa"/>
            <w:tcMar>
              <w:top w:w="50" w:type="dxa"/>
              <w:left w:w="100" w:type="dxa"/>
            </w:tcMar>
            <w:vAlign w:val="center"/>
          </w:tcPr>
          <w:p w14:paraId="7B8A50EA">
            <w:pPr>
              <w:spacing w:before="0" w:after="0"/>
              <w:ind w:left="135"/>
              <w:jc w:val="left"/>
            </w:pPr>
          </w:p>
        </w:tc>
        <w:tc>
          <w:tcPr>
            <w:tcW w:w="1959" w:type="dxa"/>
            <w:tcMar>
              <w:top w:w="50" w:type="dxa"/>
              <w:left w:w="100" w:type="dxa"/>
            </w:tcMar>
            <w:vAlign w:val="center"/>
          </w:tcPr>
          <w:p w14:paraId="7ED3089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8036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CD11D5">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23618260">
            <w:pPr>
              <w:spacing w:before="0" w:after="0"/>
              <w:ind w:left="135"/>
              <w:jc w:val="left"/>
            </w:pPr>
            <w:r>
              <w:rPr>
                <w:rFonts w:ascii="Times New Roman" w:hAnsi="Times New Roman"/>
                <w:b w:val="0"/>
                <w:i w:val="0"/>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14:paraId="288C665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CBA0B6">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1B7F3BF6">
            <w:pPr>
              <w:spacing w:before="0" w:after="0" w:line="276" w:lineRule="auto"/>
              <w:ind w:left="135"/>
              <w:jc w:val="center"/>
            </w:pPr>
          </w:p>
        </w:tc>
        <w:tc>
          <w:tcPr>
            <w:tcW w:w="1139" w:type="dxa"/>
            <w:tcMar>
              <w:top w:w="50" w:type="dxa"/>
              <w:left w:w="100" w:type="dxa"/>
            </w:tcMar>
            <w:vAlign w:val="center"/>
          </w:tcPr>
          <w:p w14:paraId="5E9B28F3">
            <w:pPr>
              <w:spacing w:before="0" w:after="0"/>
              <w:ind w:left="135"/>
              <w:jc w:val="left"/>
            </w:pPr>
          </w:p>
        </w:tc>
        <w:tc>
          <w:tcPr>
            <w:tcW w:w="1959" w:type="dxa"/>
            <w:tcMar>
              <w:top w:w="50" w:type="dxa"/>
              <w:left w:w="100" w:type="dxa"/>
            </w:tcMar>
            <w:vAlign w:val="center"/>
          </w:tcPr>
          <w:p w14:paraId="5BB96DE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D3CE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3DBB7B">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7BECC46A">
            <w:pPr>
              <w:spacing w:before="0" w:after="0"/>
              <w:ind w:left="135"/>
              <w:jc w:val="left"/>
            </w:pPr>
            <w:r>
              <w:rPr>
                <w:rFonts w:ascii="Times New Roman" w:hAnsi="Times New Roman"/>
                <w:b w:val="0"/>
                <w:i w:val="0"/>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2C2FF2A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114B65">
            <w:pPr>
              <w:spacing w:before="0" w:after="0" w:line="276" w:lineRule="auto"/>
              <w:ind w:left="135"/>
              <w:jc w:val="center"/>
            </w:pPr>
          </w:p>
        </w:tc>
        <w:tc>
          <w:tcPr>
            <w:tcW w:w="1611" w:type="dxa"/>
            <w:tcMar>
              <w:top w:w="50" w:type="dxa"/>
              <w:left w:w="100" w:type="dxa"/>
            </w:tcMar>
            <w:vAlign w:val="center"/>
          </w:tcPr>
          <w:p w14:paraId="09688DB3">
            <w:pPr>
              <w:spacing w:before="0" w:after="0" w:line="276" w:lineRule="auto"/>
              <w:ind w:left="135"/>
              <w:jc w:val="center"/>
            </w:pPr>
          </w:p>
        </w:tc>
        <w:tc>
          <w:tcPr>
            <w:tcW w:w="1139" w:type="dxa"/>
            <w:tcMar>
              <w:top w:w="50" w:type="dxa"/>
              <w:left w:w="100" w:type="dxa"/>
            </w:tcMar>
            <w:vAlign w:val="center"/>
          </w:tcPr>
          <w:p w14:paraId="6C94821C">
            <w:pPr>
              <w:spacing w:before="0" w:after="0"/>
              <w:ind w:left="135"/>
              <w:jc w:val="left"/>
            </w:pPr>
          </w:p>
        </w:tc>
        <w:tc>
          <w:tcPr>
            <w:tcW w:w="1959" w:type="dxa"/>
            <w:tcMar>
              <w:top w:w="50" w:type="dxa"/>
              <w:left w:w="100" w:type="dxa"/>
            </w:tcMar>
            <w:vAlign w:val="center"/>
          </w:tcPr>
          <w:p w14:paraId="5C3A10F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73F0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4403A2">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6D9EC6D5">
            <w:pPr>
              <w:spacing w:before="0" w:after="0"/>
              <w:ind w:left="135"/>
              <w:jc w:val="left"/>
            </w:pPr>
            <w:r>
              <w:rPr>
                <w:rFonts w:ascii="Times New Roman" w:hAnsi="Times New Roman"/>
                <w:b w:val="0"/>
                <w:i w:val="0"/>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16561C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431893">
            <w:pPr>
              <w:spacing w:before="0" w:after="0" w:line="276" w:lineRule="auto"/>
              <w:ind w:left="135"/>
              <w:jc w:val="center"/>
            </w:pPr>
          </w:p>
        </w:tc>
        <w:tc>
          <w:tcPr>
            <w:tcW w:w="1611" w:type="dxa"/>
            <w:tcMar>
              <w:top w:w="50" w:type="dxa"/>
              <w:left w:w="100" w:type="dxa"/>
            </w:tcMar>
            <w:vAlign w:val="center"/>
          </w:tcPr>
          <w:p w14:paraId="6E07A9BD">
            <w:pPr>
              <w:spacing w:before="0" w:after="0" w:line="276" w:lineRule="auto"/>
              <w:ind w:left="135"/>
              <w:jc w:val="center"/>
            </w:pPr>
          </w:p>
        </w:tc>
        <w:tc>
          <w:tcPr>
            <w:tcW w:w="1139" w:type="dxa"/>
            <w:tcMar>
              <w:top w:w="50" w:type="dxa"/>
              <w:left w:w="100" w:type="dxa"/>
            </w:tcMar>
            <w:vAlign w:val="center"/>
          </w:tcPr>
          <w:p w14:paraId="53E9DEB7">
            <w:pPr>
              <w:spacing w:before="0" w:after="0"/>
              <w:ind w:left="135"/>
              <w:jc w:val="left"/>
            </w:pPr>
          </w:p>
        </w:tc>
        <w:tc>
          <w:tcPr>
            <w:tcW w:w="1959" w:type="dxa"/>
            <w:tcMar>
              <w:top w:w="50" w:type="dxa"/>
              <w:left w:w="100" w:type="dxa"/>
            </w:tcMar>
            <w:vAlign w:val="center"/>
          </w:tcPr>
          <w:p w14:paraId="4239D79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4327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5BFCE0">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031B6969">
            <w:pPr>
              <w:spacing w:before="0" w:after="0"/>
              <w:ind w:left="135"/>
              <w:jc w:val="left"/>
            </w:pPr>
            <w:r>
              <w:rPr>
                <w:rFonts w:ascii="Times New Roman" w:hAnsi="Times New Roman"/>
                <w:b w:val="0"/>
                <w:i w:val="0"/>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14:paraId="3FF4E7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AAEB6B">
            <w:pPr>
              <w:spacing w:before="0" w:after="0" w:line="276" w:lineRule="auto"/>
              <w:ind w:left="135"/>
              <w:jc w:val="center"/>
            </w:pPr>
          </w:p>
        </w:tc>
        <w:tc>
          <w:tcPr>
            <w:tcW w:w="1611" w:type="dxa"/>
            <w:tcMar>
              <w:top w:w="50" w:type="dxa"/>
              <w:left w:w="100" w:type="dxa"/>
            </w:tcMar>
            <w:vAlign w:val="center"/>
          </w:tcPr>
          <w:p w14:paraId="558021E6">
            <w:pPr>
              <w:spacing w:before="0" w:after="0" w:line="276" w:lineRule="auto"/>
              <w:ind w:left="135"/>
              <w:jc w:val="center"/>
            </w:pPr>
          </w:p>
        </w:tc>
        <w:tc>
          <w:tcPr>
            <w:tcW w:w="1139" w:type="dxa"/>
            <w:tcMar>
              <w:top w:w="50" w:type="dxa"/>
              <w:left w:w="100" w:type="dxa"/>
            </w:tcMar>
            <w:vAlign w:val="center"/>
          </w:tcPr>
          <w:p w14:paraId="1EFC0F25">
            <w:pPr>
              <w:spacing w:before="0" w:after="0"/>
              <w:ind w:left="135"/>
              <w:jc w:val="left"/>
            </w:pPr>
          </w:p>
        </w:tc>
        <w:tc>
          <w:tcPr>
            <w:tcW w:w="1959" w:type="dxa"/>
            <w:tcMar>
              <w:top w:w="50" w:type="dxa"/>
              <w:left w:w="100" w:type="dxa"/>
            </w:tcMar>
            <w:vAlign w:val="center"/>
          </w:tcPr>
          <w:p w14:paraId="5A916B0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235C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FA81A5">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75A3A7D8">
            <w:pPr>
              <w:spacing w:before="0" w:after="0"/>
              <w:ind w:left="135"/>
              <w:jc w:val="left"/>
            </w:pPr>
            <w:r>
              <w:rPr>
                <w:rFonts w:ascii="Times New Roman" w:hAnsi="Times New Roman"/>
                <w:b w:val="0"/>
                <w:i w:val="0"/>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4DFE8BB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2881790">
            <w:pPr>
              <w:spacing w:before="0" w:after="0" w:line="276" w:lineRule="auto"/>
              <w:ind w:left="135"/>
              <w:jc w:val="center"/>
            </w:pPr>
          </w:p>
        </w:tc>
        <w:tc>
          <w:tcPr>
            <w:tcW w:w="1611" w:type="dxa"/>
            <w:tcMar>
              <w:top w:w="50" w:type="dxa"/>
              <w:left w:w="100" w:type="dxa"/>
            </w:tcMar>
            <w:vAlign w:val="center"/>
          </w:tcPr>
          <w:p w14:paraId="2ED2B08E">
            <w:pPr>
              <w:spacing w:before="0" w:after="0" w:line="276" w:lineRule="auto"/>
              <w:ind w:left="135"/>
              <w:jc w:val="center"/>
            </w:pPr>
          </w:p>
        </w:tc>
        <w:tc>
          <w:tcPr>
            <w:tcW w:w="1139" w:type="dxa"/>
            <w:tcMar>
              <w:top w:w="50" w:type="dxa"/>
              <w:left w:w="100" w:type="dxa"/>
            </w:tcMar>
            <w:vAlign w:val="center"/>
          </w:tcPr>
          <w:p w14:paraId="72A5EEEA">
            <w:pPr>
              <w:spacing w:before="0" w:after="0"/>
              <w:ind w:left="135"/>
              <w:jc w:val="left"/>
            </w:pPr>
          </w:p>
        </w:tc>
        <w:tc>
          <w:tcPr>
            <w:tcW w:w="1959" w:type="dxa"/>
            <w:tcMar>
              <w:top w:w="50" w:type="dxa"/>
              <w:left w:w="100" w:type="dxa"/>
            </w:tcMar>
            <w:vAlign w:val="center"/>
          </w:tcPr>
          <w:p w14:paraId="47F11E0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F446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94C65F">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27CAE92F">
            <w:pPr>
              <w:spacing w:before="0" w:after="0"/>
              <w:ind w:left="135"/>
              <w:jc w:val="left"/>
            </w:pPr>
            <w:r>
              <w:rPr>
                <w:rFonts w:ascii="Times New Roman" w:hAnsi="Times New Roman"/>
                <w:b w:val="0"/>
                <w:i w:val="0"/>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1C86D2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D48ED9">
            <w:pPr>
              <w:spacing w:before="0" w:after="0" w:line="276" w:lineRule="auto"/>
              <w:ind w:left="135"/>
              <w:jc w:val="center"/>
            </w:pPr>
          </w:p>
        </w:tc>
        <w:tc>
          <w:tcPr>
            <w:tcW w:w="1611" w:type="dxa"/>
            <w:tcMar>
              <w:top w:w="50" w:type="dxa"/>
              <w:left w:w="100" w:type="dxa"/>
            </w:tcMar>
            <w:vAlign w:val="center"/>
          </w:tcPr>
          <w:p w14:paraId="7D7D486D">
            <w:pPr>
              <w:spacing w:before="0" w:after="0" w:line="276" w:lineRule="auto"/>
              <w:ind w:left="135"/>
              <w:jc w:val="center"/>
            </w:pPr>
          </w:p>
        </w:tc>
        <w:tc>
          <w:tcPr>
            <w:tcW w:w="1139" w:type="dxa"/>
            <w:tcMar>
              <w:top w:w="50" w:type="dxa"/>
              <w:left w:w="100" w:type="dxa"/>
            </w:tcMar>
            <w:vAlign w:val="center"/>
          </w:tcPr>
          <w:p w14:paraId="693AAAFF">
            <w:pPr>
              <w:spacing w:before="0" w:after="0"/>
              <w:ind w:left="135"/>
              <w:jc w:val="left"/>
            </w:pPr>
          </w:p>
        </w:tc>
        <w:tc>
          <w:tcPr>
            <w:tcW w:w="1959" w:type="dxa"/>
            <w:tcMar>
              <w:top w:w="50" w:type="dxa"/>
              <w:left w:w="100" w:type="dxa"/>
            </w:tcMar>
            <w:vAlign w:val="center"/>
          </w:tcPr>
          <w:p w14:paraId="6232FB8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428E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835F9C">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2C7D3296">
            <w:pPr>
              <w:spacing w:before="0" w:after="0"/>
              <w:ind w:left="135"/>
              <w:jc w:val="left"/>
            </w:pPr>
            <w:r>
              <w:rPr>
                <w:rFonts w:ascii="Times New Roman" w:hAnsi="Times New Roman"/>
                <w:b w:val="0"/>
                <w:i w:val="0"/>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14:paraId="184B6A9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6EB3E8">
            <w:pPr>
              <w:spacing w:before="0" w:after="0" w:line="276" w:lineRule="auto"/>
              <w:ind w:left="135"/>
              <w:jc w:val="center"/>
            </w:pPr>
          </w:p>
        </w:tc>
        <w:tc>
          <w:tcPr>
            <w:tcW w:w="1611" w:type="dxa"/>
            <w:tcMar>
              <w:top w:w="50" w:type="dxa"/>
              <w:left w:w="100" w:type="dxa"/>
            </w:tcMar>
            <w:vAlign w:val="center"/>
          </w:tcPr>
          <w:p w14:paraId="721286CF">
            <w:pPr>
              <w:spacing w:before="0" w:after="0" w:line="276" w:lineRule="auto"/>
              <w:ind w:left="135"/>
              <w:jc w:val="center"/>
            </w:pPr>
          </w:p>
        </w:tc>
        <w:tc>
          <w:tcPr>
            <w:tcW w:w="1139" w:type="dxa"/>
            <w:tcMar>
              <w:top w:w="50" w:type="dxa"/>
              <w:left w:w="100" w:type="dxa"/>
            </w:tcMar>
            <w:vAlign w:val="center"/>
          </w:tcPr>
          <w:p w14:paraId="043876A7">
            <w:pPr>
              <w:spacing w:before="0" w:after="0"/>
              <w:ind w:left="135"/>
              <w:jc w:val="left"/>
            </w:pPr>
          </w:p>
        </w:tc>
        <w:tc>
          <w:tcPr>
            <w:tcW w:w="1959" w:type="dxa"/>
            <w:tcMar>
              <w:top w:w="50" w:type="dxa"/>
              <w:left w:w="100" w:type="dxa"/>
            </w:tcMar>
            <w:vAlign w:val="center"/>
          </w:tcPr>
          <w:p w14:paraId="14AC598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5847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1967FB">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75F2535B">
            <w:pPr>
              <w:spacing w:before="0" w:after="0"/>
              <w:ind w:left="135"/>
              <w:jc w:val="left"/>
            </w:pPr>
            <w:r>
              <w:rPr>
                <w:rFonts w:ascii="Times New Roman" w:hAnsi="Times New Roman"/>
                <w:b w:val="0"/>
                <w:i w:val="0"/>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077F69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FA7382">
            <w:pPr>
              <w:spacing w:before="0" w:after="0" w:line="276" w:lineRule="auto"/>
              <w:ind w:left="135"/>
              <w:jc w:val="center"/>
            </w:pPr>
          </w:p>
        </w:tc>
        <w:tc>
          <w:tcPr>
            <w:tcW w:w="1611" w:type="dxa"/>
            <w:tcMar>
              <w:top w:w="50" w:type="dxa"/>
              <w:left w:w="100" w:type="dxa"/>
            </w:tcMar>
            <w:vAlign w:val="center"/>
          </w:tcPr>
          <w:p w14:paraId="7B5E274E">
            <w:pPr>
              <w:spacing w:before="0" w:after="0" w:line="276" w:lineRule="auto"/>
              <w:ind w:left="135"/>
              <w:jc w:val="center"/>
            </w:pPr>
          </w:p>
        </w:tc>
        <w:tc>
          <w:tcPr>
            <w:tcW w:w="1139" w:type="dxa"/>
            <w:tcMar>
              <w:top w:w="50" w:type="dxa"/>
              <w:left w:w="100" w:type="dxa"/>
            </w:tcMar>
            <w:vAlign w:val="center"/>
          </w:tcPr>
          <w:p w14:paraId="04DF67DA">
            <w:pPr>
              <w:spacing w:before="0" w:after="0"/>
              <w:ind w:left="135"/>
              <w:jc w:val="left"/>
            </w:pPr>
          </w:p>
        </w:tc>
        <w:tc>
          <w:tcPr>
            <w:tcW w:w="1959" w:type="dxa"/>
            <w:tcMar>
              <w:top w:w="50" w:type="dxa"/>
              <w:left w:w="100" w:type="dxa"/>
            </w:tcMar>
            <w:vAlign w:val="center"/>
          </w:tcPr>
          <w:p w14:paraId="0E3D2B7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88F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893109">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3D0687E1">
            <w:pPr>
              <w:spacing w:before="0" w:after="0"/>
              <w:ind w:left="135"/>
              <w:jc w:val="left"/>
            </w:pPr>
            <w:r>
              <w:rPr>
                <w:rFonts w:ascii="Times New Roman" w:hAnsi="Times New Roman"/>
                <w:b w:val="0"/>
                <w:i w:val="0"/>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14:paraId="01E1B1F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342263">
            <w:pPr>
              <w:spacing w:before="0" w:after="0" w:line="276" w:lineRule="auto"/>
              <w:ind w:left="135"/>
              <w:jc w:val="center"/>
            </w:pPr>
          </w:p>
        </w:tc>
        <w:tc>
          <w:tcPr>
            <w:tcW w:w="1611" w:type="dxa"/>
            <w:tcMar>
              <w:top w:w="50" w:type="dxa"/>
              <w:left w:w="100" w:type="dxa"/>
            </w:tcMar>
            <w:vAlign w:val="center"/>
          </w:tcPr>
          <w:p w14:paraId="15BAC9DE">
            <w:pPr>
              <w:spacing w:before="0" w:after="0" w:line="276" w:lineRule="auto"/>
              <w:ind w:left="135"/>
              <w:jc w:val="center"/>
            </w:pPr>
          </w:p>
        </w:tc>
        <w:tc>
          <w:tcPr>
            <w:tcW w:w="1139" w:type="dxa"/>
            <w:tcMar>
              <w:top w:w="50" w:type="dxa"/>
              <w:left w:w="100" w:type="dxa"/>
            </w:tcMar>
            <w:vAlign w:val="center"/>
          </w:tcPr>
          <w:p w14:paraId="03236A77">
            <w:pPr>
              <w:spacing w:before="0" w:after="0"/>
              <w:ind w:left="135"/>
              <w:jc w:val="left"/>
            </w:pPr>
          </w:p>
        </w:tc>
        <w:tc>
          <w:tcPr>
            <w:tcW w:w="1959" w:type="dxa"/>
            <w:tcMar>
              <w:top w:w="50" w:type="dxa"/>
              <w:left w:w="100" w:type="dxa"/>
            </w:tcMar>
            <w:vAlign w:val="center"/>
          </w:tcPr>
          <w:p w14:paraId="786CEA7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052F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656596">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5ED63344">
            <w:pPr>
              <w:spacing w:before="0" w:after="0"/>
              <w:ind w:left="135"/>
              <w:jc w:val="left"/>
            </w:pPr>
            <w:r>
              <w:rPr>
                <w:rFonts w:ascii="Times New Roman" w:hAnsi="Times New Roman"/>
                <w:b w:val="0"/>
                <w:i w:val="0"/>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3317668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959119D">
            <w:pPr>
              <w:spacing w:before="0" w:after="0" w:line="276" w:lineRule="auto"/>
              <w:ind w:left="135"/>
              <w:jc w:val="center"/>
            </w:pPr>
          </w:p>
        </w:tc>
        <w:tc>
          <w:tcPr>
            <w:tcW w:w="1611" w:type="dxa"/>
            <w:tcMar>
              <w:top w:w="50" w:type="dxa"/>
              <w:left w:w="100" w:type="dxa"/>
            </w:tcMar>
            <w:vAlign w:val="center"/>
          </w:tcPr>
          <w:p w14:paraId="6FBC41CD">
            <w:pPr>
              <w:spacing w:before="0" w:after="0" w:line="276" w:lineRule="auto"/>
              <w:ind w:left="135"/>
              <w:jc w:val="center"/>
            </w:pPr>
          </w:p>
        </w:tc>
        <w:tc>
          <w:tcPr>
            <w:tcW w:w="1139" w:type="dxa"/>
            <w:tcMar>
              <w:top w:w="50" w:type="dxa"/>
              <w:left w:w="100" w:type="dxa"/>
            </w:tcMar>
            <w:vAlign w:val="center"/>
          </w:tcPr>
          <w:p w14:paraId="251FD410">
            <w:pPr>
              <w:spacing w:before="0" w:after="0"/>
              <w:ind w:left="135"/>
              <w:jc w:val="left"/>
            </w:pPr>
          </w:p>
        </w:tc>
        <w:tc>
          <w:tcPr>
            <w:tcW w:w="1959" w:type="dxa"/>
            <w:tcMar>
              <w:top w:w="50" w:type="dxa"/>
              <w:left w:w="100" w:type="dxa"/>
            </w:tcMar>
            <w:vAlign w:val="center"/>
          </w:tcPr>
          <w:p w14:paraId="59E8BCE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9EBF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88F7FA">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45717DCB">
            <w:pPr>
              <w:spacing w:before="0" w:after="0"/>
              <w:ind w:left="135"/>
              <w:jc w:val="left"/>
            </w:pPr>
            <w:r>
              <w:rPr>
                <w:rFonts w:ascii="Times New Roman" w:hAnsi="Times New Roman"/>
                <w:b w:val="0"/>
                <w:i w:val="0"/>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37A9E8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5D1A0C">
            <w:pPr>
              <w:spacing w:before="0" w:after="0" w:line="276" w:lineRule="auto"/>
              <w:ind w:left="135"/>
              <w:jc w:val="center"/>
            </w:pPr>
          </w:p>
        </w:tc>
        <w:tc>
          <w:tcPr>
            <w:tcW w:w="1611" w:type="dxa"/>
            <w:tcMar>
              <w:top w:w="50" w:type="dxa"/>
              <w:left w:w="100" w:type="dxa"/>
            </w:tcMar>
            <w:vAlign w:val="center"/>
          </w:tcPr>
          <w:p w14:paraId="0B340715">
            <w:pPr>
              <w:spacing w:before="0" w:after="0" w:line="276" w:lineRule="auto"/>
              <w:ind w:left="135"/>
              <w:jc w:val="center"/>
            </w:pPr>
          </w:p>
        </w:tc>
        <w:tc>
          <w:tcPr>
            <w:tcW w:w="1139" w:type="dxa"/>
            <w:tcMar>
              <w:top w:w="50" w:type="dxa"/>
              <w:left w:w="100" w:type="dxa"/>
            </w:tcMar>
            <w:vAlign w:val="center"/>
          </w:tcPr>
          <w:p w14:paraId="3266D5F7">
            <w:pPr>
              <w:spacing w:before="0" w:after="0"/>
              <w:ind w:left="135"/>
              <w:jc w:val="left"/>
            </w:pPr>
          </w:p>
        </w:tc>
        <w:tc>
          <w:tcPr>
            <w:tcW w:w="1959" w:type="dxa"/>
            <w:tcMar>
              <w:top w:w="50" w:type="dxa"/>
              <w:left w:w="100" w:type="dxa"/>
            </w:tcMar>
            <w:vAlign w:val="center"/>
          </w:tcPr>
          <w:p w14:paraId="4851AA3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0978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FF0304">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13A86F62">
            <w:pPr>
              <w:spacing w:before="0" w:after="0"/>
              <w:ind w:left="135"/>
              <w:jc w:val="left"/>
            </w:pPr>
            <w:r>
              <w:rPr>
                <w:rFonts w:ascii="Times New Roman" w:hAnsi="Times New Roman"/>
                <w:b w:val="0"/>
                <w:i w:val="0"/>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14:paraId="20C183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1688F2A">
            <w:pPr>
              <w:spacing w:before="0" w:after="0" w:line="276" w:lineRule="auto"/>
              <w:ind w:left="135"/>
              <w:jc w:val="center"/>
            </w:pPr>
          </w:p>
        </w:tc>
        <w:tc>
          <w:tcPr>
            <w:tcW w:w="1611" w:type="dxa"/>
            <w:tcMar>
              <w:top w:w="50" w:type="dxa"/>
              <w:left w:w="100" w:type="dxa"/>
            </w:tcMar>
            <w:vAlign w:val="center"/>
          </w:tcPr>
          <w:p w14:paraId="79DFEE84">
            <w:pPr>
              <w:spacing w:before="0" w:after="0" w:line="276" w:lineRule="auto"/>
              <w:ind w:left="135"/>
              <w:jc w:val="center"/>
            </w:pPr>
          </w:p>
        </w:tc>
        <w:tc>
          <w:tcPr>
            <w:tcW w:w="1139" w:type="dxa"/>
            <w:tcMar>
              <w:top w:w="50" w:type="dxa"/>
              <w:left w:w="100" w:type="dxa"/>
            </w:tcMar>
            <w:vAlign w:val="center"/>
          </w:tcPr>
          <w:p w14:paraId="7E29BF0E">
            <w:pPr>
              <w:spacing w:before="0" w:after="0"/>
              <w:ind w:left="135"/>
              <w:jc w:val="left"/>
            </w:pPr>
          </w:p>
        </w:tc>
        <w:tc>
          <w:tcPr>
            <w:tcW w:w="1959" w:type="dxa"/>
            <w:tcMar>
              <w:top w:w="50" w:type="dxa"/>
              <w:left w:w="100" w:type="dxa"/>
            </w:tcMar>
            <w:vAlign w:val="center"/>
          </w:tcPr>
          <w:p w14:paraId="16EF130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022A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D1C00B">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13219445">
            <w:pPr>
              <w:spacing w:before="0" w:after="0"/>
              <w:ind w:left="135"/>
              <w:jc w:val="left"/>
            </w:pPr>
            <w:r>
              <w:rPr>
                <w:rFonts w:ascii="Times New Roman" w:hAnsi="Times New Roman"/>
                <w:b w:val="0"/>
                <w:i w:val="0"/>
                <w:color w:val="000000"/>
                <w:sz w:val="24"/>
              </w:rPr>
              <w:t>Восприятие весеннего пейзажа в лирических произведениях</w:t>
            </w:r>
          </w:p>
        </w:tc>
        <w:tc>
          <w:tcPr>
            <w:tcW w:w="815" w:type="dxa"/>
            <w:tcMar>
              <w:top w:w="50" w:type="dxa"/>
              <w:left w:w="100" w:type="dxa"/>
            </w:tcMar>
            <w:vAlign w:val="center"/>
          </w:tcPr>
          <w:p w14:paraId="783F83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C22873">
            <w:pPr>
              <w:spacing w:before="0" w:after="0" w:line="276" w:lineRule="auto"/>
              <w:ind w:left="135"/>
              <w:jc w:val="center"/>
            </w:pPr>
          </w:p>
        </w:tc>
        <w:tc>
          <w:tcPr>
            <w:tcW w:w="1611" w:type="dxa"/>
            <w:tcMar>
              <w:top w:w="50" w:type="dxa"/>
              <w:left w:w="100" w:type="dxa"/>
            </w:tcMar>
            <w:vAlign w:val="center"/>
          </w:tcPr>
          <w:p w14:paraId="33C69CDA">
            <w:pPr>
              <w:spacing w:before="0" w:after="0" w:line="276" w:lineRule="auto"/>
              <w:ind w:left="135"/>
              <w:jc w:val="center"/>
            </w:pPr>
          </w:p>
        </w:tc>
        <w:tc>
          <w:tcPr>
            <w:tcW w:w="1139" w:type="dxa"/>
            <w:tcMar>
              <w:top w:w="50" w:type="dxa"/>
              <w:left w:w="100" w:type="dxa"/>
            </w:tcMar>
            <w:vAlign w:val="center"/>
          </w:tcPr>
          <w:p w14:paraId="69C0D975">
            <w:pPr>
              <w:spacing w:before="0" w:after="0"/>
              <w:ind w:left="135"/>
              <w:jc w:val="left"/>
            </w:pPr>
          </w:p>
        </w:tc>
        <w:tc>
          <w:tcPr>
            <w:tcW w:w="1959" w:type="dxa"/>
            <w:tcMar>
              <w:top w:w="50" w:type="dxa"/>
              <w:left w:w="100" w:type="dxa"/>
            </w:tcMar>
            <w:vAlign w:val="center"/>
          </w:tcPr>
          <w:p w14:paraId="61689DF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4B05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2B3BB2">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3D2A56FA">
            <w:pPr>
              <w:spacing w:before="0" w:after="0"/>
              <w:ind w:left="135"/>
              <w:jc w:val="left"/>
            </w:pPr>
            <w:r>
              <w:rPr>
                <w:rFonts w:ascii="Times New Roman" w:hAnsi="Times New Roman"/>
                <w:b w:val="0"/>
                <w:i w:val="0"/>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14:paraId="449C943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587A23">
            <w:pPr>
              <w:spacing w:before="0" w:after="0" w:line="276" w:lineRule="auto"/>
              <w:ind w:left="135"/>
              <w:jc w:val="center"/>
            </w:pPr>
          </w:p>
        </w:tc>
        <w:tc>
          <w:tcPr>
            <w:tcW w:w="1611" w:type="dxa"/>
            <w:tcMar>
              <w:top w:w="50" w:type="dxa"/>
              <w:left w:w="100" w:type="dxa"/>
            </w:tcMar>
            <w:vAlign w:val="center"/>
          </w:tcPr>
          <w:p w14:paraId="0B236DCB">
            <w:pPr>
              <w:spacing w:before="0" w:after="0" w:line="276" w:lineRule="auto"/>
              <w:ind w:left="135"/>
              <w:jc w:val="center"/>
            </w:pPr>
          </w:p>
        </w:tc>
        <w:tc>
          <w:tcPr>
            <w:tcW w:w="1139" w:type="dxa"/>
            <w:tcMar>
              <w:top w:w="50" w:type="dxa"/>
              <w:left w:w="100" w:type="dxa"/>
            </w:tcMar>
            <w:vAlign w:val="center"/>
          </w:tcPr>
          <w:p w14:paraId="7907F0CD">
            <w:pPr>
              <w:spacing w:before="0" w:after="0"/>
              <w:ind w:left="135"/>
              <w:jc w:val="left"/>
            </w:pPr>
          </w:p>
        </w:tc>
        <w:tc>
          <w:tcPr>
            <w:tcW w:w="1959" w:type="dxa"/>
            <w:tcMar>
              <w:top w:w="50" w:type="dxa"/>
              <w:left w:w="100" w:type="dxa"/>
            </w:tcMar>
            <w:vAlign w:val="center"/>
          </w:tcPr>
          <w:p w14:paraId="036F689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B476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DB40E0">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0603B74D">
            <w:pPr>
              <w:spacing w:before="0" w:after="0"/>
              <w:ind w:left="135"/>
              <w:jc w:val="left"/>
            </w:pPr>
            <w:r>
              <w:rPr>
                <w:rFonts w:ascii="Times New Roman" w:hAnsi="Times New Roman"/>
                <w:b w:val="0"/>
                <w:i w:val="0"/>
                <w:color w:val="000000"/>
                <w:sz w:val="24"/>
              </w:rPr>
              <w:t>Признаки весны, отражённые в произведениях писателей</w:t>
            </w:r>
          </w:p>
        </w:tc>
        <w:tc>
          <w:tcPr>
            <w:tcW w:w="815" w:type="dxa"/>
            <w:tcMar>
              <w:top w:w="50" w:type="dxa"/>
              <w:left w:w="100" w:type="dxa"/>
            </w:tcMar>
            <w:vAlign w:val="center"/>
          </w:tcPr>
          <w:p w14:paraId="76D5DBF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F06858">
            <w:pPr>
              <w:spacing w:before="0" w:after="0" w:line="276" w:lineRule="auto"/>
              <w:ind w:left="135"/>
              <w:jc w:val="center"/>
            </w:pPr>
          </w:p>
        </w:tc>
        <w:tc>
          <w:tcPr>
            <w:tcW w:w="1611" w:type="dxa"/>
            <w:tcMar>
              <w:top w:w="50" w:type="dxa"/>
              <w:left w:w="100" w:type="dxa"/>
            </w:tcMar>
            <w:vAlign w:val="center"/>
          </w:tcPr>
          <w:p w14:paraId="613359EF">
            <w:pPr>
              <w:spacing w:before="0" w:after="0" w:line="276" w:lineRule="auto"/>
              <w:ind w:left="135"/>
              <w:jc w:val="center"/>
            </w:pPr>
          </w:p>
        </w:tc>
        <w:tc>
          <w:tcPr>
            <w:tcW w:w="1139" w:type="dxa"/>
            <w:tcMar>
              <w:top w:w="50" w:type="dxa"/>
              <w:left w:w="100" w:type="dxa"/>
            </w:tcMar>
            <w:vAlign w:val="center"/>
          </w:tcPr>
          <w:p w14:paraId="2CBEFA9D">
            <w:pPr>
              <w:spacing w:before="0" w:after="0"/>
              <w:ind w:left="135"/>
              <w:jc w:val="left"/>
            </w:pPr>
          </w:p>
        </w:tc>
        <w:tc>
          <w:tcPr>
            <w:tcW w:w="1959" w:type="dxa"/>
            <w:tcMar>
              <w:top w:w="50" w:type="dxa"/>
              <w:left w:w="100" w:type="dxa"/>
            </w:tcMar>
            <w:vAlign w:val="center"/>
          </w:tcPr>
          <w:p w14:paraId="4B1B54A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D5CD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BF5EDE">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0460C312">
            <w:pPr>
              <w:spacing w:before="0" w:after="0"/>
              <w:ind w:left="135"/>
              <w:jc w:val="left"/>
            </w:pPr>
            <w:r>
              <w:rPr>
                <w:rFonts w:ascii="Times New Roman" w:hAnsi="Times New Roman"/>
                <w:b w:val="0"/>
                <w:i w:val="0"/>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38FEE90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A8A5B1">
            <w:pPr>
              <w:spacing w:before="0" w:after="0" w:line="276" w:lineRule="auto"/>
              <w:ind w:left="135"/>
              <w:jc w:val="center"/>
            </w:pPr>
          </w:p>
        </w:tc>
        <w:tc>
          <w:tcPr>
            <w:tcW w:w="1611" w:type="dxa"/>
            <w:tcMar>
              <w:top w:w="50" w:type="dxa"/>
              <w:left w:w="100" w:type="dxa"/>
            </w:tcMar>
            <w:vAlign w:val="center"/>
          </w:tcPr>
          <w:p w14:paraId="03D2AD1C">
            <w:pPr>
              <w:spacing w:before="0" w:after="0" w:line="276" w:lineRule="auto"/>
              <w:ind w:left="135"/>
              <w:jc w:val="center"/>
            </w:pPr>
          </w:p>
        </w:tc>
        <w:tc>
          <w:tcPr>
            <w:tcW w:w="1139" w:type="dxa"/>
            <w:tcMar>
              <w:top w:w="50" w:type="dxa"/>
              <w:left w:w="100" w:type="dxa"/>
            </w:tcMar>
            <w:vAlign w:val="center"/>
          </w:tcPr>
          <w:p w14:paraId="33848921">
            <w:pPr>
              <w:spacing w:before="0" w:after="0"/>
              <w:ind w:left="135"/>
              <w:jc w:val="left"/>
            </w:pPr>
          </w:p>
        </w:tc>
        <w:tc>
          <w:tcPr>
            <w:tcW w:w="1959" w:type="dxa"/>
            <w:tcMar>
              <w:top w:w="50" w:type="dxa"/>
              <w:left w:w="100" w:type="dxa"/>
            </w:tcMar>
            <w:vAlign w:val="center"/>
          </w:tcPr>
          <w:p w14:paraId="606D5B7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7C79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C12BB4">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3E18E90C">
            <w:pPr>
              <w:spacing w:before="0" w:after="0"/>
              <w:ind w:left="135"/>
              <w:jc w:val="left"/>
            </w:pPr>
            <w:r>
              <w:rPr>
                <w:rFonts w:ascii="Times New Roman" w:hAnsi="Times New Roman"/>
                <w:b w:val="0"/>
                <w:i w:val="0"/>
                <w:color w:val="000000"/>
                <w:sz w:val="24"/>
              </w:rPr>
              <w:t>Создание весеннего пейзажа в произведениях писателей</w:t>
            </w:r>
          </w:p>
        </w:tc>
        <w:tc>
          <w:tcPr>
            <w:tcW w:w="815" w:type="dxa"/>
            <w:tcMar>
              <w:top w:w="50" w:type="dxa"/>
              <w:left w:w="100" w:type="dxa"/>
            </w:tcMar>
            <w:vAlign w:val="center"/>
          </w:tcPr>
          <w:p w14:paraId="53356F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CD704F">
            <w:pPr>
              <w:spacing w:before="0" w:after="0" w:line="276" w:lineRule="auto"/>
              <w:ind w:left="135"/>
              <w:jc w:val="center"/>
            </w:pPr>
          </w:p>
        </w:tc>
        <w:tc>
          <w:tcPr>
            <w:tcW w:w="1611" w:type="dxa"/>
            <w:tcMar>
              <w:top w:w="50" w:type="dxa"/>
              <w:left w:w="100" w:type="dxa"/>
            </w:tcMar>
            <w:vAlign w:val="center"/>
          </w:tcPr>
          <w:p w14:paraId="020AAB3D">
            <w:pPr>
              <w:spacing w:before="0" w:after="0" w:line="276" w:lineRule="auto"/>
              <w:ind w:left="135"/>
              <w:jc w:val="center"/>
            </w:pPr>
          </w:p>
        </w:tc>
        <w:tc>
          <w:tcPr>
            <w:tcW w:w="1139" w:type="dxa"/>
            <w:tcMar>
              <w:top w:w="50" w:type="dxa"/>
              <w:left w:w="100" w:type="dxa"/>
            </w:tcMar>
            <w:vAlign w:val="center"/>
          </w:tcPr>
          <w:p w14:paraId="0A43901F">
            <w:pPr>
              <w:spacing w:before="0" w:after="0"/>
              <w:ind w:left="135"/>
              <w:jc w:val="left"/>
            </w:pPr>
          </w:p>
        </w:tc>
        <w:tc>
          <w:tcPr>
            <w:tcW w:w="1959" w:type="dxa"/>
            <w:tcMar>
              <w:top w:w="50" w:type="dxa"/>
              <w:left w:w="100" w:type="dxa"/>
            </w:tcMar>
            <w:vAlign w:val="center"/>
          </w:tcPr>
          <w:p w14:paraId="41DFAD0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B71C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DA117B">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01277E15">
            <w:pPr>
              <w:spacing w:before="0" w:after="0"/>
              <w:ind w:left="135"/>
              <w:jc w:val="left"/>
            </w:pPr>
            <w:r>
              <w:rPr>
                <w:rFonts w:ascii="Times New Roman" w:hAnsi="Times New Roman"/>
                <w:b w:val="0"/>
                <w:i w:val="0"/>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3AB45AA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70387B9">
            <w:pPr>
              <w:spacing w:before="0" w:after="0" w:line="276" w:lineRule="auto"/>
              <w:ind w:left="135"/>
              <w:jc w:val="center"/>
            </w:pPr>
          </w:p>
        </w:tc>
        <w:tc>
          <w:tcPr>
            <w:tcW w:w="1611" w:type="dxa"/>
            <w:tcMar>
              <w:top w:w="50" w:type="dxa"/>
              <w:left w:w="100" w:type="dxa"/>
            </w:tcMar>
            <w:vAlign w:val="center"/>
          </w:tcPr>
          <w:p w14:paraId="4834FC70">
            <w:pPr>
              <w:spacing w:before="0" w:after="0" w:line="276" w:lineRule="auto"/>
              <w:ind w:left="135"/>
              <w:jc w:val="center"/>
            </w:pPr>
          </w:p>
        </w:tc>
        <w:tc>
          <w:tcPr>
            <w:tcW w:w="1139" w:type="dxa"/>
            <w:tcMar>
              <w:top w:w="50" w:type="dxa"/>
              <w:left w:w="100" w:type="dxa"/>
            </w:tcMar>
            <w:vAlign w:val="center"/>
          </w:tcPr>
          <w:p w14:paraId="0FC8F8B9">
            <w:pPr>
              <w:spacing w:before="0" w:after="0"/>
              <w:ind w:left="135"/>
              <w:jc w:val="left"/>
            </w:pPr>
          </w:p>
        </w:tc>
        <w:tc>
          <w:tcPr>
            <w:tcW w:w="1959" w:type="dxa"/>
            <w:tcMar>
              <w:top w:w="50" w:type="dxa"/>
              <w:left w:w="100" w:type="dxa"/>
            </w:tcMar>
            <w:vAlign w:val="center"/>
          </w:tcPr>
          <w:p w14:paraId="418B4F2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16EEE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A90FE7F">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03DFC221">
            <w:pPr>
              <w:spacing w:before="0" w:after="0"/>
              <w:ind w:left="135"/>
              <w:jc w:val="left"/>
            </w:pPr>
            <w:r>
              <w:rPr>
                <w:rFonts w:ascii="Times New Roman" w:hAnsi="Times New Roman"/>
                <w:b w:val="0"/>
                <w:i w:val="0"/>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220121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C1F020">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742CD25">
            <w:pPr>
              <w:spacing w:before="0" w:after="0" w:line="276" w:lineRule="auto"/>
              <w:ind w:left="135"/>
              <w:jc w:val="center"/>
            </w:pPr>
          </w:p>
        </w:tc>
        <w:tc>
          <w:tcPr>
            <w:tcW w:w="1139" w:type="dxa"/>
            <w:tcMar>
              <w:top w:w="50" w:type="dxa"/>
              <w:left w:w="100" w:type="dxa"/>
            </w:tcMar>
            <w:vAlign w:val="center"/>
          </w:tcPr>
          <w:p w14:paraId="30014F7E">
            <w:pPr>
              <w:spacing w:before="0" w:after="0"/>
              <w:ind w:left="135"/>
              <w:jc w:val="left"/>
            </w:pPr>
          </w:p>
        </w:tc>
        <w:tc>
          <w:tcPr>
            <w:tcW w:w="1959" w:type="dxa"/>
            <w:tcMar>
              <w:top w:w="50" w:type="dxa"/>
              <w:left w:w="100" w:type="dxa"/>
            </w:tcMar>
            <w:vAlign w:val="center"/>
          </w:tcPr>
          <w:p w14:paraId="1B6BDCE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13A8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06D3B2">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6C6197E4">
            <w:pPr>
              <w:spacing w:before="0" w:after="0"/>
              <w:ind w:left="135"/>
              <w:jc w:val="left"/>
            </w:pPr>
            <w:r>
              <w:rPr>
                <w:rFonts w:ascii="Times New Roman" w:hAnsi="Times New Roman"/>
                <w:b w:val="0"/>
                <w:i w:val="0"/>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2D805B1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00565F">
            <w:pPr>
              <w:spacing w:before="0" w:after="0" w:line="276" w:lineRule="auto"/>
              <w:ind w:left="135"/>
              <w:jc w:val="center"/>
            </w:pPr>
          </w:p>
        </w:tc>
        <w:tc>
          <w:tcPr>
            <w:tcW w:w="1611" w:type="dxa"/>
            <w:tcMar>
              <w:top w:w="50" w:type="dxa"/>
              <w:left w:w="100" w:type="dxa"/>
            </w:tcMar>
            <w:vAlign w:val="center"/>
          </w:tcPr>
          <w:p w14:paraId="01DCD19D">
            <w:pPr>
              <w:spacing w:before="0" w:after="0" w:line="276" w:lineRule="auto"/>
              <w:ind w:left="135"/>
              <w:jc w:val="center"/>
            </w:pPr>
          </w:p>
        </w:tc>
        <w:tc>
          <w:tcPr>
            <w:tcW w:w="1139" w:type="dxa"/>
            <w:tcMar>
              <w:top w:w="50" w:type="dxa"/>
              <w:left w:w="100" w:type="dxa"/>
            </w:tcMar>
            <w:vAlign w:val="center"/>
          </w:tcPr>
          <w:p w14:paraId="561D7811">
            <w:pPr>
              <w:spacing w:before="0" w:after="0"/>
              <w:ind w:left="135"/>
              <w:jc w:val="left"/>
            </w:pPr>
          </w:p>
        </w:tc>
        <w:tc>
          <w:tcPr>
            <w:tcW w:w="1959" w:type="dxa"/>
            <w:tcMar>
              <w:top w:w="50" w:type="dxa"/>
              <w:left w:w="100" w:type="dxa"/>
            </w:tcMar>
            <w:vAlign w:val="center"/>
          </w:tcPr>
          <w:p w14:paraId="0E2D666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DEF0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91C1C0B">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65340C98">
            <w:pPr>
              <w:spacing w:before="0" w:after="0"/>
              <w:ind w:left="135"/>
              <w:jc w:val="left"/>
            </w:pPr>
            <w:r>
              <w:rPr>
                <w:rFonts w:ascii="Times New Roman" w:hAnsi="Times New Roman"/>
                <w:b w:val="0"/>
                <w:i w:val="0"/>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14:paraId="1471AC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C05D6B">
            <w:pPr>
              <w:spacing w:before="0" w:after="0" w:line="276" w:lineRule="auto"/>
              <w:ind w:left="135"/>
              <w:jc w:val="center"/>
            </w:pPr>
          </w:p>
        </w:tc>
        <w:tc>
          <w:tcPr>
            <w:tcW w:w="1611" w:type="dxa"/>
            <w:tcMar>
              <w:top w:w="50" w:type="dxa"/>
              <w:left w:w="100" w:type="dxa"/>
            </w:tcMar>
            <w:vAlign w:val="center"/>
          </w:tcPr>
          <w:p w14:paraId="5DE49860">
            <w:pPr>
              <w:spacing w:before="0" w:after="0" w:line="276" w:lineRule="auto"/>
              <w:ind w:left="135"/>
              <w:jc w:val="center"/>
            </w:pPr>
          </w:p>
        </w:tc>
        <w:tc>
          <w:tcPr>
            <w:tcW w:w="1139" w:type="dxa"/>
            <w:tcMar>
              <w:top w:w="50" w:type="dxa"/>
              <w:left w:w="100" w:type="dxa"/>
            </w:tcMar>
            <w:vAlign w:val="center"/>
          </w:tcPr>
          <w:p w14:paraId="414422D9">
            <w:pPr>
              <w:spacing w:before="0" w:after="0"/>
              <w:ind w:left="135"/>
              <w:jc w:val="left"/>
            </w:pPr>
          </w:p>
        </w:tc>
        <w:tc>
          <w:tcPr>
            <w:tcW w:w="1959" w:type="dxa"/>
            <w:tcMar>
              <w:top w:w="50" w:type="dxa"/>
              <w:left w:w="100" w:type="dxa"/>
            </w:tcMar>
            <w:vAlign w:val="center"/>
          </w:tcPr>
          <w:p w14:paraId="233DC62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B5DA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BBB4D4">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2282F87A">
            <w:pPr>
              <w:spacing w:before="0" w:after="0"/>
              <w:ind w:left="135"/>
              <w:jc w:val="left"/>
            </w:pPr>
            <w:r>
              <w:rPr>
                <w:rFonts w:ascii="Times New Roman" w:hAnsi="Times New Roman"/>
                <w:b w:val="0"/>
                <w:i w:val="0"/>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14:paraId="56D747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96ABA8">
            <w:pPr>
              <w:spacing w:before="0" w:after="0" w:line="276" w:lineRule="auto"/>
              <w:ind w:left="135"/>
              <w:jc w:val="center"/>
            </w:pPr>
          </w:p>
        </w:tc>
        <w:tc>
          <w:tcPr>
            <w:tcW w:w="1611" w:type="dxa"/>
            <w:tcMar>
              <w:top w:w="50" w:type="dxa"/>
              <w:left w:w="100" w:type="dxa"/>
            </w:tcMar>
            <w:vAlign w:val="center"/>
          </w:tcPr>
          <w:p w14:paraId="4900709C">
            <w:pPr>
              <w:spacing w:before="0" w:after="0" w:line="276" w:lineRule="auto"/>
              <w:ind w:left="135"/>
              <w:jc w:val="center"/>
            </w:pPr>
          </w:p>
        </w:tc>
        <w:tc>
          <w:tcPr>
            <w:tcW w:w="1139" w:type="dxa"/>
            <w:tcMar>
              <w:top w:w="50" w:type="dxa"/>
              <w:left w:w="100" w:type="dxa"/>
            </w:tcMar>
            <w:vAlign w:val="center"/>
          </w:tcPr>
          <w:p w14:paraId="62DDC26C">
            <w:pPr>
              <w:spacing w:before="0" w:after="0"/>
              <w:ind w:left="135"/>
              <w:jc w:val="left"/>
            </w:pPr>
          </w:p>
        </w:tc>
        <w:tc>
          <w:tcPr>
            <w:tcW w:w="1959" w:type="dxa"/>
            <w:tcMar>
              <w:top w:w="50" w:type="dxa"/>
              <w:left w:w="100" w:type="dxa"/>
            </w:tcMar>
            <w:vAlign w:val="center"/>
          </w:tcPr>
          <w:p w14:paraId="713D0BC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8521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B4F5337">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4A06F0D5">
            <w:pPr>
              <w:spacing w:before="0" w:after="0"/>
              <w:ind w:left="135"/>
              <w:jc w:val="left"/>
            </w:pPr>
            <w:r>
              <w:rPr>
                <w:rFonts w:ascii="Times New Roman" w:hAnsi="Times New Roman"/>
                <w:b w:val="0"/>
                <w:i w:val="0"/>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321E24A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4AE44C9">
            <w:pPr>
              <w:spacing w:before="0" w:after="0" w:line="276" w:lineRule="auto"/>
              <w:ind w:left="135"/>
              <w:jc w:val="center"/>
            </w:pPr>
          </w:p>
        </w:tc>
        <w:tc>
          <w:tcPr>
            <w:tcW w:w="1611" w:type="dxa"/>
            <w:tcMar>
              <w:top w:w="50" w:type="dxa"/>
              <w:left w:w="100" w:type="dxa"/>
            </w:tcMar>
            <w:vAlign w:val="center"/>
          </w:tcPr>
          <w:p w14:paraId="4D12741C">
            <w:pPr>
              <w:spacing w:before="0" w:after="0" w:line="276" w:lineRule="auto"/>
              <w:ind w:left="135"/>
              <w:jc w:val="center"/>
            </w:pPr>
          </w:p>
        </w:tc>
        <w:tc>
          <w:tcPr>
            <w:tcW w:w="1139" w:type="dxa"/>
            <w:tcMar>
              <w:top w:w="50" w:type="dxa"/>
              <w:left w:w="100" w:type="dxa"/>
            </w:tcMar>
            <w:vAlign w:val="center"/>
          </w:tcPr>
          <w:p w14:paraId="094DC590">
            <w:pPr>
              <w:spacing w:before="0" w:after="0"/>
              <w:ind w:left="135"/>
              <w:jc w:val="left"/>
            </w:pPr>
          </w:p>
        </w:tc>
        <w:tc>
          <w:tcPr>
            <w:tcW w:w="1959" w:type="dxa"/>
            <w:tcMar>
              <w:top w:w="50" w:type="dxa"/>
              <w:left w:w="100" w:type="dxa"/>
            </w:tcMar>
            <w:vAlign w:val="center"/>
          </w:tcPr>
          <w:p w14:paraId="5085F6B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C2C1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EA429E">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34B57578">
            <w:pPr>
              <w:spacing w:before="0" w:after="0"/>
              <w:ind w:left="135"/>
              <w:jc w:val="left"/>
            </w:pPr>
            <w:r>
              <w:rPr>
                <w:rFonts w:ascii="Times New Roman" w:hAnsi="Times New Roman"/>
                <w:b w:val="0"/>
                <w:i w:val="0"/>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3301848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7F2A45B">
            <w:pPr>
              <w:spacing w:before="0" w:after="0" w:line="276" w:lineRule="auto"/>
              <w:ind w:left="135"/>
              <w:jc w:val="center"/>
            </w:pPr>
          </w:p>
        </w:tc>
        <w:tc>
          <w:tcPr>
            <w:tcW w:w="1611" w:type="dxa"/>
            <w:tcMar>
              <w:top w:w="50" w:type="dxa"/>
              <w:left w:w="100" w:type="dxa"/>
            </w:tcMar>
            <w:vAlign w:val="center"/>
          </w:tcPr>
          <w:p w14:paraId="74D4B9E5">
            <w:pPr>
              <w:spacing w:before="0" w:after="0" w:line="276" w:lineRule="auto"/>
              <w:ind w:left="135"/>
              <w:jc w:val="center"/>
            </w:pPr>
          </w:p>
        </w:tc>
        <w:tc>
          <w:tcPr>
            <w:tcW w:w="1139" w:type="dxa"/>
            <w:tcMar>
              <w:top w:w="50" w:type="dxa"/>
              <w:left w:w="100" w:type="dxa"/>
            </w:tcMar>
            <w:vAlign w:val="center"/>
          </w:tcPr>
          <w:p w14:paraId="2FFB6154">
            <w:pPr>
              <w:spacing w:before="0" w:after="0"/>
              <w:ind w:left="135"/>
              <w:jc w:val="left"/>
            </w:pPr>
          </w:p>
        </w:tc>
        <w:tc>
          <w:tcPr>
            <w:tcW w:w="1959" w:type="dxa"/>
            <w:tcMar>
              <w:top w:w="50" w:type="dxa"/>
              <w:left w:w="100" w:type="dxa"/>
            </w:tcMar>
            <w:vAlign w:val="center"/>
          </w:tcPr>
          <w:p w14:paraId="4CCAE94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216B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0A2003">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7429846D">
            <w:pPr>
              <w:spacing w:before="0" w:after="0"/>
              <w:ind w:left="135"/>
              <w:jc w:val="left"/>
            </w:pPr>
            <w:r>
              <w:rPr>
                <w:rFonts w:ascii="Times New Roman" w:hAnsi="Times New Roman"/>
                <w:b w:val="0"/>
                <w:i w:val="0"/>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4A59EB3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BCDF72">
            <w:pPr>
              <w:spacing w:before="0" w:after="0" w:line="276" w:lineRule="auto"/>
              <w:ind w:left="135"/>
              <w:jc w:val="center"/>
            </w:pPr>
          </w:p>
        </w:tc>
        <w:tc>
          <w:tcPr>
            <w:tcW w:w="1611" w:type="dxa"/>
            <w:tcMar>
              <w:top w:w="50" w:type="dxa"/>
              <w:left w:w="100" w:type="dxa"/>
            </w:tcMar>
            <w:vAlign w:val="center"/>
          </w:tcPr>
          <w:p w14:paraId="16119D21">
            <w:pPr>
              <w:spacing w:before="0" w:after="0" w:line="276" w:lineRule="auto"/>
              <w:ind w:left="135"/>
              <w:jc w:val="center"/>
            </w:pPr>
          </w:p>
        </w:tc>
        <w:tc>
          <w:tcPr>
            <w:tcW w:w="1139" w:type="dxa"/>
            <w:tcMar>
              <w:top w:w="50" w:type="dxa"/>
              <w:left w:w="100" w:type="dxa"/>
            </w:tcMar>
            <w:vAlign w:val="center"/>
          </w:tcPr>
          <w:p w14:paraId="1F65046A">
            <w:pPr>
              <w:spacing w:before="0" w:after="0"/>
              <w:ind w:left="135"/>
              <w:jc w:val="left"/>
            </w:pPr>
          </w:p>
        </w:tc>
        <w:tc>
          <w:tcPr>
            <w:tcW w:w="1959" w:type="dxa"/>
            <w:tcMar>
              <w:top w:w="50" w:type="dxa"/>
              <w:left w:w="100" w:type="dxa"/>
            </w:tcMar>
            <w:vAlign w:val="center"/>
          </w:tcPr>
          <w:p w14:paraId="27F696E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BD7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5A29C0">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4876CA2D">
            <w:pPr>
              <w:spacing w:before="0" w:after="0"/>
              <w:ind w:left="135"/>
              <w:jc w:val="left"/>
            </w:pPr>
            <w:r>
              <w:rPr>
                <w:rFonts w:ascii="Times New Roman" w:hAnsi="Times New Roman"/>
                <w:b w:val="0"/>
                <w:i w:val="0"/>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14:paraId="7D9FEFD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EA83489">
            <w:pPr>
              <w:spacing w:before="0" w:after="0" w:line="276" w:lineRule="auto"/>
              <w:ind w:left="135"/>
              <w:jc w:val="center"/>
            </w:pPr>
          </w:p>
        </w:tc>
        <w:tc>
          <w:tcPr>
            <w:tcW w:w="1611" w:type="dxa"/>
            <w:tcMar>
              <w:top w:w="50" w:type="dxa"/>
              <w:left w:w="100" w:type="dxa"/>
            </w:tcMar>
            <w:vAlign w:val="center"/>
          </w:tcPr>
          <w:p w14:paraId="699E4F22">
            <w:pPr>
              <w:spacing w:before="0" w:after="0" w:line="276" w:lineRule="auto"/>
              <w:ind w:left="135"/>
              <w:jc w:val="center"/>
            </w:pPr>
          </w:p>
        </w:tc>
        <w:tc>
          <w:tcPr>
            <w:tcW w:w="1139" w:type="dxa"/>
            <w:tcMar>
              <w:top w:w="50" w:type="dxa"/>
              <w:left w:w="100" w:type="dxa"/>
            </w:tcMar>
            <w:vAlign w:val="center"/>
          </w:tcPr>
          <w:p w14:paraId="16B1E627">
            <w:pPr>
              <w:spacing w:before="0" w:after="0"/>
              <w:ind w:left="135"/>
              <w:jc w:val="left"/>
            </w:pPr>
          </w:p>
        </w:tc>
        <w:tc>
          <w:tcPr>
            <w:tcW w:w="1959" w:type="dxa"/>
            <w:tcMar>
              <w:top w:w="50" w:type="dxa"/>
              <w:left w:w="100" w:type="dxa"/>
            </w:tcMar>
            <w:vAlign w:val="center"/>
          </w:tcPr>
          <w:p w14:paraId="79F4F268">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CFE9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71AC8C">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66330F25">
            <w:pPr>
              <w:spacing w:before="0" w:after="0"/>
              <w:ind w:left="135"/>
              <w:jc w:val="left"/>
            </w:pPr>
            <w:r>
              <w:rPr>
                <w:rFonts w:ascii="Times New Roman" w:hAnsi="Times New Roman"/>
                <w:b w:val="0"/>
                <w:i w:val="0"/>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5E8C975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1FD6D4">
            <w:pPr>
              <w:spacing w:before="0" w:after="0" w:line="276" w:lineRule="auto"/>
              <w:ind w:left="135"/>
              <w:jc w:val="center"/>
            </w:pPr>
          </w:p>
        </w:tc>
        <w:tc>
          <w:tcPr>
            <w:tcW w:w="1611" w:type="dxa"/>
            <w:tcMar>
              <w:top w:w="50" w:type="dxa"/>
              <w:left w:w="100" w:type="dxa"/>
            </w:tcMar>
            <w:vAlign w:val="center"/>
          </w:tcPr>
          <w:p w14:paraId="193A73CE">
            <w:pPr>
              <w:spacing w:before="0" w:after="0" w:line="276" w:lineRule="auto"/>
              <w:ind w:left="135"/>
              <w:jc w:val="center"/>
            </w:pPr>
          </w:p>
        </w:tc>
        <w:tc>
          <w:tcPr>
            <w:tcW w:w="1139" w:type="dxa"/>
            <w:tcMar>
              <w:top w:w="50" w:type="dxa"/>
              <w:left w:w="100" w:type="dxa"/>
            </w:tcMar>
            <w:vAlign w:val="center"/>
          </w:tcPr>
          <w:p w14:paraId="68EC4291">
            <w:pPr>
              <w:spacing w:before="0" w:after="0"/>
              <w:ind w:left="135"/>
              <w:jc w:val="left"/>
            </w:pPr>
          </w:p>
        </w:tc>
        <w:tc>
          <w:tcPr>
            <w:tcW w:w="1959" w:type="dxa"/>
            <w:tcMar>
              <w:top w:w="50" w:type="dxa"/>
              <w:left w:w="100" w:type="dxa"/>
            </w:tcMar>
            <w:vAlign w:val="center"/>
          </w:tcPr>
          <w:p w14:paraId="15D2D70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16B00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08BEEB">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24DF56A9">
            <w:pPr>
              <w:spacing w:before="0" w:after="0"/>
              <w:ind w:left="135"/>
              <w:jc w:val="left"/>
            </w:pPr>
            <w:r>
              <w:rPr>
                <w:rFonts w:ascii="Times New Roman" w:hAnsi="Times New Roman"/>
                <w:b w:val="0"/>
                <w:i w:val="0"/>
                <w:color w:val="000000"/>
                <w:sz w:val="24"/>
              </w:rPr>
              <w:t>Международный женский день – тема художественных произведений</w:t>
            </w:r>
          </w:p>
        </w:tc>
        <w:tc>
          <w:tcPr>
            <w:tcW w:w="815" w:type="dxa"/>
            <w:tcMar>
              <w:top w:w="50" w:type="dxa"/>
              <w:left w:w="100" w:type="dxa"/>
            </w:tcMar>
            <w:vAlign w:val="center"/>
          </w:tcPr>
          <w:p w14:paraId="65B7900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900D6C">
            <w:pPr>
              <w:spacing w:before="0" w:after="0" w:line="276" w:lineRule="auto"/>
              <w:ind w:left="135"/>
              <w:jc w:val="center"/>
            </w:pPr>
          </w:p>
        </w:tc>
        <w:tc>
          <w:tcPr>
            <w:tcW w:w="1611" w:type="dxa"/>
            <w:tcMar>
              <w:top w:w="50" w:type="dxa"/>
              <w:left w:w="100" w:type="dxa"/>
            </w:tcMar>
            <w:vAlign w:val="center"/>
          </w:tcPr>
          <w:p w14:paraId="4BE34BAB">
            <w:pPr>
              <w:spacing w:before="0" w:after="0" w:line="276" w:lineRule="auto"/>
              <w:ind w:left="135"/>
              <w:jc w:val="center"/>
            </w:pPr>
          </w:p>
        </w:tc>
        <w:tc>
          <w:tcPr>
            <w:tcW w:w="1139" w:type="dxa"/>
            <w:tcMar>
              <w:top w:w="50" w:type="dxa"/>
              <w:left w:w="100" w:type="dxa"/>
            </w:tcMar>
            <w:vAlign w:val="center"/>
          </w:tcPr>
          <w:p w14:paraId="42CD8B96">
            <w:pPr>
              <w:spacing w:before="0" w:after="0"/>
              <w:ind w:left="135"/>
              <w:jc w:val="left"/>
            </w:pPr>
          </w:p>
        </w:tc>
        <w:tc>
          <w:tcPr>
            <w:tcW w:w="1959" w:type="dxa"/>
            <w:tcMar>
              <w:top w:w="50" w:type="dxa"/>
              <w:left w:w="100" w:type="dxa"/>
            </w:tcMar>
            <w:vAlign w:val="center"/>
          </w:tcPr>
          <w:p w14:paraId="38B84C9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CFC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5E9268">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1D607792">
            <w:pPr>
              <w:spacing w:before="0" w:after="0"/>
              <w:ind w:left="135"/>
              <w:jc w:val="left"/>
            </w:pPr>
            <w:r>
              <w:rPr>
                <w:rFonts w:ascii="Times New Roman" w:hAnsi="Times New Roman"/>
                <w:b w:val="0"/>
                <w:i w:val="0"/>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53D3B6E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C950CDB">
            <w:pPr>
              <w:spacing w:before="0" w:after="0" w:line="276" w:lineRule="auto"/>
              <w:ind w:left="135"/>
              <w:jc w:val="center"/>
            </w:pPr>
          </w:p>
        </w:tc>
        <w:tc>
          <w:tcPr>
            <w:tcW w:w="1611" w:type="dxa"/>
            <w:tcMar>
              <w:top w:w="50" w:type="dxa"/>
              <w:left w:w="100" w:type="dxa"/>
            </w:tcMar>
            <w:vAlign w:val="center"/>
          </w:tcPr>
          <w:p w14:paraId="45F41EB5">
            <w:pPr>
              <w:spacing w:before="0" w:after="0" w:line="276" w:lineRule="auto"/>
              <w:ind w:left="135"/>
              <w:jc w:val="center"/>
            </w:pPr>
          </w:p>
        </w:tc>
        <w:tc>
          <w:tcPr>
            <w:tcW w:w="1139" w:type="dxa"/>
            <w:tcMar>
              <w:top w:w="50" w:type="dxa"/>
              <w:left w:w="100" w:type="dxa"/>
            </w:tcMar>
            <w:vAlign w:val="center"/>
          </w:tcPr>
          <w:p w14:paraId="736BF9BB">
            <w:pPr>
              <w:spacing w:before="0" w:after="0"/>
              <w:ind w:left="135"/>
              <w:jc w:val="left"/>
            </w:pPr>
          </w:p>
        </w:tc>
        <w:tc>
          <w:tcPr>
            <w:tcW w:w="1959" w:type="dxa"/>
            <w:tcMar>
              <w:top w:w="50" w:type="dxa"/>
              <w:left w:w="100" w:type="dxa"/>
            </w:tcMar>
            <w:vAlign w:val="center"/>
          </w:tcPr>
          <w:p w14:paraId="5D57955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E9F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17E54A">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05F2BCA9">
            <w:pPr>
              <w:spacing w:before="0" w:after="0"/>
              <w:ind w:left="135"/>
              <w:jc w:val="left"/>
            </w:pPr>
            <w:r>
              <w:rPr>
                <w:rFonts w:ascii="Times New Roman" w:hAnsi="Times New Roman"/>
                <w:b w:val="0"/>
                <w:i w:val="0"/>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415E4A3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EA9113">
            <w:pPr>
              <w:spacing w:before="0" w:after="0" w:line="276" w:lineRule="auto"/>
              <w:ind w:left="135"/>
              <w:jc w:val="center"/>
            </w:pPr>
          </w:p>
        </w:tc>
        <w:tc>
          <w:tcPr>
            <w:tcW w:w="1611" w:type="dxa"/>
            <w:tcMar>
              <w:top w:w="50" w:type="dxa"/>
              <w:left w:w="100" w:type="dxa"/>
            </w:tcMar>
            <w:vAlign w:val="center"/>
          </w:tcPr>
          <w:p w14:paraId="70E3EF37">
            <w:pPr>
              <w:spacing w:before="0" w:after="0" w:line="276" w:lineRule="auto"/>
              <w:ind w:left="135"/>
              <w:jc w:val="center"/>
            </w:pPr>
          </w:p>
        </w:tc>
        <w:tc>
          <w:tcPr>
            <w:tcW w:w="1139" w:type="dxa"/>
            <w:tcMar>
              <w:top w:w="50" w:type="dxa"/>
              <w:left w:w="100" w:type="dxa"/>
            </w:tcMar>
            <w:vAlign w:val="center"/>
          </w:tcPr>
          <w:p w14:paraId="00CC3C2E">
            <w:pPr>
              <w:spacing w:before="0" w:after="0"/>
              <w:ind w:left="135"/>
              <w:jc w:val="left"/>
            </w:pPr>
          </w:p>
        </w:tc>
        <w:tc>
          <w:tcPr>
            <w:tcW w:w="1959" w:type="dxa"/>
            <w:tcMar>
              <w:top w:w="50" w:type="dxa"/>
              <w:left w:w="100" w:type="dxa"/>
            </w:tcMar>
            <w:vAlign w:val="center"/>
          </w:tcPr>
          <w:p w14:paraId="3019653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961F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B341C4">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21E65614">
            <w:pPr>
              <w:spacing w:before="0" w:after="0"/>
              <w:ind w:left="135"/>
              <w:jc w:val="left"/>
            </w:pPr>
            <w:r>
              <w:rPr>
                <w:rFonts w:ascii="Times New Roman" w:hAnsi="Times New Roman"/>
                <w:b w:val="0"/>
                <w:i w:val="0"/>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4526C99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548D82">
            <w:pPr>
              <w:spacing w:before="0" w:after="0" w:line="276" w:lineRule="auto"/>
              <w:ind w:left="135"/>
              <w:jc w:val="center"/>
            </w:pPr>
          </w:p>
        </w:tc>
        <w:tc>
          <w:tcPr>
            <w:tcW w:w="1611" w:type="dxa"/>
            <w:tcMar>
              <w:top w:w="50" w:type="dxa"/>
              <w:left w:w="100" w:type="dxa"/>
            </w:tcMar>
            <w:vAlign w:val="center"/>
          </w:tcPr>
          <w:p w14:paraId="30190E65">
            <w:pPr>
              <w:spacing w:before="0" w:after="0" w:line="276" w:lineRule="auto"/>
              <w:ind w:left="135"/>
              <w:jc w:val="center"/>
            </w:pPr>
          </w:p>
        </w:tc>
        <w:tc>
          <w:tcPr>
            <w:tcW w:w="1139" w:type="dxa"/>
            <w:tcMar>
              <w:top w:w="50" w:type="dxa"/>
              <w:left w:w="100" w:type="dxa"/>
            </w:tcMar>
            <w:vAlign w:val="center"/>
          </w:tcPr>
          <w:p w14:paraId="7F44AC9A">
            <w:pPr>
              <w:spacing w:before="0" w:after="0"/>
              <w:ind w:left="135"/>
              <w:jc w:val="left"/>
            </w:pPr>
          </w:p>
        </w:tc>
        <w:tc>
          <w:tcPr>
            <w:tcW w:w="1959" w:type="dxa"/>
            <w:tcMar>
              <w:top w:w="50" w:type="dxa"/>
              <w:left w:w="100" w:type="dxa"/>
            </w:tcMar>
            <w:vAlign w:val="center"/>
          </w:tcPr>
          <w:p w14:paraId="6571D23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B69F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4D80CB1">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242AF820">
            <w:pPr>
              <w:spacing w:before="0" w:after="0"/>
              <w:ind w:left="135"/>
              <w:jc w:val="left"/>
            </w:pPr>
            <w:r>
              <w:rPr>
                <w:rFonts w:ascii="Times New Roman" w:hAnsi="Times New Roman"/>
                <w:b w:val="0"/>
                <w:i w:val="0"/>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6EAC61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C6997F4">
            <w:pPr>
              <w:spacing w:before="0" w:after="0" w:line="276" w:lineRule="auto"/>
              <w:ind w:left="135"/>
              <w:jc w:val="center"/>
            </w:pPr>
          </w:p>
        </w:tc>
        <w:tc>
          <w:tcPr>
            <w:tcW w:w="1611" w:type="dxa"/>
            <w:tcMar>
              <w:top w:w="50" w:type="dxa"/>
              <w:left w:w="100" w:type="dxa"/>
            </w:tcMar>
            <w:vAlign w:val="center"/>
          </w:tcPr>
          <w:p w14:paraId="15236EC1">
            <w:pPr>
              <w:spacing w:before="0" w:after="0" w:line="276" w:lineRule="auto"/>
              <w:ind w:left="135"/>
              <w:jc w:val="center"/>
            </w:pPr>
          </w:p>
        </w:tc>
        <w:tc>
          <w:tcPr>
            <w:tcW w:w="1139" w:type="dxa"/>
            <w:tcMar>
              <w:top w:w="50" w:type="dxa"/>
              <w:left w:w="100" w:type="dxa"/>
            </w:tcMar>
            <w:vAlign w:val="center"/>
          </w:tcPr>
          <w:p w14:paraId="5A5BFA18">
            <w:pPr>
              <w:spacing w:before="0" w:after="0"/>
              <w:ind w:left="135"/>
              <w:jc w:val="left"/>
            </w:pPr>
          </w:p>
        </w:tc>
        <w:tc>
          <w:tcPr>
            <w:tcW w:w="1959" w:type="dxa"/>
            <w:tcMar>
              <w:top w:w="50" w:type="dxa"/>
              <w:left w:w="100" w:type="dxa"/>
            </w:tcMar>
            <w:vAlign w:val="center"/>
          </w:tcPr>
          <w:p w14:paraId="578C6D3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CEC4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D3B903">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35CBB9FE">
            <w:pPr>
              <w:spacing w:before="0" w:after="0"/>
              <w:ind w:left="135"/>
              <w:jc w:val="left"/>
            </w:pPr>
            <w:r>
              <w:rPr>
                <w:rFonts w:ascii="Times New Roman" w:hAnsi="Times New Roman"/>
                <w:b w:val="0"/>
                <w:i w:val="0"/>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14:paraId="0195887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0576AA">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3FA49134">
            <w:pPr>
              <w:spacing w:before="0" w:after="0" w:line="276" w:lineRule="auto"/>
              <w:ind w:left="135"/>
              <w:jc w:val="center"/>
            </w:pPr>
          </w:p>
        </w:tc>
        <w:tc>
          <w:tcPr>
            <w:tcW w:w="1139" w:type="dxa"/>
            <w:tcMar>
              <w:top w:w="50" w:type="dxa"/>
              <w:left w:w="100" w:type="dxa"/>
            </w:tcMar>
            <w:vAlign w:val="center"/>
          </w:tcPr>
          <w:p w14:paraId="15D14ACE">
            <w:pPr>
              <w:spacing w:before="0" w:after="0"/>
              <w:ind w:left="135"/>
              <w:jc w:val="left"/>
            </w:pPr>
          </w:p>
        </w:tc>
        <w:tc>
          <w:tcPr>
            <w:tcW w:w="1959" w:type="dxa"/>
            <w:tcMar>
              <w:top w:w="50" w:type="dxa"/>
              <w:left w:w="100" w:type="dxa"/>
            </w:tcMar>
            <w:vAlign w:val="center"/>
          </w:tcPr>
          <w:p w14:paraId="3A8F098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B89A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CC4FD0">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0E78D22E">
            <w:pPr>
              <w:spacing w:before="0" w:after="0"/>
              <w:ind w:left="135"/>
              <w:jc w:val="left"/>
            </w:pPr>
            <w:r>
              <w:rPr>
                <w:rFonts w:ascii="Times New Roman" w:hAnsi="Times New Roman"/>
                <w:b w:val="0"/>
                <w:i w:val="0"/>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14:paraId="6E7A2E8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E3C5474">
            <w:pPr>
              <w:spacing w:before="0" w:after="0" w:line="276" w:lineRule="auto"/>
              <w:ind w:left="135"/>
              <w:jc w:val="center"/>
            </w:pPr>
          </w:p>
        </w:tc>
        <w:tc>
          <w:tcPr>
            <w:tcW w:w="1611" w:type="dxa"/>
            <w:tcMar>
              <w:top w:w="50" w:type="dxa"/>
              <w:left w:w="100" w:type="dxa"/>
            </w:tcMar>
            <w:vAlign w:val="center"/>
          </w:tcPr>
          <w:p w14:paraId="62DC3AED">
            <w:pPr>
              <w:spacing w:before="0" w:after="0" w:line="276" w:lineRule="auto"/>
              <w:ind w:left="135"/>
              <w:jc w:val="center"/>
            </w:pPr>
          </w:p>
        </w:tc>
        <w:tc>
          <w:tcPr>
            <w:tcW w:w="1139" w:type="dxa"/>
            <w:tcMar>
              <w:top w:w="50" w:type="dxa"/>
              <w:left w:w="100" w:type="dxa"/>
            </w:tcMar>
            <w:vAlign w:val="center"/>
          </w:tcPr>
          <w:p w14:paraId="4F3639CD">
            <w:pPr>
              <w:spacing w:before="0" w:after="0"/>
              <w:ind w:left="135"/>
              <w:jc w:val="left"/>
            </w:pPr>
          </w:p>
        </w:tc>
        <w:tc>
          <w:tcPr>
            <w:tcW w:w="1959" w:type="dxa"/>
            <w:tcMar>
              <w:top w:w="50" w:type="dxa"/>
              <w:left w:w="100" w:type="dxa"/>
            </w:tcMar>
            <w:vAlign w:val="center"/>
          </w:tcPr>
          <w:p w14:paraId="207364C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FB28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EB3F79A">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137F952B">
            <w:pPr>
              <w:spacing w:before="0" w:after="0"/>
              <w:ind w:left="135"/>
              <w:jc w:val="left"/>
            </w:pPr>
            <w:r>
              <w:rPr>
                <w:rFonts w:ascii="Times New Roman" w:hAnsi="Times New Roman"/>
                <w:b w:val="0"/>
                <w:i w:val="0"/>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2C17FB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F8ADC6">
            <w:pPr>
              <w:spacing w:before="0" w:after="0" w:line="276" w:lineRule="auto"/>
              <w:ind w:left="135"/>
              <w:jc w:val="center"/>
            </w:pPr>
          </w:p>
        </w:tc>
        <w:tc>
          <w:tcPr>
            <w:tcW w:w="1611" w:type="dxa"/>
            <w:tcMar>
              <w:top w:w="50" w:type="dxa"/>
              <w:left w:w="100" w:type="dxa"/>
            </w:tcMar>
            <w:vAlign w:val="center"/>
          </w:tcPr>
          <w:p w14:paraId="2A06030F">
            <w:pPr>
              <w:spacing w:before="0" w:after="0" w:line="276" w:lineRule="auto"/>
              <w:ind w:left="135"/>
              <w:jc w:val="center"/>
            </w:pPr>
          </w:p>
        </w:tc>
        <w:tc>
          <w:tcPr>
            <w:tcW w:w="1139" w:type="dxa"/>
            <w:tcMar>
              <w:top w:w="50" w:type="dxa"/>
              <w:left w:w="100" w:type="dxa"/>
            </w:tcMar>
            <w:vAlign w:val="center"/>
          </w:tcPr>
          <w:p w14:paraId="5ECDE7A3">
            <w:pPr>
              <w:spacing w:before="0" w:after="0"/>
              <w:ind w:left="135"/>
              <w:jc w:val="left"/>
            </w:pPr>
          </w:p>
        </w:tc>
        <w:tc>
          <w:tcPr>
            <w:tcW w:w="1959" w:type="dxa"/>
            <w:tcMar>
              <w:top w:w="50" w:type="dxa"/>
              <w:left w:w="100" w:type="dxa"/>
            </w:tcMar>
            <w:vAlign w:val="center"/>
          </w:tcPr>
          <w:p w14:paraId="074DC57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D0D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97EC86">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38101A6E">
            <w:pPr>
              <w:spacing w:before="0" w:after="0"/>
              <w:ind w:left="135"/>
              <w:jc w:val="left"/>
            </w:pPr>
            <w:r>
              <w:rPr>
                <w:rFonts w:ascii="Times New Roman" w:hAnsi="Times New Roman"/>
                <w:b w:val="0"/>
                <w:i w:val="0"/>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63B7454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C69105">
            <w:pPr>
              <w:spacing w:before="0" w:after="0" w:line="276" w:lineRule="auto"/>
              <w:ind w:left="135"/>
              <w:jc w:val="center"/>
            </w:pPr>
          </w:p>
        </w:tc>
        <w:tc>
          <w:tcPr>
            <w:tcW w:w="1611" w:type="dxa"/>
            <w:tcMar>
              <w:top w:w="50" w:type="dxa"/>
              <w:left w:w="100" w:type="dxa"/>
            </w:tcMar>
            <w:vAlign w:val="center"/>
          </w:tcPr>
          <w:p w14:paraId="1991E81A">
            <w:pPr>
              <w:spacing w:before="0" w:after="0" w:line="276" w:lineRule="auto"/>
              <w:ind w:left="135"/>
              <w:jc w:val="center"/>
            </w:pPr>
          </w:p>
        </w:tc>
        <w:tc>
          <w:tcPr>
            <w:tcW w:w="1139" w:type="dxa"/>
            <w:tcMar>
              <w:top w:w="50" w:type="dxa"/>
              <w:left w:w="100" w:type="dxa"/>
            </w:tcMar>
            <w:vAlign w:val="center"/>
          </w:tcPr>
          <w:p w14:paraId="26D195BB">
            <w:pPr>
              <w:spacing w:before="0" w:after="0"/>
              <w:ind w:left="135"/>
              <w:jc w:val="left"/>
            </w:pPr>
          </w:p>
        </w:tc>
        <w:tc>
          <w:tcPr>
            <w:tcW w:w="1959" w:type="dxa"/>
            <w:tcMar>
              <w:top w:w="50" w:type="dxa"/>
              <w:left w:w="100" w:type="dxa"/>
            </w:tcMar>
            <w:vAlign w:val="center"/>
          </w:tcPr>
          <w:p w14:paraId="1C2643A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6028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FDA2DA">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4FDAF187">
            <w:pPr>
              <w:spacing w:before="0" w:after="0"/>
              <w:ind w:left="135"/>
              <w:jc w:val="left"/>
            </w:pPr>
            <w:r>
              <w:rPr>
                <w:rFonts w:ascii="Times New Roman" w:hAnsi="Times New Roman"/>
                <w:b w:val="0"/>
                <w:i w:val="0"/>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14:paraId="09F3064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85CDD8">
            <w:pPr>
              <w:spacing w:before="0" w:after="0" w:line="276" w:lineRule="auto"/>
              <w:ind w:left="135"/>
              <w:jc w:val="center"/>
            </w:pPr>
          </w:p>
        </w:tc>
        <w:tc>
          <w:tcPr>
            <w:tcW w:w="1611" w:type="dxa"/>
            <w:tcMar>
              <w:top w:w="50" w:type="dxa"/>
              <w:left w:w="100" w:type="dxa"/>
            </w:tcMar>
            <w:vAlign w:val="center"/>
          </w:tcPr>
          <w:p w14:paraId="5866373D">
            <w:pPr>
              <w:spacing w:before="0" w:after="0" w:line="276" w:lineRule="auto"/>
              <w:ind w:left="135"/>
              <w:jc w:val="center"/>
            </w:pPr>
          </w:p>
        </w:tc>
        <w:tc>
          <w:tcPr>
            <w:tcW w:w="1139" w:type="dxa"/>
            <w:tcMar>
              <w:top w:w="50" w:type="dxa"/>
              <w:left w:w="100" w:type="dxa"/>
            </w:tcMar>
            <w:vAlign w:val="center"/>
          </w:tcPr>
          <w:p w14:paraId="20917373">
            <w:pPr>
              <w:spacing w:before="0" w:after="0"/>
              <w:ind w:left="135"/>
              <w:jc w:val="left"/>
            </w:pPr>
          </w:p>
        </w:tc>
        <w:tc>
          <w:tcPr>
            <w:tcW w:w="1959" w:type="dxa"/>
            <w:tcMar>
              <w:top w:w="50" w:type="dxa"/>
              <w:left w:w="100" w:type="dxa"/>
            </w:tcMar>
            <w:vAlign w:val="center"/>
          </w:tcPr>
          <w:p w14:paraId="6DF68612">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9BEF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C61BE2">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611AE9EF">
            <w:pPr>
              <w:spacing w:before="0" w:after="0"/>
              <w:ind w:left="135"/>
              <w:jc w:val="left"/>
            </w:pPr>
            <w:r>
              <w:rPr>
                <w:rFonts w:ascii="Times New Roman" w:hAnsi="Times New Roman"/>
                <w:b w:val="0"/>
                <w:i w:val="0"/>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72D77A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FE2540">
            <w:pPr>
              <w:spacing w:before="0" w:after="0" w:line="276" w:lineRule="auto"/>
              <w:ind w:left="135"/>
              <w:jc w:val="center"/>
            </w:pPr>
          </w:p>
        </w:tc>
        <w:tc>
          <w:tcPr>
            <w:tcW w:w="1611" w:type="dxa"/>
            <w:tcMar>
              <w:top w:w="50" w:type="dxa"/>
              <w:left w:w="100" w:type="dxa"/>
            </w:tcMar>
            <w:vAlign w:val="center"/>
          </w:tcPr>
          <w:p w14:paraId="54712429">
            <w:pPr>
              <w:spacing w:before="0" w:after="0" w:line="276" w:lineRule="auto"/>
              <w:ind w:left="135"/>
              <w:jc w:val="center"/>
            </w:pPr>
          </w:p>
        </w:tc>
        <w:tc>
          <w:tcPr>
            <w:tcW w:w="1139" w:type="dxa"/>
            <w:tcMar>
              <w:top w:w="50" w:type="dxa"/>
              <w:left w:w="100" w:type="dxa"/>
            </w:tcMar>
            <w:vAlign w:val="center"/>
          </w:tcPr>
          <w:p w14:paraId="7A429DB2">
            <w:pPr>
              <w:spacing w:before="0" w:after="0"/>
              <w:ind w:left="135"/>
              <w:jc w:val="left"/>
            </w:pPr>
          </w:p>
        </w:tc>
        <w:tc>
          <w:tcPr>
            <w:tcW w:w="1959" w:type="dxa"/>
            <w:tcMar>
              <w:top w:w="50" w:type="dxa"/>
              <w:left w:w="100" w:type="dxa"/>
            </w:tcMar>
            <w:vAlign w:val="center"/>
          </w:tcPr>
          <w:p w14:paraId="4F2226A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3A37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AF722B">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427CAB6B">
            <w:pPr>
              <w:spacing w:before="0" w:after="0"/>
              <w:ind w:left="135"/>
              <w:jc w:val="left"/>
            </w:pPr>
            <w:r>
              <w:rPr>
                <w:rFonts w:ascii="Times New Roman" w:hAnsi="Times New Roman"/>
                <w:b w:val="0"/>
                <w:i w:val="0"/>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14:paraId="04C44E9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FE43E02">
            <w:pPr>
              <w:spacing w:before="0" w:after="0" w:line="276" w:lineRule="auto"/>
              <w:ind w:left="135"/>
              <w:jc w:val="center"/>
            </w:pPr>
          </w:p>
        </w:tc>
        <w:tc>
          <w:tcPr>
            <w:tcW w:w="1611" w:type="dxa"/>
            <w:tcMar>
              <w:top w:w="50" w:type="dxa"/>
              <w:left w:w="100" w:type="dxa"/>
            </w:tcMar>
            <w:vAlign w:val="center"/>
          </w:tcPr>
          <w:p w14:paraId="4B2533B3">
            <w:pPr>
              <w:spacing w:before="0" w:after="0" w:line="276" w:lineRule="auto"/>
              <w:ind w:left="135"/>
              <w:jc w:val="center"/>
            </w:pPr>
          </w:p>
        </w:tc>
        <w:tc>
          <w:tcPr>
            <w:tcW w:w="1139" w:type="dxa"/>
            <w:tcMar>
              <w:top w:w="50" w:type="dxa"/>
              <w:left w:w="100" w:type="dxa"/>
            </w:tcMar>
            <w:vAlign w:val="center"/>
          </w:tcPr>
          <w:p w14:paraId="1A8A7C7B">
            <w:pPr>
              <w:spacing w:before="0" w:after="0"/>
              <w:ind w:left="135"/>
              <w:jc w:val="left"/>
            </w:pPr>
          </w:p>
        </w:tc>
        <w:tc>
          <w:tcPr>
            <w:tcW w:w="1959" w:type="dxa"/>
            <w:tcMar>
              <w:top w:w="50" w:type="dxa"/>
              <w:left w:w="100" w:type="dxa"/>
            </w:tcMar>
            <w:vAlign w:val="center"/>
          </w:tcPr>
          <w:p w14:paraId="340BBD71">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2C48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6B4C5D">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40054BE7">
            <w:pPr>
              <w:spacing w:before="0" w:after="0"/>
              <w:ind w:left="135"/>
              <w:jc w:val="left"/>
            </w:pPr>
            <w:r>
              <w:rPr>
                <w:rFonts w:ascii="Times New Roman" w:hAnsi="Times New Roman"/>
                <w:b w:val="0"/>
                <w:i w:val="0"/>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2110DA0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2F9F9A">
            <w:pPr>
              <w:spacing w:before="0" w:after="0" w:line="276" w:lineRule="auto"/>
              <w:ind w:left="135"/>
              <w:jc w:val="center"/>
            </w:pPr>
          </w:p>
        </w:tc>
        <w:tc>
          <w:tcPr>
            <w:tcW w:w="1611" w:type="dxa"/>
            <w:tcMar>
              <w:top w:w="50" w:type="dxa"/>
              <w:left w:w="100" w:type="dxa"/>
            </w:tcMar>
            <w:vAlign w:val="center"/>
          </w:tcPr>
          <w:p w14:paraId="23CD38AF">
            <w:pPr>
              <w:spacing w:before="0" w:after="0" w:line="276" w:lineRule="auto"/>
              <w:ind w:left="135"/>
              <w:jc w:val="center"/>
            </w:pPr>
          </w:p>
        </w:tc>
        <w:tc>
          <w:tcPr>
            <w:tcW w:w="1139" w:type="dxa"/>
            <w:tcMar>
              <w:top w:w="50" w:type="dxa"/>
              <w:left w:w="100" w:type="dxa"/>
            </w:tcMar>
            <w:vAlign w:val="center"/>
          </w:tcPr>
          <w:p w14:paraId="5A945D2B">
            <w:pPr>
              <w:spacing w:before="0" w:after="0"/>
              <w:ind w:left="135"/>
              <w:jc w:val="left"/>
            </w:pPr>
          </w:p>
        </w:tc>
        <w:tc>
          <w:tcPr>
            <w:tcW w:w="1959" w:type="dxa"/>
            <w:tcMar>
              <w:top w:w="50" w:type="dxa"/>
              <w:left w:w="100" w:type="dxa"/>
            </w:tcMar>
            <w:vAlign w:val="center"/>
          </w:tcPr>
          <w:p w14:paraId="7D1C85AE">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06B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73B8A1">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0896FDF6">
            <w:pPr>
              <w:spacing w:before="0" w:after="0"/>
              <w:ind w:left="135"/>
              <w:jc w:val="left"/>
            </w:pPr>
            <w:r>
              <w:rPr>
                <w:rFonts w:ascii="Times New Roman" w:hAnsi="Times New Roman"/>
                <w:b w:val="0"/>
                <w:i w:val="0"/>
                <w:color w:val="000000"/>
                <w:sz w:val="24"/>
              </w:rPr>
              <w:t>Особенности построения волшебной сказки Ш.Перро «Кот в сапогах»</w:t>
            </w:r>
          </w:p>
        </w:tc>
        <w:tc>
          <w:tcPr>
            <w:tcW w:w="815" w:type="dxa"/>
            <w:tcMar>
              <w:top w:w="50" w:type="dxa"/>
              <w:left w:w="100" w:type="dxa"/>
            </w:tcMar>
            <w:vAlign w:val="center"/>
          </w:tcPr>
          <w:p w14:paraId="02F64E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845DAAC">
            <w:pPr>
              <w:spacing w:before="0" w:after="0" w:line="276" w:lineRule="auto"/>
              <w:ind w:left="135"/>
              <w:jc w:val="center"/>
            </w:pPr>
          </w:p>
        </w:tc>
        <w:tc>
          <w:tcPr>
            <w:tcW w:w="1611" w:type="dxa"/>
            <w:tcMar>
              <w:top w:w="50" w:type="dxa"/>
              <w:left w:w="100" w:type="dxa"/>
            </w:tcMar>
            <w:vAlign w:val="center"/>
          </w:tcPr>
          <w:p w14:paraId="74DCCA1A">
            <w:pPr>
              <w:spacing w:before="0" w:after="0" w:line="276" w:lineRule="auto"/>
              <w:ind w:left="135"/>
              <w:jc w:val="center"/>
            </w:pPr>
          </w:p>
        </w:tc>
        <w:tc>
          <w:tcPr>
            <w:tcW w:w="1139" w:type="dxa"/>
            <w:tcMar>
              <w:top w:w="50" w:type="dxa"/>
              <w:left w:w="100" w:type="dxa"/>
            </w:tcMar>
            <w:vAlign w:val="center"/>
          </w:tcPr>
          <w:p w14:paraId="5D82828B">
            <w:pPr>
              <w:spacing w:before="0" w:after="0"/>
              <w:ind w:left="135"/>
              <w:jc w:val="left"/>
            </w:pPr>
          </w:p>
        </w:tc>
        <w:tc>
          <w:tcPr>
            <w:tcW w:w="1959" w:type="dxa"/>
            <w:tcMar>
              <w:top w:w="50" w:type="dxa"/>
              <w:left w:w="100" w:type="dxa"/>
            </w:tcMar>
            <w:vAlign w:val="center"/>
          </w:tcPr>
          <w:p w14:paraId="2F68A76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EB97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EFA02E">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1052207F">
            <w:pPr>
              <w:spacing w:before="0" w:after="0"/>
              <w:ind w:left="135"/>
              <w:jc w:val="left"/>
            </w:pPr>
            <w:r>
              <w:rPr>
                <w:rFonts w:ascii="Times New Roman" w:hAnsi="Times New Roman"/>
                <w:b w:val="0"/>
                <w:i w:val="0"/>
                <w:color w:val="000000"/>
                <w:sz w:val="24"/>
              </w:rPr>
              <w:t>Характеристика героев сказки Ш.Перро «Кот в сапогах»</w:t>
            </w:r>
          </w:p>
        </w:tc>
        <w:tc>
          <w:tcPr>
            <w:tcW w:w="815" w:type="dxa"/>
            <w:tcMar>
              <w:top w:w="50" w:type="dxa"/>
              <w:left w:w="100" w:type="dxa"/>
            </w:tcMar>
            <w:vAlign w:val="center"/>
          </w:tcPr>
          <w:p w14:paraId="17124A2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36957E">
            <w:pPr>
              <w:spacing w:before="0" w:after="0" w:line="276" w:lineRule="auto"/>
              <w:ind w:left="135"/>
              <w:jc w:val="center"/>
            </w:pPr>
          </w:p>
        </w:tc>
        <w:tc>
          <w:tcPr>
            <w:tcW w:w="1611" w:type="dxa"/>
            <w:tcMar>
              <w:top w:w="50" w:type="dxa"/>
              <w:left w:w="100" w:type="dxa"/>
            </w:tcMar>
            <w:vAlign w:val="center"/>
          </w:tcPr>
          <w:p w14:paraId="26CA7BB0">
            <w:pPr>
              <w:spacing w:before="0" w:after="0" w:line="276" w:lineRule="auto"/>
              <w:ind w:left="135"/>
              <w:jc w:val="center"/>
            </w:pPr>
          </w:p>
        </w:tc>
        <w:tc>
          <w:tcPr>
            <w:tcW w:w="1139" w:type="dxa"/>
            <w:tcMar>
              <w:top w:w="50" w:type="dxa"/>
              <w:left w:w="100" w:type="dxa"/>
            </w:tcMar>
            <w:vAlign w:val="center"/>
          </w:tcPr>
          <w:p w14:paraId="71D28DF7">
            <w:pPr>
              <w:spacing w:before="0" w:after="0"/>
              <w:ind w:left="135"/>
              <w:jc w:val="left"/>
            </w:pPr>
          </w:p>
        </w:tc>
        <w:tc>
          <w:tcPr>
            <w:tcW w:w="1959" w:type="dxa"/>
            <w:tcMar>
              <w:top w:w="50" w:type="dxa"/>
              <w:left w:w="100" w:type="dxa"/>
            </w:tcMar>
            <w:vAlign w:val="center"/>
          </w:tcPr>
          <w:p w14:paraId="2D99749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319A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DC8215">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064A2B98">
            <w:pPr>
              <w:spacing w:before="0" w:after="0"/>
              <w:ind w:left="135"/>
              <w:jc w:val="left"/>
            </w:pPr>
            <w:r>
              <w:rPr>
                <w:rFonts w:ascii="Times New Roman" w:hAnsi="Times New Roman"/>
                <w:b w:val="0"/>
                <w:i w:val="0"/>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1F5AFC9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95C72FE">
            <w:pPr>
              <w:spacing w:before="0" w:after="0" w:line="276" w:lineRule="auto"/>
              <w:ind w:left="135"/>
              <w:jc w:val="center"/>
            </w:pPr>
          </w:p>
        </w:tc>
        <w:tc>
          <w:tcPr>
            <w:tcW w:w="1611" w:type="dxa"/>
            <w:tcMar>
              <w:top w:w="50" w:type="dxa"/>
              <w:left w:w="100" w:type="dxa"/>
            </w:tcMar>
            <w:vAlign w:val="center"/>
          </w:tcPr>
          <w:p w14:paraId="18460A8E">
            <w:pPr>
              <w:spacing w:before="0" w:after="0" w:line="276" w:lineRule="auto"/>
              <w:ind w:left="135"/>
              <w:jc w:val="center"/>
            </w:pPr>
          </w:p>
        </w:tc>
        <w:tc>
          <w:tcPr>
            <w:tcW w:w="1139" w:type="dxa"/>
            <w:tcMar>
              <w:top w:w="50" w:type="dxa"/>
              <w:left w:w="100" w:type="dxa"/>
            </w:tcMar>
            <w:vAlign w:val="center"/>
          </w:tcPr>
          <w:p w14:paraId="23606FDD">
            <w:pPr>
              <w:spacing w:before="0" w:after="0"/>
              <w:ind w:left="135"/>
              <w:jc w:val="left"/>
            </w:pPr>
          </w:p>
        </w:tc>
        <w:tc>
          <w:tcPr>
            <w:tcW w:w="1959" w:type="dxa"/>
            <w:tcMar>
              <w:top w:w="50" w:type="dxa"/>
              <w:left w:w="100" w:type="dxa"/>
            </w:tcMar>
            <w:vAlign w:val="center"/>
          </w:tcPr>
          <w:p w14:paraId="373E10E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53E0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9D3BEE">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7B408238">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5D9A4E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AD80B7">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7AE59A5D">
            <w:pPr>
              <w:spacing w:before="0" w:after="0" w:line="276" w:lineRule="auto"/>
              <w:ind w:left="135"/>
              <w:jc w:val="center"/>
            </w:pPr>
          </w:p>
        </w:tc>
        <w:tc>
          <w:tcPr>
            <w:tcW w:w="1139" w:type="dxa"/>
            <w:tcMar>
              <w:top w:w="50" w:type="dxa"/>
              <w:left w:w="100" w:type="dxa"/>
            </w:tcMar>
            <w:vAlign w:val="center"/>
          </w:tcPr>
          <w:p w14:paraId="5A95ED2D">
            <w:pPr>
              <w:spacing w:before="0" w:after="0"/>
              <w:ind w:left="135"/>
              <w:jc w:val="left"/>
            </w:pPr>
          </w:p>
        </w:tc>
        <w:tc>
          <w:tcPr>
            <w:tcW w:w="1959" w:type="dxa"/>
            <w:tcMar>
              <w:top w:w="50" w:type="dxa"/>
              <w:left w:w="100" w:type="dxa"/>
            </w:tcMar>
            <w:vAlign w:val="center"/>
          </w:tcPr>
          <w:p w14:paraId="168C9CC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92D7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D82558">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54FB91AF">
            <w:pPr>
              <w:spacing w:before="0" w:after="0"/>
              <w:ind w:left="135"/>
              <w:jc w:val="left"/>
            </w:pPr>
            <w:r>
              <w:rPr>
                <w:rFonts w:ascii="Times New Roman" w:hAnsi="Times New Roman"/>
                <w:b w:val="0"/>
                <w:i w:val="0"/>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2B4B43D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C0761E">
            <w:pPr>
              <w:spacing w:before="0" w:after="0" w:line="276" w:lineRule="auto"/>
              <w:ind w:left="135"/>
              <w:jc w:val="center"/>
            </w:pPr>
          </w:p>
        </w:tc>
        <w:tc>
          <w:tcPr>
            <w:tcW w:w="1611" w:type="dxa"/>
            <w:tcMar>
              <w:top w:w="50" w:type="dxa"/>
              <w:left w:w="100" w:type="dxa"/>
            </w:tcMar>
            <w:vAlign w:val="center"/>
          </w:tcPr>
          <w:p w14:paraId="0415EAF7">
            <w:pPr>
              <w:spacing w:before="0" w:after="0" w:line="276" w:lineRule="auto"/>
              <w:ind w:left="135"/>
              <w:jc w:val="center"/>
            </w:pPr>
          </w:p>
        </w:tc>
        <w:tc>
          <w:tcPr>
            <w:tcW w:w="1139" w:type="dxa"/>
            <w:tcMar>
              <w:top w:w="50" w:type="dxa"/>
              <w:left w:w="100" w:type="dxa"/>
            </w:tcMar>
            <w:vAlign w:val="center"/>
          </w:tcPr>
          <w:p w14:paraId="6DDECC94">
            <w:pPr>
              <w:spacing w:before="0" w:after="0"/>
              <w:ind w:left="135"/>
              <w:jc w:val="left"/>
            </w:pPr>
          </w:p>
        </w:tc>
        <w:tc>
          <w:tcPr>
            <w:tcW w:w="1959" w:type="dxa"/>
            <w:tcMar>
              <w:top w:w="50" w:type="dxa"/>
              <w:left w:w="100" w:type="dxa"/>
            </w:tcMar>
            <w:vAlign w:val="center"/>
          </w:tcPr>
          <w:p w14:paraId="30E3AAA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919D0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A99626">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2826103C">
            <w:pPr>
              <w:spacing w:before="0" w:after="0"/>
              <w:ind w:left="135"/>
              <w:jc w:val="left"/>
            </w:pPr>
            <w:r>
              <w:rPr>
                <w:rFonts w:ascii="Times New Roman" w:hAnsi="Times New Roman"/>
                <w:b w:val="0"/>
                <w:i w:val="0"/>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7F6B57C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F00853">
            <w:pPr>
              <w:spacing w:before="0" w:after="0" w:line="276" w:lineRule="auto"/>
              <w:ind w:left="135"/>
              <w:jc w:val="center"/>
            </w:pPr>
          </w:p>
        </w:tc>
        <w:tc>
          <w:tcPr>
            <w:tcW w:w="1611" w:type="dxa"/>
            <w:tcMar>
              <w:top w:w="50" w:type="dxa"/>
              <w:left w:w="100" w:type="dxa"/>
            </w:tcMar>
            <w:vAlign w:val="center"/>
          </w:tcPr>
          <w:p w14:paraId="1A8F0590">
            <w:pPr>
              <w:spacing w:before="0" w:after="0" w:line="276" w:lineRule="auto"/>
              <w:ind w:left="135"/>
              <w:jc w:val="center"/>
            </w:pPr>
          </w:p>
        </w:tc>
        <w:tc>
          <w:tcPr>
            <w:tcW w:w="1139" w:type="dxa"/>
            <w:tcMar>
              <w:top w:w="50" w:type="dxa"/>
              <w:left w:w="100" w:type="dxa"/>
            </w:tcMar>
            <w:vAlign w:val="center"/>
          </w:tcPr>
          <w:p w14:paraId="4520100B">
            <w:pPr>
              <w:spacing w:before="0" w:after="0"/>
              <w:ind w:left="135"/>
              <w:jc w:val="left"/>
            </w:pPr>
          </w:p>
        </w:tc>
        <w:tc>
          <w:tcPr>
            <w:tcW w:w="1959" w:type="dxa"/>
            <w:tcMar>
              <w:top w:w="50" w:type="dxa"/>
              <w:left w:w="100" w:type="dxa"/>
            </w:tcMar>
            <w:vAlign w:val="center"/>
          </w:tcPr>
          <w:p w14:paraId="67CA3AA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AEE6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512FD0">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5EF180FC">
            <w:pPr>
              <w:spacing w:before="0" w:after="0"/>
              <w:ind w:left="135"/>
              <w:jc w:val="left"/>
            </w:pPr>
            <w:r>
              <w:rPr>
                <w:rFonts w:ascii="Times New Roman" w:hAnsi="Times New Roman"/>
                <w:b w:val="0"/>
                <w:i w:val="0"/>
                <w:color w:val="000000"/>
                <w:sz w:val="24"/>
              </w:rPr>
              <w:t>Ориентировка в книге: обложка, содержание, аннотация, иллюстрация</w:t>
            </w:r>
          </w:p>
        </w:tc>
        <w:tc>
          <w:tcPr>
            <w:tcW w:w="815" w:type="dxa"/>
            <w:tcMar>
              <w:top w:w="50" w:type="dxa"/>
              <w:left w:w="100" w:type="dxa"/>
            </w:tcMar>
            <w:vAlign w:val="center"/>
          </w:tcPr>
          <w:p w14:paraId="06B24C8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F61A720">
            <w:pPr>
              <w:spacing w:before="0" w:after="0" w:line="276" w:lineRule="auto"/>
              <w:ind w:left="135"/>
              <w:jc w:val="center"/>
            </w:pPr>
          </w:p>
        </w:tc>
        <w:tc>
          <w:tcPr>
            <w:tcW w:w="1611" w:type="dxa"/>
            <w:tcMar>
              <w:top w:w="50" w:type="dxa"/>
              <w:left w:w="100" w:type="dxa"/>
            </w:tcMar>
            <w:vAlign w:val="center"/>
          </w:tcPr>
          <w:p w14:paraId="51091BF0">
            <w:pPr>
              <w:spacing w:before="0" w:after="0" w:line="276" w:lineRule="auto"/>
              <w:ind w:left="135"/>
              <w:jc w:val="center"/>
            </w:pPr>
          </w:p>
        </w:tc>
        <w:tc>
          <w:tcPr>
            <w:tcW w:w="1139" w:type="dxa"/>
            <w:tcMar>
              <w:top w:w="50" w:type="dxa"/>
              <w:left w:w="100" w:type="dxa"/>
            </w:tcMar>
            <w:vAlign w:val="center"/>
          </w:tcPr>
          <w:p w14:paraId="3EEB3045">
            <w:pPr>
              <w:spacing w:before="0" w:after="0"/>
              <w:ind w:left="135"/>
              <w:jc w:val="left"/>
            </w:pPr>
          </w:p>
        </w:tc>
        <w:tc>
          <w:tcPr>
            <w:tcW w:w="1959" w:type="dxa"/>
            <w:tcMar>
              <w:top w:w="50" w:type="dxa"/>
              <w:left w:w="100" w:type="dxa"/>
            </w:tcMar>
            <w:vAlign w:val="center"/>
          </w:tcPr>
          <w:p w14:paraId="2E12537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72F52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62A8F9">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7F581A71">
            <w:pPr>
              <w:spacing w:before="0" w:after="0"/>
              <w:ind w:left="135"/>
              <w:jc w:val="left"/>
            </w:pPr>
            <w:r>
              <w:rPr>
                <w:rFonts w:ascii="Times New Roman" w:hAnsi="Times New Roman"/>
                <w:b w:val="0"/>
                <w:i w:val="0"/>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6AF3D49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C1B81E">
            <w:pPr>
              <w:spacing w:before="0" w:after="0" w:line="276" w:lineRule="auto"/>
              <w:ind w:left="135"/>
              <w:jc w:val="center"/>
            </w:pPr>
          </w:p>
        </w:tc>
        <w:tc>
          <w:tcPr>
            <w:tcW w:w="1611" w:type="dxa"/>
            <w:tcMar>
              <w:top w:w="50" w:type="dxa"/>
              <w:left w:w="100" w:type="dxa"/>
            </w:tcMar>
            <w:vAlign w:val="center"/>
          </w:tcPr>
          <w:p w14:paraId="5FF73057">
            <w:pPr>
              <w:spacing w:before="0" w:after="0" w:line="276" w:lineRule="auto"/>
              <w:ind w:left="135"/>
              <w:jc w:val="center"/>
            </w:pPr>
          </w:p>
        </w:tc>
        <w:tc>
          <w:tcPr>
            <w:tcW w:w="1139" w:type="dxa"/>
            <w:tcMar>
              <w:top w:w="50" w:type="dxa"/>
              <w:left w:w="100" w:type="dxa"/>
            </w:tcMar>
            <w:vAlign w:val="center"/>
          </w:tcPr>
          <w:p w14:paraId="74D6430D">
            <w:pPr>
              <w:spacing w:before="0" w:after="0"/>
              <w:ind w:left="135"/>
              <w:jc w:val="left"/>
            </w:pPr>
          </w:p>
        </w:tc>
        <w:tc>
          <w:tcPr>
            <w:tcW w:w="1959" w:type="dxa"/>
            <w:tcMar>
              <w:top w:w="50" w:type="dxa"/>
              <w:left w:w="100" w:type="dxa"/>
            </w:tcMar>
            <w:vAlign w:val="center"/>
          </w:tcPr>
          <w:p w14:paraId="5C78C2EC">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15AD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3BEF60">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47443438">
            <w:pPr>
              <w:spacing w:before="0" w:after="0"/>
              <w:ind w:left="135"/>
              <w:jc w:val="left"/>
            </w:pPr>
            <w:r>
              <w:rPr>
                <w:rFonts w:ascii="Times New Roman" w:hAnsi="Times New Roman"/>
                <w:b w:val="0"/>
                <w:i w:val="0"/>
                <w:color w:val="000000"/>
                <w:sz w:val="24"/>
              </w:rPr>
              <w:t>Резервный урок.Восприятие лета в произведении И.З. Сурикова «Лето»</w:t>
            </w:r>
          </w:p>
        </w:tc>
        <w:tc>
          <w:tcPr>
            <w:tcW w:w="815" w:type="dxa"/>
            <w:tcMar>
              <w:top w:w="50" w:type="dxa"/>
              <w:left w:w="100" w:type="dxa"/>
            </w:tcMar>
            <w:vAlign w:val="center"/>
          </w:tcPr>
          <w:p w14:paraId="0E52771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AF71A2">
            <w:pPr>
              <w:spacing w:before="0" w:after="0" w:line="276" w:lineRule="auto"/>
              <w:ind w:left="135"/>
              <w:jc w:val="center"/>
            </w:pPr>
          </w:p>
        </w:tc>
        <w:tc>
          <w:tcPr>
            <w:tcW w:w="1611" w:type="dxa"/>
            <w:tcMar>
              <w:top w:w="50" w:type="dxa"/>
              <w:left w:w="100" w:type="dxa"/>
            </w:tcMar>
            <w:vAlign w:val="center"/>
          </w:tcPr>
          <w:p w14:paraId="08CAB1F9">
            <w:pPr>
              <w:spacing w:before="0" w:after="0" w:line="276" w:lineRule="auto"/>
              <w:ind w:left="135"/>
              <w:jc w:val="center"/>
            </w:pPr>
          </w:p>
        </w:tc>
        <w:tc>
          <w:tcPr>
            <w:tcW w:w="1139" w:type="dxa"/>
            <w:tcMar>
              <w:top w:w="50" w:type="dxa"/>
              <w:left w:w="100" w:type="dxa"/>
            </w:tcMar>
            <w:vAlign w:val="center"/>
          </w:tcPr>
          <w:p w14:paraId="5C9BD007">
            <w:pPr>
              <w:spacing w:before="0" w:after="0"/>
              <w:ind w:left="135"/>
              <w:jc w:val="left"/>
            </w:pPr>
          </w:p>
        </w:tc>
        <w:tc>
          <w:tcPr>
            <w:tcW w:w="1959" w:type="dxa"/>
            <w:tcMar>
              <w:top w:w="50" w:type="dxa"/>
              <w:left w:w="100" w:type="dxa"/>
            </w:tcMar>
            <w:vAlign w:val="center"/>
          </w:tcPr>
          <w:p w14:paraId="1239E26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EA9B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577092">
            <w:pPr>
              <w:spacing w:before="0" w:after="0"/>
              <w:ind w:left="0"/>
              <w:jc w:val="left"/>
            </w:pPr>
            <w:r>
              <w:rPr>
                <w:rFonts w:ascii="Times New Roman" w:hAnsi="Times New Roman"/>
                <w:b w:val="0"/>
                <w:i w:val="0"/>
                <w:color w:val="000000"/>
                <w:sz w:val="24"/>
              </w:rPr>
              <w:t>133</w:t>
            </w:r>
          </w:p>
        </w:tc>
        <w:tc>
          <w:tcPr>
            <w:tcW w:w="3168" w:type="dxa"/>
            <w:tcMar>
              <w:top w:w="50" w:type="dxa"/>
              <w:left w:w="100" w:type="dxa"/>
            </w:tcMar>
            <w:vAlign w:val="center"/>
          </w:tcPr>
          <w:p w14:paraId="2F04EA84">
            <w:pPr>
              <w:spacing w:before="0" w:after="0"/>
              <w:ind w:left="135"/>
              <w:jc w:val="left"/>
            </w:pPr>
            <w:r>
              <w:rPr>
                <w:rFonts w:ascii="Times New Roman" w:hAnsi="Times New Roman"/>
                <w:b w:val="0"/>
                <w:i w:val="0"/>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14:paraId="65CD57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8B24F7">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85CD02A">
            <w:pPr>
              <w:spacing w:before="0" w:after="0" w:line="276" w:lineRule="auto"/>
              <w:ind w:left="135"/>
              <w:jc w:val="center"/>
            </w:pPr>
          </w:p>
        </w:tc>
        <w:tc>
          <w:tcPr>
            <w:tcW w:w="1139" w:type="dxa"/>
            <w:tcMar>
              <w:top w:w="50" w:type="dxa"/>
              <w:left w:w="100" w:type="dxa"/>
            </w:tcMar>
            <w:vAlign w:val="center"/>
          </w:tcPr>
          <w:p w14:paraId="5A49CE5F">
            <w:pPr>
              <w:spacing w:before="0" w:after="0"/>
              <w:ind w:left="135"/>
              <w:jc w:val="left"/>
            </w:pPr>
          </w:p>
        </w:tc>
        <w:tc>
          <w:tcPr>
            <w:tcW w:w="1959" w:type="dxa"/>
            <w:tcMar>
              <w:top w:w="50" w:type="dxa"/>
              <w:left w:w="100" w:type="dxa"/>
            </w:tcMar>
            <w:vAlign w:val="center"/>
          </w:tcPr>
          <w:p w14:paraId="7965FE7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890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6ECBBC">
            <w:pPr>
              <w:spacing w:before="0" w:after="0"/>
              <w:ind w:left="0"/>
              <w:jc w:val="left"/>
            </w:pPr>
            <w:r>
              <w:rPr>
                <w:rFonts w:ascii="Times New Roman" w:hAnsi="Times New Roman"/>
                <w:b w:val="0"/>
                <w:i w:val="0"/>
                <w:color w:val="000000"/>
                <w:sz w:val="24"/>
              </w:rPr>
              <w:t>134</w:t>
            </w:r>
          </w:p>
        </w:tc>
        <w:tc>
          <w:tcPr>
            <w:tcW w:w="3168" w:type="dxa"/>
            <w:tcMar>
              <w:top w:w="50" w:type="dxa"/>
              <w:left w:w="100" w:type="dxa"/>
            </w:tcMar>
            <w:vAlign w:val="center"/>
          </w:tcPr>
          <w:p w14:paraId="0F1813B3">
            <w:pPr>
              <w:spacing w:before="0" w:after="0"/>
              <w:ind w:left="135"/>
              <w:jc w:val="left"/>
            </w:pPr>
            <w:r>
              <w:rPr>
                <w:rFonts w:ascii="Times New Roman" w:hAnsi="Times New Roman"/>
                <w:b w:val="0"/>
                <w:i w:val="0"/>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2669A84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9F4D4C2">
            <w:pPr>
              <w:spacing w:before="0" w:after="0" w:line="276" w:lineRule="auto"/>
              <w:ind w:left="135"/>
              <w:jc w:val="center"/>
            </w:pPr>
          </w:p>
        </w:tc>
        <w:tc>
          <w:tcPr>
            <w:tcW w:w="1611" w:type="dxa"/>
            <w:tcMar>
              <w:top w:w="50" w:type="dxa"/>
              <w:left w:w="100" w:type="dxa"/>
            </w:tcMar>
            <w:vAlign w:val="center"/>
          </w:tcPr>
          <w:p w14:paraId="528AF6AF">
            <w:pPr>
              <w:spacing w:before="0" w:after="0" w:line="276" w:lineRule="auto"/>
              <w:ind w:left="135"/>
              <w:jc w:val="center"/>
            </w:pPr>
          </w:p>
        </w:tc>
        <w:tc>
          <w:tcPr>
            <w:tcW w:w="1139" w:type="dxa"/>
            <w:tcMar>
              <w:top w:w="50" w:type="dxa"/>
              <w:left w:w="100" w:type="dxa"/>
            </w:tcMar>
            <w:vAlign w:val="center"/>
          </w:tcPr>
          <w:p w14:paraId="47CB0B5B">
            <w:pPr>
              <w:spacing w:before="0" w:after="0"/>
              <w:ind w:left="135"/>
              <w:jc w:val="left"/>
            </w:pPr>
          </w:p>
        </w:tc>
        <w:tc>
          <w:tcPr>
            <w:tcW w:w="1959" w:type="dxa"/>
            <w:tcMar>
              <w:top w:w="50" w:type="dxa"/>
              <w:left w:w="100" w:type="dxa"/>
            </w:tcMar>
            <w:vAlign w:val="center"/>
          </w:tcPr>
          <w:p w14:paraId="2382A74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E648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4C9EAE">
            <w:pPr>
              <w:spacing w:before="0" w:after="0"/>
              <w:ind w:left="0"/>
              <w:jc w:val="left"/>
            </w:pPr>
            <w:r>
              <w:rPr>
                <w:rFonts w:ascii="Times New Roman" w:hAnsi="Times New Roman"/>
                <w:b w:val="0"/>
                <w:i w:val="0"/>
                <w:color w:val="000000"/>
                <w:sz w:val="24"/>
              </w:rPr>
              <w:t>135</w:t>
            </w:r>
          </w:p>
        </w:tc>
        <w:tc>
          <w:tcPr>
            <w:tcW w:w="3168" w:type="dxa"/>
            <w:tcMar>
              <w:top w:w="50" w:type="dxa"/>
              <w:left w:w="100" w:type="dxa"/>
            </w:tcMar>
            <w:vAlign w:val="center"/>
          </w:tcPr>
          <w:p w14:paraId="27D4789F">
            <w:pPr>
              <w:spacing w:before="0" w:after="0"/>
              <w:ind w:left="135"/>
              <w:jc w:val="left"/>
            </w:pPr>
            <w:r>
              <w:rPr>
                <w:rFonts w:ascii="Times New Roman" w:hAnsi="Times New Roman"/>
                <w:b w:val="0"/>
                <w:i w:val="0"/>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14:paraId="44A3874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DABE0EC">
            <w:pPr>
              <w:spacing w:before="0" w:after="0" w:line="276" w:lineRule="auto"/>
              <w:ind w:left="135"/>
              <w:jc w:val="center"/>
            </w:pPr>
          </w:p>
        </w:tc>
        <w:tc>
          <w:tcPr>
            <w:tcW w:w="1611" w:type="dxa"/>
            <w:tcMar>
              <w:top w:w="50" w:type="dxa"/>
              <w:left w:w="100" w:type="dxa"/>
            </w:tcMar>
            <w:vAlign w:val="center"/>
          </w:tcPr>
          <w:p w14:paraId="51DEC769">
            <w:pPr>
              <w:spacing w:before="0" w:after="0" w:line="276" w:lineRule="auto"/>
              <w:ind w:left="135"/>
              <w:jc w:val="center"/>
            </w:pPr>
          </w:p>
        </w:tc>
        <w:tc>
          <w:tcPr>
            <w:tcW w:w="1139" w:type="dxa"/>
            <w:tcMar>
              <w:top w:w="50" w:type="dxa"/>
              <w:left w:w="100" w:type="dxa"/>
            </w:tcMar>
            <w:vAlign w:val="center"/>
          </w:tcPr>
          <w:p w14:paraId="4920A0CA">
            <w:pPr>
              <w:spacing w:before="0" w:after="0"/>
              <w:ind w:left="135"/>
              <w:jc w:val="left"/>
            </w:pPr>
          </w:p>
        </w:tc>
        <w:tc>
          <w:tcPr>
            <w:tcW w:w="1959" w:type="dxa"/>
            <w:tcMar>
              <w:top w:w="50" w:type="dxa"/>
              <w:left w:w="100" w:type="dxa"/>
            </w:tcMar>
            <w:vAlign w:val="center"/>
          </w:tcPr>
          <w:p w14:paraId="087AB81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33DD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588441">
            <w:pPr>
              <w:spacing w:before="0" w:after="0"/>
              <w:ind w:left="0"/>
              <w:jc w:val="left"/>
            </w:pPr>
            <w:r>
              <w:rPr>
                <w:rFonts w:ascii="Times New Roman" w:hAnsi="Times New Roman"/>
                <w:b w:val="0"/>
                <w:i w:val="0"/>
                <w:color w:val="000000"/>
                <w:sz w:val="24"/>
              </w:rPr>
              <w:t>136</w:t>
            </w:r>
          </w:p>
        </w:tc>
        <w:tc>
          <w:tcPr>
            <w:tcW w:w="3168" w:type="dxa"/>
            <w:tcMar>
              <w:top w:w="50" w:type="dxa"/>
              <w:left w:w="100" w:type="dxa"/>
            </w:tcMar>
            <w:vAlign w:val="center"/>
          </w:tcPr>
          <w:p w14:paraId="5336F8ED">
            <w:pPr>
              <w:spacing w:before="0" w:after="0"/>
              <w:ind w:left="135"/>
              <w:jc w:val="left"/>
            </w:pPr>
            <w:r>
              <w:rPr>
                <w:rFonts w:ascii="Times New Roman" w:hAnsi="Times New Roman"/>
                <w:b w:val="0"/>
                <w:i w:val="0"/>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4D3C06E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448647">
            <w:pPr>
              <w:spacing w:before="0" w:after="0" w:line="276" w:lineRule="auto"/>
              <w:ind w:left="135"/>
              <w:jc w:val="center"/>
            </w:pPr>
          </w:p>
        </w:tc>
        <w:tc>
          <w:tcPr>
            <w:tcW w:w="1611" w:type="dxa"/>
            <w:tcMar>
              <w:top w:w="50" w:type="dxa"/>
              <w:left w:w="100" w:type="dxa"/>
            </w:tcMar>
            <w:vAlign w:val="center"/>
          </w:tcPr>
          <w:p w14:paraId="05681DA0">
            <w:pPr>
              <w:spacing w:before="0" w:after="0" w:line="276" w:lineRule="auto"/>
              <w:ind w:left="135"/>
              <w:jc w:val="center"/>
            </w:pPr>
          </w:p>
        </w:tc>
        <w:tc>
          <w:tcPr>
            <w:tcW w:w="1139" w:type="dxa"/>
            <w:tcMar>
              <w:top w:w="50" w:type="dxa"/>
              <w:left w:w="100" w:type="dxa"/>
            </w:tcMar>
            <w:vAlign w:val="center"/>
          </w:tcPr>
          <w:p w14:paraId="62BF3062">
            <w:pPr>
              <w:spacing w:before="0" w:after="0"/>
              <w:ind w:left="135"/>
              <w:jc w:val="left"/>
            </w:pPr>
          </w:p>
        </w:tc>
        <w:tc>
          <w:tcPr>
            <w:tcW w:w="1959" w:type="dxa"/>
            <w:tcMar>
              <w:top w:w="50" w:type="dxa"/>
              <w:left w:w="100" w:type="dxa"/>
            </w:tcMar>
            <w:vAlign w:val="center"/>
          </w:tcPr>
          <w:p w14:paraId="6001D92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6FCE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1D6D10">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2967D25B">
            <w:pPr>
              <w:spacing w:before="0" w:after="0" w:line="276" w:lineRule="auto"/>
              <w:ind w:left="135"/>
              <w:jc w:val="center"/>
            </w:pPr>
            <w:r>
              <w:rPr>
                <w:rFonts w:ascii="Times New Roman" w:hAnsi="Times New Roman"/>
                <w:b w:val="0"/>
                <w:i w:val="0"/>
                <w:color w:val="000000"/>
                <w:sz w:val="24"/>
              </w:rPr>
              <w:t xml:space="preserve"> 136 </w:t>
            </w:r>
          </w:p>
        </w:tc>
        <w:tc>
          <w:tcPr>
            <w:tcW w:w="1510" w:type="dxa"/>
            <w:tcMar>
              <w:top w:w="50" w:type="dxa"/>
              <w:left w:w="100" w:type="dxa"/>
            </w:tcMar>
            <w:vAlign w:val="center"/>
          </w:tcPr>
          <w:p w14:paraId="1B005814">
            <w:pPr>
              <w:spacing w:before="0" w:after="0" w:line="276" w:lineRule="auto"/>
              <w:ind w:left="135"/>
              <w:jc w:val="center"/>
            </w:pPr>
            <w:r>
              <w:rPr>
                <w:rFonts w:ascii="Times New Roman" w:hAnsi="Times New Roman"/>
                <w:b w:val="0"/>
                <w:i w:val="0"/>
                <w:color w:val="000000"/>
                <w:sz w:val="24"/>
              </w:rPr>
              <w:t xml:space="preserve"> 9 </w:t>
            </w:r>
          </w:p>
        </w:tc>
        <w:tc>
          <w:tcPr>
            <w:tcW w:w="1611" w:type="dxa"/>
            <w:tcMar>
              <w:top w:w="50" w:type="dxa"/>
              <w:left w:w="100" w:type="dxa"/>
            </w:tcMar>
            <w:vAlign w:val="center"/>
          </w:tcPr>
          <w:p w14:paraId="1926837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6587B8F">
            <w:pPr>
              <w:jc w:val="left"/>
            </w:pPr>
          </w:p>
        </w:tc>
      </w:tr>
    </w:tbl>
    <w:p w14:paraId="1B28830F">
      <w:pPr>
        <w:sectPr>
          <w:pgSz w:w="16383" w:h="11906" w:orient="landscape"/>
          <w:cols w:space="720" w:num="1"/>
        </w:sectPr>
      </w:pPr>
    </w:p>
    <w:p w14:paraId="48E8176C">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0"/>
        <w:gridCol w:w="4262"/>
        <w:gridCol w:w="1177"/>
        <w:gridCol w:w="1319"/>
        <w:gridCol w:w="1402"/>
        <w:gridCol w:w="995"/>
        <w:gridCol w:w="2871"/>
      </w:tblGrid>
      <w:tr w14:paraId="322B608B">
        <w:tblPrEx>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79C06133">
            <w:pPr>
              <w:spacing w:before="0" w:after="0"/>
              <w:ind w:left="135"/>
              <w:jc w:val="left"/>
            </w:pPr>
            <w:r>
              <w:rPr>
                <w:rFonts w:ascii="Times New Roman" w:hAnsi="Times New Roman"/>
                <w:b/>
                <w:i w:val="0"/>
                <w:color w:val="000000"/>
                <w:sz w:val="24"/>
              </w:rPr>
              <w:t xml:space="preserve">№ п/п </w:t>
            </w:r>
          </w:p>
          <w:p w14:paraId="2F6E32D8">
            <w:pPr>
              <w:spacing w:before="0" w:after="0"/>
              <w:ind w:left="135"/>
              <w:jc w:val="left"/>
            </w:pPr>
          </w:p>
        </w:tc>
        <w:tc>
          <w:tcPr>
            <w:tcW w:w="3168" w:type="dxa"/>
            <w:vMerge w:val="restart"/>
            <w:tcMar>
              <w:top w:w="50" w:type="dxa"/>
              <w:left w:w="100" w:type="dxa"/>
            </w:tcMar>
            <w:vAlign w:val="center"/>
          </w:tcPr>
          <w:p w14:paraId="3A40EF27">
            <w:pPr>
              <w:spacing w:before="0" w:after="0"/>
              <w:ind w:left="135"/>
              <w:jc w:val="left"/>
            </w:pPr>
            <w:r>
              <w:rPr>
                <w:rFonts w:ascii="Times New Roman" w:hAnsi="Times New Roman"/>
                <w:b/>
                <w:i w:val="0"/>
                <w:color w:val="000000"/>
                <w:sz w:val="24"/>
              </w:rPr>
              <w:t xml:space="preserve">Тема урока </w:t>
            </w:r>
          </w:p>
          <w:p w14:paraId="662F020C">
            <w:pPr>
              <w:spacing w:before="0" w:after="0"/>
              <w:ind w:left="135"/>
              <w:jc w:val="left"/>
            </w:pPr>
          </w:p>
        </w:tc>
        <w:tc>
          <w:tcPr>
            <w:tcW w:w="0" w:type="auto"/>
            <w:gridSpan w:val="3"/>
            <w:tcMar>
              <w:top w:w="50" w:type="dxa"/>
              <w:left w:w="100" w:type="dxa"/>
            </w:tcMar>
            <w:vAlign w:val="center"/>
          </w:tcPr>
          <w:p w14:paraId="197B5811">
            <w:pPr>
              <w:spacing w:before="0" w:after="0"/>
              <w:ind w:left="0"/>
              <w:jc w:val="left"/>
            </w:pPr>
            <w:r>
              <w:rPr>
                <w:rFonts w:ascii="Times New Roman" w:hAnsi="Times New Roman"/>
                <w:b/>
                <w:i w:val="0"/>
                <w:color w:val="000000"/>
                <w:sz w:val="24"/>
              </w:rPr>
              <w:t>Количество часов</w:t>
            </w:r>
          </w:p>
        </w:tc>
        <w:tc>
          <w:tcPr>
            <w:tcW w:w="1139" w:type="dxa"/>
            <w:vMerge w:val="restart"/>
            <w:tcMar>
              <w:top w:w="50" w:type="dxa"/>
              <w:left w:w="100" w:type="dxa"/>
            </w:tcMar>
            <w:vAlign w:val="center"/>
          </w:tcPr>
          <w:p w14:paraId="42CE44B5">
            <w:pPr>
              <w:spacing w:before="0" w:after="0"/>
              <w:ind w:left="135"/>
              <w:jc w:val="left"/>
            </w:pPr>
            <w:r>
              <w:rPr>
                <w:rFonts w:ascii="Times New Roman" w:hAnsi="Times New Roman"/>
                <w:b/>
                <w:i w:val="0"/>
                <w:color w:val="000000"/>
                <w:sz w:val="24"/>
              </w:rPr>
              <w:t xml:space="preserve">Дата изучения </w:t>
            </w:r>
          </w:p>
          <w:p w14:paraId="6518A7EB">
            <w:pPr>
              <w:spacing w:before="0" w:after="0"/>
              <w:ind w:left="135"/>
              <w:jc w:val="left"/>
            </w:pPr>
          </w:p>
        </w:tc>
        <w:tc>
          <w:tcPr>
            <w:tcW w:w="1959" w:type="dxa"/>
            <w:vMerge w:val="restart"/>
            <w:tcMar>
              <w:top w:w="50" w:type="dxa"/>
              <w:left w:w="100" w:type="dxa"/>
            </w:tcMar>
            <w:vAlign w:val="center"/>
          </w:tcPr>
          <w:p w14:paraId="551B1AE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823D107">
            <w:pPr>
              <w:spacing w:before="0" w:after="0"/>
              <w:ind w:left="135"/>
              <w:jc w:val="left"/>
            </w:pPr>
          </w:p>
        </w:tc>
      </w:tr>
      <w:tr w14:paraId="1CA3F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CB047D6">
            <w:pPr>
              <w:jc w:val="left"/>
            </w:pPr>
          </w:p>
        </w:tc>
        <w:tc>
          <w:tcPr>
            <w:tcW w:w="0" w:type="auto"/>
            <w:vMerge w:val="continue"/>
            <w:tcBorders>
              <w:top w:val="nil"/>
            </w:tcBorders>
            <w:tcMar>
              <w:top w:w="50" w:type="dxa"/>
              <w:left w:w="100" w:type="dxa"/>
            </w:tcMar>
          </w:tcPr>
          <w:p w14:paraId="61D779F2">
            <w:pPr>
              <w:jc w:val="left"/>
            </w:pPr>
          </w:p>
        </w:tc>
        <w:tc>
          <w:tcPr>
            <w:tcW w:w="815" w:type="dxa"/>
            <w:tcMar>
              <w:top w:w="50" w:type="dxa"/>
              <w:left w:w="100" w:type="dxa"/>
            </w:tcMar>
            <w:vAlign w:val="center"/>
          </w:tcPr>
          <w:p w14:paraId="1A522060">
            <w:pPr>
              <w:spacing w:before="0" w:after="0"/>
              <w:ind w:left="135"/>
              <w:jc w:val="left"/>
            </w:pPr>
            <w:r>
              <w:rPr>
                <w:rFonts w:ascii="Times New Roman" w:hAnsi="Times New Roman"/>
                <w:b/>
                <w:i w:val="0"/>
                <w:color w:val="000000"/>
                <w:sz w:val="24"/>
              </w:rPr>
              <w:t xml:space="preserve">Всего </w:t>
            </w:r>
          </w:p>
          <w:p w14:paraId="0607AF9C">
            <w:pPr>
              <w:spacing w:before="0" w:after="0"/>
              <w:ind w:left="135"/>
              <w:jc w:val="left"/>
            </w:pPr>
          </w:p>
        </w:tc>
        <w:tc>
          <w:tcPr>
            <w:tcW w:w="1510" w:type="dxa"/>
            <w:tcMar>
              <w:top w:w="50" w:type="dxa"/>
              <w:left w:w="100" w:type="dxa"/>
            </w:tcMar>
            <w:vAlign w:val="center"/>
          </w:tcPr>
          <w:p w14:paraId="750B0BD4">
            <w:pPr>
              <w:spacing w:before="0" w:after="0"/>
              <w:ind w:left="135"/>
              <w:jc w:val="left"/>
            </w:pPr>
            <w:r>
              <w:rPr>
                <w:rFonts w:ascii="Times New Roman" w:hAnsi="Times New Roman"/>
                <w:b/>
                <w:i w:val="0"/>
                <w:color w:val="000000"/>
                <w:sz w:val="24"/>
              </w:rPr>
              <w:t xml:space="preserve">Контрольные работы </w:t>
            </w:r>
          </w:p>
          <w:p w14:paraId="2E017F3B">
            <w:pPr>
              <w:spacing w:before="0" w:after="0"/>
              <w:ind w:left="135"/>
              <w:jc w:val="left"/>
            </w:pPr>
          </w:p>
        </w:tc>
        <w:tc>
          <w:tcPr>
            <w:tcW w:w="1611" w:type="dxa"/>
            <w:tcMar>
              <w:top w:w="50" w:type="dxa"/>
              <w:left w:w="100" w:type="dxa"/>
            </w:tcMar>
            <w:vAlign w:val="center"/>
          </w:tcPr>
          <w:p w14:paraId="51B52612">
            <w:pPr>
              <w:spacing w:before="0" w:after="0"/>
              <w:ind w:left="135"/>
              <w:jc w:val="left"/>
            </w:pPr>
            <w:r>
              <w:rPr>
                <w:rFonts w:ascii="Times New Roman" w:hAnsi="Times New Roman"/>
                <w:b/>
                <w:i w:val="0"/>
                <w:color w:val="000000"/>
                <w:sz w:val="24"/>
              </w:rPr>
              <w:t xml:space="preserve">Практические работы </w:t>
            </w:r>
          </w:p>
          <w:p w14:paraId="4BA66047">
            <w:pPr>
              <w:spacing w:before="0" w:after="0"/>
              <w:ind w:left="135"/>
              <w:jc w:val="left"/>
            </w:pPr>
          </w:p>
        </w:tc>
        <w:tc>
          <w:tcPr>
            <w:tcW w:w="0" w:type="auto"/>
            <w:vMerge w:val="continue"/>
            <w:tcBorders>
              <w:top w:val="nil"/>
            </w:tcBorders>
            <w:tcMar>
              <w:top w:w="50" w:type="dxa"/>
              <w:left w:w="100" w:type="dxa"/>
            </w:tcMar>
          </w:tcPr>
          <w:p w14:paraId="1D6EDB19">
            <w:pPr>
              <w:jc w:val="left"/>
            </w:pPr>
          </w:p>
        </w:tc>
        <w:tc>
          <w:tcPr>
            <w:tcW w:w="0" w:type="auto"/>
            <w:vMerge w:val="continue"/>
            <w:tcBorders>
              <w:top w:val="nil"/>
            </w:tcBorders>
            <w:tcMar>
              <w:top w:w="50" w:type="dxa"/>
              <w:left w:w="100" w:type="dxa"/>
            </w:tcMar>
          </w:tcPr>
          <w:p w14:paraId="22925544">
            <w:pPr>
              <w:jc w:val="left"/>
            </w:pPr>
          </w:p>
        </w:tc>
      </w:tr>
      <w:tr w14:paraId="0A0D5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93463E">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12FD04D8">
            <w:pPr>
              <w:spacing w:before="0" w:after="0"/>
              <w:ind w:left="135"/>
              <w:jc w:val="left"/>
            </w:pPr>
            <w:r>
              <w:rPr>
                <w:rFonts w:ascii="Times New Roman" w:hAnsi="Times New Roman"/>
                <w:b w:val="0"/>
                <w:i w:val="0"/>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66CAC6F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66DF291">
            <w:pPr>
              <w:spacing w:before="0" w:after="0" w:line="276" w:lineRule="auto"/>
              <w:ind w:left="135"/>
              <w:jc w:val="center"/>
            </w:pPr>
          </w:p>
        </w:tc>
        <w:tc>
          <w:tcPr>
            <w:tcW w:w="1611" w:type="dxa"/>
            <w:tcMar>
              <w:top w:w="50" w:type="dxa"/>
              <w:left w:w="100" w:type="dxa"/>
            </w:tcMar>
            <w:vAlign w:val="center"/>
          </w:tcPr>
          <w:p w14:paraId="21B2A04D">
            <w:pPr>
              <w:spacing w:before="0" w:after="0" w:line="276" w:lineRule="auto"/>
              <w:ind w:left="135"/>
              <w:jc w:val="center"/>
            </w:pPr>
          </w:p>
        </w:tc>
        <w:tc>
          <w:tcPr>
            <w:tcW w:w="1139" w:type="dxa"/>
            <w:tcMar>
              <w:top w:w="50" w:type="dxa"/>
              <w:left w:w="100" w:type="dxa"/>
            </w:tcMar>
            <w:vAlign w:val="center"/>
          </w:tcPr>
          <w:p w14:paraId="3D4B08C5">
            <w:pPr>
              <w:spacing w:before="0" w:after="0"/>
              <w:ind w:left="135"/>
              <w:jc w:val="left"/>
            </w:pPr>
          </w:p>
        </w:tc>
        <w:tc>
          <w:tcPr>
            <w:tcW w:w="1959" w:type="dxa"/>
            <w:tcMar>
              <w:top w:w="50" w:type="dxa"/>
              <w:left w:w="100" w:type="dxa"/>
            </w:tcMar>
            <w:vAlign w:val="center"/>
          </w:tcPr>
          <w:p w14:paraId="334E9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"https://m.edsoo.ru/8bc478de" \h </w:instrText>
            </w:r>
            <w:r>
              <w:fldChar w:fldCharType="separate"/>
            </w:r>
            <w:r>
              <w:rPr>
                <w:rFonts w:ascii="Times New Roman" w:hAnsi="Times New Roman"/>
                <w:b w:val="0"/>
                <w:i w:val="0"/>
                <w:color w:val="0000FF"/>
                <w:sz w:val="22"/>
                <w:u w:val="single"/>
              </w:rPr>
              <w:t>https://m.edsoo.ru/8bc478de</w:t>
            </w:r>
            <w:r>
              <w:rPr>
                <w:rFonts w:ascii="Times New Roman" w:hAnsi="Times New Roman"/>
                <w:b w:val="0"/>
                <w:i w:val="0"/>
                <w:color w:val="0000FF"/>
                <w:sz w:val="22"/>
                <w:u w:val="single"/>
              </w:rPr>
              <w:fldChar w:fldCharType="end"/>
            </w:r>
          </w:p>
        </w:tc>
      </w:tr>
      <w:tr w14:paraId="3FD08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E9C092">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5C985DC">
            <w:pPr>
              <w:spacing w:before="0" w:after="0"/>
              <w:ind w:left="135"/>
              <w:jc w:val="left"/>
            </w:pPr>
            <w:r>
              <w:rPr>
                <w:rFonts w:ascii="Times New Roman" w:hAnsi="Times New Roman"/>
                <w:b w:val="0"/>
                <w:i w:val="0"/>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73FDD6F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2DA9731">
            <w:pPr>
              <w:spacing w:before="0" w:after="0" w:line="276" w:lineRule="auto"/>
              <w:ind w:left="135"/>
              <w:jc w:val="center"/>
            </w:pPr>
          </w:p>
        </w:tc>
        <w:tc>
          <w:tcPr>
            <w:tcW w:w="1611" w:type="dxa"/>
            <w:tcMar>
              <w:top w:w="50" w:type="dxa"/>
              <w:left w:w="100" w:type="dxa"/>
            </w:tcMar>
            <w:vAlign w:val="center"/>
          </w:tcPr>
          <w:p w14:paraId="5C035481">
            <w:pPr>
              <w:spacing w:before="0" w:after="0" w:line="276" w:lineRule="auto"/>
              <w:ind w:left="135"/>
              <w:jc w:val="center"/>
            </w:pPr>
          </w:p>
        </w:tc>
        <w:tc>
          <w:tcPr>
            <w:tcW w:w="1139" w:type="dxa"/>
            <w:tcMar>
              <w:top w:w="50" w:type="dxa"/>
              <w:left w:w="100" w:type="dxa"/>
            </w:tcMar>
            <w:vAlign w:val="center"/>
          </w:tcPr>
          <w:p w14:paraId="0CF7E4A5">
            <w:pPr>
              <w:spacing w:before="0" w:after="0"/>
              <w:ind w:left="135"/>
              <w:jc w:val="left"/>
            </w:pPr>
          </w:p>
        </w:tc>
        <w:tc>
          <w:tcPr>
            <w:tcW w:w="1959" w:type="dxa"/>
            <w:tcMar>
              <w:top w:w="50" w:type="dxa"/>
              <w:left w:w="100" w:type="dxa"/>
            </w:tcMar>
            <w:vAlign w:val="center"/>
          </w:tcPr>
          <w:p w14:paraId="794CAA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"https://m.edsoo.ru/8bc47a6e" \h </w:instrText>
            </w:r>
            <w:r>
              <w:fldChar w:fldCharType="separate"/>
            </w:r>
            <w:r>
              <w:rPr>
                <w:rFonts w:ascii="Times New Roman" w:hAnsi="Times New Roman"/>
                <w:b w:val="0"/>
                <w:i w:val="0"/>
                <w:color w:val="0000FF"/>
                <w:sz w:val="22"/>
                <w:u w:val="single"/>
              </w:rPr>
              <w:t>https://m.edsoo.ru/8bc47a6e</w:t>
            </w:r>
            <w:r>
              <w:rPr>
                <w:rFonts w:ascii="Times New Roman" w:hAnsi="Times New Roman"/>
                <w:b w:val="0"/>
                <w:i w:val="0"/>
                <w:color w:val="0000FF"/>
                <w:sz w:val="22"/>
                <w:u w:val="single"/>
              </w:rPr>
              <w:fldChar w:fldCharType="end"/>
            </w:r>
          </w:p>
        </w:tc>
      </w:tr>
      <w:tr w14:paraId="3B456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E97330">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1513B95A">
            <w:pPr>
              <w:spacing w:before="0" w:after="0"/>
              <w:ind w:left="135"/>
              <w:jc w:val="left"/>
            </w:pPr>
            <w:r>
              <w:rPr>
                <w:rFonts w:ascii="Times New Roman" w:hAnsi="Times New Roman"/>
                <w:b w:val="0"/>
                <w:i w:val="0"/>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38CB6B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2D2B85">
            <w:pPr>
              <w:spacing w:before="0" w:after="0" w:line="276" w:lineRule="auto"/>
              <w:ind w:left="135"/>
              <w:jc w:val="center"/>
            </w:pPr>
          </w:p>
        </w:tc>
        <w:tc>
          <w:tcPr>
            <w:tcW w:w="1611" w:type="dxa"/>
            <w:tcMar>
              <w:top w:w="50" w:type="dxa"/>
              <w:left w:w="100" w:type="dxa"/>
            </w:tcMar>
            <w:vAlign w:val="center"/>
          </w:tcPr>
          <w:p w14:paraId="59C9B7DC">
            <w:pPr>
              <w:spacing w:before="0" w:after="0" w:line="276" w:lineRule="auto"/>
              <w:ind w:left="135"/>
              <w:jc w:val="center"/>
            </w:pPr>
          </w:p>
        </w:tc>
        <w:tc>
          <w:tcPr>
            <w:tcW w:w="1139" w:type="dxa"/>
            <w:tcMar>
              <w:top w:w="50" w:type="dxa"/>
              <w:left w:w="100" w:type="dxa"/>
            </w:tcMar>
            <w:vAlign w:val="center"/>
          </w:tcPr>
          <w:p w14:paraId="3D19465B">
            <w:pPr>
              <w:spacing w:before="0" w:after="0"/>
              <w:ind w:left="135"/>
              <w:jc w:val="left"/>
            </w:pPr>
          </w:p>
        </w:tc>
        <w:tc>
          <w:tcPr>
            <w:tcW w:w="1959" w:type="dxa"/>
            <w:tcMar>
              <w:top w:w="50" w:type="dxa"/>
              <w:left w:w="100" w:type="dxa"/>
            </w:tcMar>
            <w:vAlign w:val="center"/>
          </w:tcPr>
          <w:p w14:paraId="7A6E56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"https://m.edsoo.ru/8bc47b72" \h </w:instrText>
            </w:r>
            <w:r>
              <w:fldChar w:fldCharType="separate"/>
            </w:r>
            <w:r>
              <w:rPr>
                <w:rFonts w:ascii="Times New Roman" w:hAnsi="Times New Roman"/>
                <w:b w:val="0"/>
                <w:i w:val="0"/>
                <w:color w:val="0000FF"/>
                <w:sz w:val="22"/>
                <w:u w:val="single"/>
              </w:rPr>
              <w:t>https://m.edsoo.ru/8bc47b72</w:t>
            </w:r>
            <w:r>
              <w:rPr>
                <w:rFonts w:ascii="Times New Roman" w:hAnsi="Times New Roman"/>
                <w:b w:val="0"/>
                <w:i w:val="0"/>
                <w:color w:val="0000FF"/>
                <w:sz w:val="22"/>
                <w:u w:val="single"/>
              </w:rPr>
              <w:fldChar w:fldCharType="end"/>
            </w:r>
          </w:p>
        </w:tc>
      </w:tr>
      <w:tr w14:paraId="0A112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3F4847E">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3FCD5AD1">
            <w:pPr>
              <w:spacing w:before="0" w:after="0"/>
              <w:ind w:left="135"/>
              <w:jc w:val="left"/>
            </w:pPr>
            <w:r>
              <w:rPr>
                <w:rFonts w:ascii="Times New Roman" w:hAnsi="Times New Roman"/>
                <w:b w:val="0"/>
                <w:i w:val="0"/>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60DF584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AF233DA">
            <w:pPr>
              <w:spacing w:before="0" w:after="0" w:line="276" w:lineRule="auto"/>
              <w:ind w:left="135"/>
              <w:jc w:val="center"/>
            </w:pPr>
          </w:p>
        </w:tc>
        <w:tc>
          <w:tcPr>
            <w:tcW w:w="1611" w:type="dxa"/>
            <w:tcMar>
              <w:top w:w="50" w:type="dxa"/>
              <w:left w:w="100" w:type="dxa"/>
            </w:tcMar>
            <w:vAlign w:val="center"/>
          </w:tcPr>
          <w:p w14:paraId="44D8E5D2">
            <w:pPr>
              <w:spacing w:before="0" w:after="0" w:line="276" w:lineRule="auto"/>
              <w:ind w:left="135"/>
              <w:jc w:val="center"/>
            </w:pPr>
          </w:p>
        </w:tc>
        <w:tc>
          <w:tcPr>
            <w:tcW w:w="1139" w:type="dxa"/>
            <w:tcMar>
              <w:top w:w="50" w:type="dxa"/>
              <w:left w:w="100" w:type="dxa"/>
            </w:tcMar>
            <w:vAlign w:val="center"/>
          </w:tcPr>
          <w:p w14:paraId="44CC5F4B">
            <w:pPr>
              <w:spacing w:before="0" w:after="0"/>
              <w:ind w:left="135"/>
              <w:jc w:val="left"/>
            </w:pPr>
          </w:p>
        </w:tc>
        <w:tc>
          <w:tcPr>
            <w:tcW w:w="1959" w:type="dxa"/>
            <w:tcMar>
              <w:top w:w="50" w:type="dxa"/>
              <w:left w:w="100" w:type="dxa"/>
            </w:tcMar>
            <w:vAlign w:val="center"/>
          </w:tcPr>
          <w:p w14:paraId="734697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"https://m.edsoo.ru/8bc47c76" \h </w:instrText>
            </w:r>
            <w:r>
              <w:fldChar w:fldCharType="separate"/>
            </w:r>
            <w:r>
              <w:rPr>
                <w:rFonts w:ascii="Times New Roman" w:hAnsi="Times New Roman"/>
                <w:b w:val="0"/>
                <w:i w:val="0"/>
                <w:color w:val="0000FF"/>
                <w:sz w:val="22"/>
                <w:u w:val="single"/>
              </w:rPr>
              <w:t>https://m.edsoo.ru/8bc47c76</w:t>
            </w:r>
            <w:r>
              <w:rPr>
                <w:rFonts w:ascii="Times New Roman" w:hAnsi="Times New Roman"/>
                <w:b w:val="0"/>
                <w:i w:val="0"/>
                <w:color w:val="0000FF"/>
                <w:sz w:val="22"/>
                <w:u w:val="single"/>
              </w:rPr>
              <w:fldChar w:fldCharType="end"/>
            </w:r>
          </w:p>
        </w:tc>
      </w:tr>
      <w:tr w14:paraId="51F54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319345">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11FB36D1">
            <w:pPr>
              <w:spacing w:before="0" w:after="0"/>
              <w:ind w:left="135"/>
              <w:jc w:val="left"/>
            </w:pPr>
            <w:r>
              <w:rPr>
                <w:rFonts w:ascii="Times New Roman" w:hAnsi="Times New Roman"/>
                <w:b w:val="0"/>
                <w:i w:val="0"/>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77A31C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D0C6DD">
            <w:pPr>
              <w:spacing w:before="0" w:after="0" w:line="276" w:lineRule="auto"/>
              <w:ind w:left="135"/>
              <w:jc w:val="center"/>
            </w:pPr>
          </w:p>
        </w:tc>
        <w:tc>
          <w:tcPr>
            <w:tcW w:w="1611" w:type="dxa"/>
            <w:tcMar>
              <w:top w:w="50" w:type="dxa"/>
              <w:left w:w="100" w:type="dxa"/>
            </w:tcMar>
            <w:vAlign w:val="center"/>
          </w:tcPr>
          <w:p w14:paraId="1E06DBA0">
            <w:pPr>
              <w:spacing w:before="0" w:after="0" w:line="276" w:lineRule="auto"/>
              <w:ind w:left="135"/>
              <w:jc w:val="center"/>
            </w:pPr>
          </w:p>
        </w:tc>
        <w:tc>
          <w:tcPr>
            <w:tcW w:w="1139" w:type="dxa"/>
            <w:tcMar>
              <w:top w:w="50" w:type="dxa"/>
              <w:left w:w="100" w:type="dxa"/>
            </w:tcMar>
            <w:vAlign w:val="center"/>
          </w:tcPr>
          <w:p w14:paraId="67E736FE">
            <w:pPr>
              <w:spacing w:before="0" w:after="0"/>
              <w:ind w:left="135"/>
              <w:jc w:val="left"/>
            </w:pPr>
          </w:p>
        </w:tc>
        <w:tc>
          <w:tcPr>
            <w:tcW w:w="1959" w:type="dxa"/>
            <w:tcMar>
              <w:top w:w="50" w:type="dxa"/>
              <w:left w:w="100" w:type="dxa"/>
            </w:tcMar>
            <w:vAlign w:val="center"/>
          </w:tcPr>
          <w:p w14:paraId="5634A3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"https://m.edsoo.ru/8bc47d84" \h </w:instrText>
            </w:r>
            <w:r>
              <w:fldChar w:fldCharType="separate"/>
            </w:r>
            <w:r>
              <w:rPr>
                <w:rFonts w:ascii="Times New Roman" w:hAnsi="Times New Roman"/>
                <w:b w:val="0"/>
                <w:i w:val="0"/>
                <w:color w:val="0000FF"/>
                <w:sz w:val="22"/>
                <w:u w:val="single"/>
              </w:rPr>
              <w:t>https://m.edsoo.ru/8bc47d84</w:t>
            </w:r>
            <w:r>
              <w:rPr>
                <w:rFonts w:ascii="Times New Roman" w:hAnsi="Times New Roman"/>
                <w:b w:val="0"/>
                <w:i w:val="0"/>
                <w:color w:val="0000FF"/>
                <w:sz w:val="22"/>
                <w:u w:val="single"/>
              </w:rPr>
              <w:fldChar w:fldCharType="end"/>
            </w:r>
          </w:p>
        </w:tc>
      </w:tr>
      <w:tr w14:paraId="2F98F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D14A05">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31830B1A">
            <w:pPr>
              <w:spacing w:before="0" w:after="0"/>
              <w:ind w:left="135"/>
              <w:jc w:val="left"/>
            </w:pPr>
            <w:r>
              <w:rPr>
                <w:rFonts w:ascii="Times New Roman" w:hAnsi="Times New Roman"/>
                <w:b w:val="0"/>
                <w:i w:val="0"/>
                <w:color w:val="000000"/>
                <w:sz w:val="24"/>
              </w:rPr>
              <w:t>Репродукции картин как иллюстрации к произведениям о Родине</w:t>
            </w:r>
          </w:p>
        </w:tc>
        <w:tc>
          <w:tcPr>
            <w:tcW w:w="815" w:type="dxa"/>
            <w:tcMar>
              <w:top w:w="50" w:type="dxa"/>
              <w:left w:w="100" w:type="dxa"/>
            </w:tcMar>
            <w:vAlign w:val="center"/>
          </w:tcPr>
          <w:p w14:paraId="459BB0E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C79A61">
            <w:pPr>
              <w:spacing w:before="0" w:after="0" w:line="276" w:lineRule="auto"/>
              <w:ind w:left="135"/>
              <w:jc w:val="center"/>
            </w:pPr>
          </w:p>
        </w:tc>
        <w:tc>
          <w:tcPr>
            <w:tcW w:w="1611" w:type="dxa"/>
            <w:tcMar>
              <w:top w:w="50" w:type="dxa"/>
              <w:left w:w="100" w:type="dxa"/>
            </w:tcMar>
            <w:vAlign w:val="center"/>
          </w:tcPr>
          <w:p w14:paraId="460BCD2B">
            <w:pPr>
              <w:spacing w:before="0" w:after="0" w:line="276" w:lineRule="auto"/>
              <w:ind w:left="135"/>
              <w:jc w:val="center"/>
            </w:pPr>
          </w:p>
        </w:tc>
        <w:tc>
          <w:tcPr>
            <w:tcW w:w="1139" w:type="dxa"/>
            <w:tcMar>
              <w:top w:w="50" w:type="dxa"/>
              <w:left w:w="100" w:type="dxa"/>
            </w:tcMar>
            <w:vAlign w:val="center"/>
          </w:tcPr>
          <w:p w14:paraId="695D1204">
            <w:pPr>
              <w:spacing w:before="0" w:after="0"/>
              <w:ind w:left="135"/>
              <w:jc w:val="left"/>
            </w:pPr>
          </w:p>
        </w:tc>
        <w:tc>
          <w:tcPr>
            <w:tcW w:w="1959" w:type="dxa"/>
            <w:tcMar>
              <w:top w:w="50" w:type="dxa"/>
              <w:left w:w="100" w:type="dxa"/>
            </w:tcMar>
            <w:vAlign w:val="center"/>
          </w:tcPr>
          <w:p w14:paraId="700EB3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"https://m.edsoo.ru/8bc47e88" \h </w:instrText>
            </w:r>
            <w:r>
              <w:fldChar w:fldCharType="separate"/>
            </w:r>
            <w:r>
              <w:rPr>
                <w:rFonts w:ascii="Times New Roman" w:hAnsi="Times New Roman"/>
                <w:b w:val="0"/>
                <w:i w:val="0"/>
                <w:color w:val="0000FF"/>
                <w:sz w:val="22"/>
                <w:u w:val="single"/>
              </w:rPr>
              <w:t>https://m.edsoo.ru/8bc47e88</w:t>
            </w:r>
            <w:r>
              <w:rPr>
                <w:rFonts w:ascii="Times New Roman" w:hAnsi="Times New Roman"/>
                <w:b w:val="0"/>
                <w:i w:val="0"/>
                <w:color w:val="0000FF"/>
                <w:sz w:val="22"/>
                <w:u w:val="single"/>
              </w:rPr>
              <w:fldChar w:fldCharType="end"/>
            </w:r>
          </w:p>
        </w:tc>
      </w:tr>
      <w:tr w14:paraId="26BF9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579F1B">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6403D6DD">
            <w:pPr>
              <w:spacing w:before="0" w:after="0"/>
              <w:ind w:left="135"/>
              <w:jc w:val="left"/>
            </w:pPr>
            <w:r>
              <w:rPr>
                <w:rFonts w:ascii="Times New Roman" w:hAnsi="Times New Roman"/>
                <w:b w:val="0"/>
                <w:i w:val="0"/>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42F6D2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E1E9565">
            <w:pPr>
              <w:spacing w:before="0" w:after="0" w:line="276" w:lineRule="auto"/>
              <w:ind w:left="135"/>
              <w:jc w:val="center"/>
            </w:pPr>
          </w:p>
        </w:tc>
        <w:tc>
          <w:tcPr>
            <w:tcW w:w="1611" w:type="dxa"/>
            <w:tcMar>
              <w:top w:w="50" w:type="dxa"/>
              <w:left w:w="100" w:type="dxa"/>
            </w:tcMar>
            <w:vAlign w:val="center"/>
          </w:tcPr>
          <w:p w14:paraId="5098414E">
            <w:pPr>
              <w:spacing w:before="0" w:after="0" w:line="276" w:lineRule="auto"/>
              <w:ind w:left="135"/>
              <w:jc w:val="center"/>
            </w:pPr>
          </w:p>
        </w:tc>
        <w:tc>
          <w:tcPr>
            <w:tcW w:w="1139" w:type="dxa"/>
            <w:tcMar>
              <w:top w:w="50" w:type="dxa"/>
              <w:left w:w="100" w:type="dxa"/>
            </w:tcMar>
            <w:vAlign w:val="center"/>
          </w:tcPr>
          <w:p w14:paraId="658C5B06">
            <w:pPr>
              <w:spacing w:before="0" w:after="0"/>
              <w:ind w:left="135"/>
              <w:jc w:val="left"/>
            </w:pPr>
          </w:p>
        </w:tc>
        <w:tc>
          <w:tcPr>
            <w:tcW w:w="1959" w:type="dxa"/>
            <w:tcMar>
              <w:top w:w="50" w:type="dxa"/>
              <w:left w:w="100" w:type="dxa"/>
            </w:tcMar>
            <w:vAlign w:val="center"/>
          </w:tcPr>
          <w:p w14:paraId="483BB6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"https://m.edsoo.ru/8bc483ec" \h </w:instrText>
            </w:r>
            <w:r>
              <w:fldChar w:fldCharType="separate"/>
            </w:r>
            <w:r>
              <w:rPr>
                <w:rFonts w:ascii="Times New Roman" w:hAnsi="Times New Roman"/>
                <w:b w:val="0"/>
                <w:i w:val="0"/>
                <w:color w:val="0000FF"/>
                <w:sz w:val="22"/>
                <w:u w:val="single"/>
              </w:rPr>
              <w:t>https://m.edsoo.ru/8bc483ec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"https://m.edsoo.ru/8bc4a25a" \h </w:instrText>
            </w:r>
            <w:r>
              <w:fldChar w:fldCharType="separate"/>
            </w:r>
            <w:r>
              <w:rPr>
                <w:rFonts w:ascii="Times New Roman" w:hAnsi="Times New Roman"/>
                <w:b w:val="0"/>
                <w:i w:val="0"/>
                <w:color w:val="0000FF"/>
                <w:sz w:val="22"/>
                <w:u w:val="single"/>
              </w:rPr>
              <w:t>https://m.edsoo.ru/8bc4a25a</w:t>
            </w:r>
            <w:r>
              <w:rPr>
                <w:rFonts w:ascii="Times New Roman" w:hAnsi="Times New Roman"/>
                <w:b w:val="0"/>
                <w:i w:val="0"/>
                <w:color w:val="0000FF"/>
                <w:sz w:val="22"/>
                <w:u w:val="single"/>
              </w:rPr>
              <w:fldChar w:fldCharType="end"/>
            </w:r>
          </w:p>
        </w:tc>
      </w:tr>
      <w:tr w14:paraId="7D011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658F2C">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083C9AE5">
            <w:pPr>
              <w:spacing w:before="0" w:after="0"/>
              <w:ind w:left="135"/>
              <w:jc w:val="left"/>
            </w:pPr>
            <w:r>
              <w:rPr>
                <w:rFonts w:ascii="Times New Roman" w:hAnsi="Times New Roman"/>
                <w:b w:val="0"/>
                <w:i w:val="0"/>
                <w:color w:val="000000"/>
                <w:sz w:val="24"/>
              </w:rPr>
              <w:t>Загадка как жанр фольклора, знакомство с видами загадок</w:t>
            </w:r>
          </w:p>
        </w:tc>
        <w:tc>
          <w:tcPr>
            <w:tcW w:w="815" w:type="dxa"/>
            <w:tcMar>
              <w:top w:w="50" w:type="dxa"/>
              <w:left w:w="100" w:type="dxa"/>
            </w:tcMar>
            <w:vAlign w:val="center"/>
          </w:tcPr>
          <w:p w14:paraId="5907B9E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8AF92F">
            <w:pPr>
              <w:spacing w:before="0" w:after="0" w:line="276" w:lineRule="auto"/>
              <w:ind w:left="135"/>
              <w:jc w:val="center"/>
            </w:pPr>
          </w:p>
        </w:tc>
        <w:tc>
          <w:tcPr>
            <w:tcW w:w="1611" w:type="dxa"/>
            <w:tcMar>
              <w:top w:w="50" w:type="dxa"/>
              <w:left w:w="100" w:type="dxa"/>
            </w:tcMar>
            <w:vAlign w:val="center"/>
          </w:tcPr>
          <w:p w14:paraId="23768097">
            <w:pPr>
              <w:spacing w:before="0" w:after="0" w:line="276" w:lineRule="auto"/>
              <w:ind w:left="135"/>
              <w:jc w:val="center"/>
            </w:pPr>
          </w:p>
        </w:tc>
        <w:tc>
          <w:tcPr>
            <w:tcW w:w="1139" w:type="dxa"/>
            <w:tcMar>
              <w:top w:w="50" w:type="dxa"/>
              <w:left w:w="100" w:type="dxa"/>
            </w:tcMar>
            <w:vAlign w:val="center"/>
          </w:tcPr>
          <w:p w14:paraId="4697E12B">
            <w:pPr>
              <w:spacing w:before="0" w:after="0"/>
              <w:ind w:left="135"/>
              <w:jc w:val="left"/>
            </w:pPr>
          </w:p>
        </w:tc>
        <w:tc>
          <w:tcPr>
            <w:tcW w:w="1959" w:type="dxa"/>
            <w:tcMar>
              <w:top w:w="50" w:type="dxa"/>
              <w:left w:w="100" w:type="dxa"/>
            </w:tcMar>
            <w:vAlign w:val="center"/>
          </w:tcPr>
          <w:p w14:paraId="56B654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"https://m.edsoo.ru/8bc4a4f8" \h </w:instrText>
            </w:r>
            <w:r>
              <w:fldChar w:fldCharType="separate"/>
            </w:r>
            <w:r>
              <w:rPr>
                <w:rFonts w:ascii="Times New Roman" w:hAnsi="Times New Roman"/>
                <w:b w:val="0"/>
                <w:i w:val="0"/>
                <w:color w:val="0000FF"/>
                <w:sz w:val="22"/>
                <w:u w:val="single"/>
              </w:rPr>
              <w:t>https://m.edsoo.ru/8bc4a4f8</w:t>
            </w:r>
            <w:r>
              <w:rPr>
                <w:rFonts w:ascii="Times New Roman" w:hAnsi="Times New Roman"/>
                <w:b w:val="0"/>
                <w:i w:val="0"/>
                <w:color w:val="0000FF"/>
                <w:sz w:val="22"/>
                <w:u w:val="single"/>
              </w:rPr>
              <w:fldChar w:fldCharType="end"/>
            </w:r>
          </w:p>
        </w:tc>
      </w:tr>
      <w:tr w14:paraId="4FF22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7E1E15">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074CB9EE">
            <w:pPr>
              <w:spacing w:before="0" w:after="0"/>
              <w:ind w:left="135"/>
              <w:jc w:val="left"/>
            </w:pPr>
            <w:r>
              <w:rPr>
                <w:rFonts w:ascii="Times New Roman" w:hAnsi="Times New Roman"/>
                <w:b w:val="0"/>
                <w:i w:val="0"/>
                <w:color w:val="000000"/>
                <w:sz w:val="24"/>
              </w:rPr>
              <w:t>Пословицы народов России: тематические группы</w:t>
            </w:r>
          </w:p>
        </w:tc>
        <w:tc>
          <w:tcPr>
            <w:tcW w:w="815" w:type="dxa"/>
            <w:tcMar>
              <w:top w:w="50" w:type="dxa"/>
              <w:left w:w="100" w:type="dxa"/>
            </w:tcMar>
            <w:vAlign w:val="center"/>
          </w:tcPr>
          <w:p w14:paraId="6C30437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6CEC7EB">
            <w:pPr>
              <w:spacing w:before="0" w:after="0" w:line="276" w:lineRule="auto"/>
              <w:ind w:left="135"/>
              <w:jc w:val="center"/>
            </w:pPr>
          </w:p>
        </w:tc>
        <w:tc>
          <w:tcPr>
            <w:tcW w:w="1611" w:type="dxa"/>
            <w:tcMar>
              <w:top w:w="50" w:type="dxa"/>
              <w:left w:w="100" w:type="dxa"/>
            </w:tcMar>
            <w:vAlign w:val="center"/>
          </w:tcPr>
          <w:p w14:paraId="62BA91B2">
            <w:pPr>
              <w:spacing w:before="0" w:after="0" w:line="276" w:lineRule="auto"/>
              <w:ind w:left="135"/>
              <w:jc w:val="center"/>
            </w:pPr>
          </w:p>
        </w:tc>
        <w:tc>
          <w:tcPr>
            <w:tcW w:w="1139" w:type="dxa"/>
            <w:tcMar>
              <w:top w:w="50" w:type="dxa"/>
              <w:left w:w="100" w:type="dxa"/>
            </w:tcMar>
            <w:vAlign w:val="center"/>
          </w:tcPr>
          <w:p w14:paraId="064D908B">
            <w:pPr>
              <w:spacing w:before="0" w:after="0"/>
              <w:ind w:left="135"/>
              <w:jc w:val="left"/>
            </w:pPr>
          </w:p>
        </w:tc>
        <w:tc>
          <w:tcPr>
            <w:tcW w:w="1959" w:type="dxa"/>
            <w:tcMar>
              <w:top w:w="50" w:type="dxa"/>
              <w:left w:w="100" w:type="dxa"/>
            </w:tcMar>
            <w:vAlign w:val="center"/>
          </w:tcPr>
          <w:p w14:paraId="3EDD49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"https://m.edsoo.ru/8bc4a3cc" \h </w:instrText>
            </w:r>
            <w:r>
              <w:fldChar w:fldCharType="separate"/>
            </w:r>
            <w:r>
              <w:rPr>
                <w:rFonts w:ascii="Times New Roman" w:hAnsi="Times New Roman"/>
                <w:b w:val="0"/>
                <w:i w:val="0"/>
                <w:color w:val="0000FF"/>
                <w:sz w:val="22"/>
                <w:u w:val="single"/>
              </w:rPr>
              <w:t>https://m.edsoo.ru/8bc4a3cc</w:t>
            </w:r>
            <w:r>
              <w:rPr>
                <w:rFonts w:ascii="Times New Roman" w:hAnsi="Times New Roman"/>
                <w:b w:val="0"/>
                <w:i w:val="0"/>
                <w:color w:val="0000FF"/>
                <w:sz w:val="22"/>
                <w:u w:val="single"/>
              </w:rPr>
              <w:fldChar w:fldCharType="end"/>
            </w:r>
          </w:p>
        </w:tc>
      </w:tr>
      <w:tr w14:paraId="785F4C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B00D916">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1F050969">
            <w:pPr>
              <w:spacing w:before="0" w:after="0"/>
              <w:ind w:left="135"/>
              <w:jc w:val="left"/>
            </w:pPr>
            <w:r>
              <w:rPr>
                <w:rFonts w:ascii="Times New Roman" w:hAnsi="Times New Roman"/>
                <w:b w:val="0"/>
                <w:i w:val="0"/>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0A76FB0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3BAB5E">
            <w:pPr>
              <w:spacing w:before="0" w:after="0" w:line="276" w:lineRule="auto"/>
              <w:ind w:left="135"/>
              <w:jc w:val="center"/>
            </w:pPr>
          </w:p>
        </w:tc>
        <w:tc>
          <w:tcPr>
            <w:tcW w:w="1611" w:type="dxa"/>
            <w:tcMar>
              <w:top w:w="50" w:type="dxa"/>
              <w:left w:w="100" w:type="dxa"/>
            </w:tcMar>
            <w:vAlign w:val="center"/>
          </w:tcPr>
          <w:p w14:paraId="4305836F">
            <w:pPr>
              <w:spacing w:before="0" w:after="0" w:line="276" w:lineRule="auto"/>
              <w:ind w:left="135"/>
              <w:jc w:val="center"/>
            </w:pPr>
          </w:p>
        </w:tc>
        <w:tc>
          <w:tcPr>
            <w:tcW w:w="1139" w:type="dxa"/>
            <w:tcMar>
              <w:top w:w="50" w:type="dxa"/>
              <w:left w:w="100" w:type="dxa"/>
            </w:tcMar>
            <w:vAlign w:val="center"/>
          </w:tcPr>
          <w:p w14:paraId="22D59EFC">
            <w:pPr>
              <w:spacing w:before="0" w:after="0"/>
              <w:ind w:left="135"/>
              <w:jc w:val="left"/>
            </w:pPr>
          </w:p>
        </w:tc>
        <w:tc>
          <w:tcPr>
            <w:tcW w:w="1959" w:type="dxa"/>
            <w:tcMar>
              <w:top w:w="50" w:type="dxa"/>
              <w:left w:w="100" w:type="dxa"/>
            </w:tcMar>
            <w:vAlign w:val="center"/>
          </w:tcPr>
          <w:p w14:paraId="1B62C1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"https://m.edsoo.ru/8bc4a610" \h </w:instrText>
            </w:r>
            <w:r>
              <w:fldChar w:fldCharType="separate"/>
            </w:r>
            <w:r>
              <w:rPr>
                <w:rFonts w:ascii="Times New Roman" w:hAnsi="Times New Roman"/>
                <w:b w:val="0"/>
                <w:i w:val="0"/>
                <w:color w:val="0000FF"/>
                <w:sz w:val="22"/>
                <w:u w:val="single"/>
              </w:rPr>
              <w:t>https://m.edsoo.ru/8bc4a610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"https://m.edsoo.ru/8bc4850e" \h </w:instrText>
            </w:r>
            <w:r>
              <w:fldChar w:fldCharType="separate"/>
            </w:r>
            <w:r>
              <w:rPr>
                <w:rFonts w:ascii="Times New Roman" w:hAnsi="Times New Roman"/>
                <w:b w:val="0"/>
                <w:i w:val="0"/>
                <w:color w:val="0000FF"/>
                <w:sz w:val="22"/>
                <w:u w:val="single"/>
              </w:rPr>
              <w:t>https://m.edsoo.ru/8bc4850e</w:t>
            </w:r>
            <w:r>
              <w:rPr>
                <w:rFonts w:ascii="Times New Roman" w:hAnsi="Times New Roman"/>
                <w:b w:val="0"/>
                <w:i w:val="0"/>
                <w:color w:val="0000FF"/>
                <w:sz w:val="22"/>
                <w:u w:val="single"/>
              </w:rPr>
              <w:fldChar w:fldCharType="end"/>
            </w:r>
          </w:p>
        </w:tc>
      </w:tr>
      <w:tr w14:paraId="3FC67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536718">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BE959B7">
            <w:pPr>
              <w:spacing w:before="0" w:after="0"/>
              <w:ind w:left="135"/>
              <w:jc w:val="left"/>
            </w:pPr>
            <w:r>
              <w:rPr>
                <w:rFonts w:ascii="Times New Roman" w:hAnsi="Times New Roman"/>
                <w:b w:val="0"/>
                <w:i w:val="0"/>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1A0AF72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E806AA">
            <w:pPr>
              <w:spacing w:before="0" w:after="0" w:line="276" w:lineRule="auto"/>
              <w:ind w:left="135"/>
              <w:jc w:val="center"/>
            </w:pPr>
          </w:p>
        </w:tc>
        <w:tc>
          <w:tcPr>
            <w:tcW w:w="1611" w:type="dxa"/>
            <w:tcMar>
              <w:top w:w="50" w:type="dxa"/>
              <w:left w:w="100" w:type="dxa"/>
            </w:tcMar>
            <w:vAlign w:val="center"/>
          </w:tcPr>
          <w:p w14:paraId="3F393172">
            <w:pPr>
              <w:spacing w:before="0" w:after="0" w:line="276" w:lineRule="auto"/>
              <w:ind w:left="135"/>
              <w:jc w:val="center"/>
            </w:pPr>
          </w:p>
        </w:tc>
        <w:tc>
          <w:tcPr>
            <w:tcW w:w="1139" w:type="dxa"/>
            <w:tcMar>
              <w:top w:w="50" w:type="dxa"/>
              <w:left w:w="100" w:type="dxa"/>
            </w:tcMar>
            <w:vAlign w:val="center"/>
          </w:tcPr>
          <w:p w14:paraId="11DDBA73">
            <w:pPr>
              <w:spacing w:before="0" w:after="0"/>
              <w:ind w:left="135"/>
              <w:jc w:val="left"/>
            </w:pPr>
          </w:p>
        </w:tc>
        <w:tc>
          <w:tcPr>
            <w:tcW w:w="1959" w:type="dxa"/>
            <w:tcMar>
              <w:top w:w="50" w:type="dxa"/>
              <w:left w:w="100" w:type="dxa"/>
            </w:tcMar>
            <w:vAlign w:val="center"/>
          </w:tcPr>
          <w:p w14:paraId="43E206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"https://m.edsoo.ru/8bc4a7dc" \h </w:instrText>
            </w:r>
            <w:r>
              <w:fldChar w:fldCharType="separate"/>
            </w:r>
            <w:r>
              <w:rPr>
                <w:rFonts w:ascii="Times New Roman" w:hAnsi="Times New Roman"/>
                <w:b w:val="0"/>
                <w:i w:val="0"/>
                <w:color w:val="0000FF"/>
                <w:sz w:val="22"/>
                <w:u w:val="single"/>
              </w:rPr>
              <w:t>https://m.edsoo.ru/8bc4a7dc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p>
        </w:tc>
      </w:tr>
      <w:tr w14:paraId="063DDE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70FDD8">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E986728">
            <w:pPr>
              <w:spacing w:before="0" w:after="0"/>
              <w:ind w:left="135"/>
              <w:jc w:val="left"/>
            </w:pPr>
            <w:r>
              <w:rPr>
                <w:rFonts w:ascii="Times New Roman" w:hAnsi="Times New Roman"/>
                <w:b w:val="0"/>
                <w:i w:val="0"/>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5142338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3E7011">
            <w:pPr>
              <w:spacing w:before="0" w:after="0" w:line="276" w:lineRule="auto"/>
              <w:ind w:left="135"/>
              <w:jc w:val="center"/>
            </w:pPr>
          </w:p>
        </w:tc>
        <w:tc>
          <w:tcPr>
            <w:tcW w:w="1611" w:type="dxa"/>
            <w:tcMar>
              <w:top w:w="50" w:type="dxa"/>
              <w:left w:w="100" w:type="dxa"/>
            </w:tcMar>
            <w:vAlign w:val="center"/>
          </w:tcPr>
          <w:p w14:paraId="492556C6">
            <w:pPr>
              <w:spacing w:before="0" w:after="0" w:line="276" w:lineRule="auto"/>
              <w:ind w:left="135"/>
              <w:jc w:val="center"/>
            </w:pPr>
          </w:p>
        </w:tc>
        <w:tc>
          <w:tcPr>
            <w:tcW w:w="1139" w:type="dxa"/>
            <w:tcMar>
              <w:top w:w="50" w:type="dxa"/>
              <w:left w:w="100" w:type="dxa"/>
            </w:tcMar>
            <w:vAlign w:val="center"/>
          </w:tcPr>
          <w:p w14:paraId="34576E48">
            <w:pPr>
              <w:spacing w:before="0" w:after="0"/>
              <w:ind w:left="135"/>
              <w:jc w:val="left"/>
            </w:pPr>
          </w:p>
        </w:tc>
        <w:tc>
          <w:tcPr>
            <w:tcW w:w="1959" w:type="dxa"/>
            <w:tcMar>
              <w:top w:w="50" w:type="dxa"/>
              <w:left w:w="100" w:type="dxa"/>
            </w:tcMar>
            <w:vAlign w:val="center"/>
          </w:tcPr>
          <w:p w14:paraId="500C2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"https://m.edsoo.ru/8bc4a8fe" \h </w:instrText>
            </w:r>
            <w:r>
              <w:fldChar w:fldCharType="separate"/>
            </w:r>
            <w:r>
              <w:rPr>
                <w:rFonts w:ascii="Times New Roman" w:hAnsi="Times New Roman"/>
                <w:b w:val="0"/>
                <w:i w:val="0"/>
                <w:color w:val="0000FF"/>
                <w:sz w:val="22"/>
                <w:u w:val="single"/>
              </w:rPr>
              <w:t>https://m.edsoo.ru/8bc4a8fe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"https://m.edsoo.ru/8bc4875c" \h </w:instrText>
            </w:r>
            <w:r>
              <w:fldChar w:fldCharType="separate"/>
            </w:r>
            <w:r>
              <w:rPr>
                <w:rFonts w:ascii="Times New Roman" w:hAnsi="Times New Roman"/>
                <w:b w:val="0"/>
                <w:i w:val="0"/>
                <w:color w:val="0000FF"/>
                <w:sz w:val="22"/>
                <w:u w:val="single"/>
              </w:rPr>
              <w:t>https://m.edsoo.ru/8bc4875c</w:t>
            </w:r>
            <w:r>
              <w:rPr>
                <w:rFonts w:ascii="Times New Roman" w:hAnsi="Times New Roman"/>
                <w:b w:val="0"/>
                <w:i w:val="0"/>
                <w:color w:val="0000FF"/>
                <w:sz w:val="22"/>
                <w:u w:val="single"/>
              </w:rPr>
              <w:fldChar w:fldCharType="end"/>
            </w:r>
          </w:p>
        </w:tc>
      </w:tr>
      <w:tr w14:paraId="3FE36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B394EB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6B3463F8">
            <w:pPr>
              <w:spacing w:before="0" w:after="0"/>
              <w:ind w:left="135"/>
              <w:jc w:val="left"/>
            </w:pPr>
            <w:r>
              <w:rPr>
                <w:rFonts w:ascii="Times New Roman" w:hAnsi="Times New Roman"/>
                <w:b w:val="0"/>
                <w:i w:val="0"/>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14:paraId="5805D56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EABD81">
            <w:pPr>
              <w:spacing w:before="0" w:after="0" w:line="276" w:lineRule="auto"/>
              <w:ind w:left="135"/>
              <w:jc w:val="center"/>
            </w:pPr>
          </w:p>
        </w:tc>
        <w:tc>
          <w:tcPr>
            <w:tcW w:w="1611" w:type="dxa"/>
            <w:tcMar>
              <w:top w:w="50" w:type="dxa"/>
              <w:left w:w="100" w:type="dxa"/>
            </w:tcMar>
            <w:vAlign w:val="center"/>
          </w:tcPr>
          <w:p w14:paraId="5B62AB1A">
            <w:pPr>
              <w:spacing w:before="0" w:after="0" w:line="276" w:lineRule="auto"/>
              <w:ind w:left="135"/>
              <w:jc w:val="center"/>
            </w:pPr>
          </w:p>
        </w:tc>
        <w:tc>
          <w:tcPr>
            <w:tcW w:w="1139" w:type="dxa"/>
            <w:tcMar>
              <w:top w:w="50" w:type="dxa"/>
              <w:left w:w="100" w:type="dxa"/>
            </w:tcMar>
            <w:vAlign w:val="center"/>
          </w:tcPr>
          <w:p w14:paraId="667CA00A">
            <w:pPr>
              <w:spacing w:before="0" w:after="0"/>
              <w:ind w:left="135"/>
              <w:jc w:val="left"/>
            </w:pPr>
          </w:p>
        </w:tc>
        <w:tc>
          <w:tcPr>
            <w:tcW w:w="1959" w:type="dxa"/>
            <w:tcMar>
              <w:top w:w="50" w:type="dxa"/>
              <w:left w:w="100" w:type="dxa"/>
            </w:tcMar>
            <w:vAlign w:val="center"/>
          </w:tcPr>
          <w:p w14:paraId="712680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"https://m.edsoo.ru/8bc48892" \h </w:instrText>
            </w:r>
            <w:r>
              <w:fldChar w:fldCharType="separate"/>
            </w:r>
            <w:r>
              <w:rPr>
                <w:rFonts w:ascii="Times New Roman" w:hAnsi="Times New Roman"/>
                <w:b w:val="0"/>
                <w:i w:val="0"/>
                <w:color w:val="0000FF"/>
                <w:sz w:val="22"/>
                <w:u w:val="single"/>
              </w:rPr>
              <w:t>https://m.edsoo.ru/8bc48892</w:t>
            </w:r>
            <w:r>
              <w:rPr>
                <w:rFonts w:ascii="Times New Roman" w:hAnsi="Times New Roman"/>
                <w:b w:val="0"/>
                <w:i w:val="0"/>
                <w:color w:val="0000FF"/>
                <w:sz w:val="22"/>
                <w:u w:val="single"/>
              </w:rPr>
              <w:fldChar w:fldCharType="end"/>
            </w:r>
          </w:p>
        </w:tc>
      </w:tr>
      <w:tr w14:paraId="0A904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CC90593">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48F3623A">
            <w:pPr>
              <w:spacing w:before="0" w:after="0"/>
              <w:ind w:left="135"/>
              <w:jc w:val="left"/>
            </w:pPr>
            <w:r>
              <w:rPr>
                <w:rFonts w:ascii="Times New Roman" w:hAnsi="Times New Roman"/>
                <w:b w:val="0"/>
                <w:i w:val="0"/>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27E4C30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B8A346">
            <w:pPr>
              <w:spacing w:before="0" w:after="0" w:line="276" w:lineRule="auto"/>
              <w:ind w:left="135"/>
              <w:jc w:val="center"/>
            </w:pPr>
          </w:p>
        </w:tc>
        <w:tc>
          <w:tcPr>
            <w:tcW w:w="1611" w:type="dxa"/>
            <w:tcMar>
              <w:top w:w="50" w:type="dxa"/>
              <w:left w:w="100" w:type="dxa"/>
            </w:tcMar>
            <w:vAlign w:val="center"/>
          </w:tcPr>
          <w:p w14:paraId="2B100C0E">
            <w:pPr>
              <w:spacing w:before="0" w:after="0" w:line="276" w:lineRule="auto"/>
              <w:ind w:left="135"/>
              <w:jc w:val="center"/>
            </w:pPr>
          </w:p>
        </w:tc>
        <w:tc>
          <w:tcPr>
            <w:tcW w:w="1139" w:type="dxa"/>
            <w:tcMar>
              <w:top w:w="50" w:type="dxa"/>
              <w:left w:w="100" w:type="dxa"/>
            </w:tcMar>
            <w:vAlign w:val="center"/>
          </w:tcPr>
          <w:p w14:paraId="6FE46040">
            <w:pPr>
              <w:spacing w:before="0" w:after="0"/>
              <w:ind w:left="135"/>
              <w:jc w:val="left"/>
            </w:pPr>
          </w:p>
        </w:tc>
        <w:tc>
          <w:tcPr>
            <w:tcW w:w="1959" w:type="dxa"/>
            <w:tcMar>
              <w:top w:w="50" w:type="dxa"/>
              <w:left w:w="100" w:type="dxa"/>
            </w:tcMar>
            <w:vAlign w:val="center"/>
          </w:tcPr>
          <w:p w14:paraId="34D9A4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"https://m.edsoo.ru/8bc489a0" \h </w:instrText>
            </w:r>
            <w:r>
              <w:fldChar w:fldCharType="separate"/>
            </w:r>
            <w:r>
              <w:rPr>
                <w:rFonts w:ascii="Times New Roman" w:hAnsi="Times New Roman"/>
                <w:b w:val="0"/>
                <w:i w:val="0"/>
                <w:color w:val="0000FF"/>
                <w:sz w:val="22"/>
                <w:u w:val="single"/>
              </w:rPr>
              <w:t>https://m.edsoo.ru/8bc489a0</w:t>
            </w:r>
            <w:r>
              <w:rPr>
                <w:rFonts w:ascii="Times New Roman" w:hAnsi="Times New Roman"/>
                <w:b w:val="0"/>
                <w:i w:val="0"/>
                <w:color w:val="0000FF"/>
                <w:sz w:val="22"/>
                <w:u w:val="single"/>
              </w:rPr>
              <w:fldChar w:fldCharType="end"/>
            </w:r>
          </w:p>
        </w:tc>
      </w:tr>
      <w:tr w14:paraId="28937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64E2F3">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3A94DDF3">
            <w:pPr>
              <w:spacing w:before="0" w:after="0"/>
              <w:ind w:left="135"/>
              <w:jc w:val="left"/>
            </w:pPr>
            <w:r>
              <w:rPr>
                <w:rFonts w:ascii="Times New Roman" w:hAnsi="Times New Roman"/>
                <w:b w:val="0"/>
                <w:i w:val="0"/>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4D5D5ED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264CFF">
            <w:pPr>
              <w:spacing w:before="0" w:after="0" w:line="276" w:lineRule="auto"/>
              <w:ind w:left="135"/>
              <w:jc w:val="center"/>
            </w:pPr>
          </w:p>
        </w:tc>
        <w:tc>
          <w:tcPr>
            <w:tcW w:w="1611" w:type="dxa"/>
            <w:tcMar>
              <w:top w:w="50" w:type="dxa"/>
              <w:left w:w="100" w:type="dxa"/>
            </w:tcMar>
            <w:vAlign w:val="center"/>
          </w:tcPr>
          <w:p w14:paraId="612B7031">
            <w:pPr>
              <w:spacing w:before="0" w:after="0" w:line="276" w:lineRule="auto"/>
              <w:ind w:left="135"/>
              <w:jc w:val="center"/>
            </w:pPr>
          </w:p>
        </w:tc>
        <w:tc>
          <w:tcPr>
            <w:tcW w:w="1139" w:type="dxa"/>
            <w:tcMar>
              <w:top w:w="50" w:type="dxa"/>
              <w:left w:w="100" w:type="dxa"/>
            </w:tcMar>
            <w:vAlign w:val="center"/>
          </w:tcPr>
          <w:p w14:paraId="172EED97">
            <w:pPr>
              <w:spacing w:before="0" w:after="0"/>
              <w:ind w:left="135"/>
              <w:jc w:val="left"/>
            </w:pPr>
          </w:p>
        </w:tc>
        <w:tc>
          <w:tcPr>
            <w:tcW w:w="1959" w:type="dxa"/>
            <w:tcMar>
              <w:top w:w="50" w:type="dxa"/>
              <w:left w:w="100" w:type="dxa"/>
            </w:tcMar>
            <w:vAlign w:val="center"/>
          </w:tcPr>
          <w:p w14:paraId="7D1226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"https://m.edsoo.ru/8bc48ab8" \h </w:instrText>
            </w:r>
            <w:r>
              <w:fldChar w:fldCharType="separate"/>
            </w:r>
            <w:r>
              <w:rPr>
                <w:rFonts w:ascii="Times New Roman" w:hAnsi="Times New Roman"/>
                <w:b w:val="0"/>
                <w:i w:val="0"/>
                <w:color w:val="0000FF"/>
                <w:sz w:val="22"/>
                <w:u w:val="single"/>
              </w:rPr>
              <w:t>https://m.edsoo.ru/8bc48ab8</w:t>
            </w:r>
            <w:r>
              <w:rPr>
                <w:rFonts w:ascii="Times New Roman" w:hAnsi="Times New Roman"/>
                <w:b w:val="0"/>
                <w:i w:val="0"/>
                <w:color w:val="0000FF"/>
                <w:sz w:val="22"/>
                <w:u w:val="single"/>
              </w:rPr>
              <w:fldChar w:fldCharType="end"/>
            </w:r>
          </w:p>
        </w:tc>
      </w:tr>
      <w:tr w14:paraId="35530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506145">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7486DF19">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7BC0D6E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91355BC">
            <w:pPr>
              <w:spacing w:before="0" w:after="0" w:line="276" w:lineRule="auto"/>
              <w:ind w:left="135"/>
              <w:jc w:val="center"/>
            </w:pPr>
          </w:p>
        </w:tc>
        <w:tc>
          <w:tcPr>
            <w:tcW w:w="1611" w:type="dxa"/>
            <w:tcMar>
              <w:top w:w="50" w:type="dxa"/>
              <w:left w:w="100" w:type="dxa"/>
            </w:tcMar>
            <w:vAlign w:val="center"/>
          </w:tcPr>
          <w:p w14:paraId="3AF7527C">
            <w:pPr>
              <w:spacing w:before="0" w:after="0" w:line="276" w:lineRule="auto"/>
              <w:ind w:left="135"/>
              <w:jc w:val="center"/>
            </w:pPr>
          </w:p>
        </w:tc>
        <w:tc>
          <w:tcPr>
            <w:tcW w:w="1139" w:type="dxa"/>
            <w:tcMar>
              <w:top w:w="50" w:type="dxa"/>
              <w:left w:w="100" w:type="dxa"/>
            </w:tcMar>
            <w:vAlign w:val="center"/>
          </w:tcPr>
          <w:p w14:paraId="550CDBB2">
            <w:pPr>
              <w:spacing w:before="0" w:after="0"/>
              <w:ind w:left="135"/>
              <w:jc w:val="left"/>
            </w:pPr>
          </w:p>
        </w:tc>
        <w:tc>
          <w:tcPr>
            <w:tcW w:w="1959" w:type="dxa"/>
            <w:tcMar>
              <w:top w:w="50" w:type="dxa"/>
              <w:left w:w="100" w:type="dxa"/>
            </w:tcMar>
            <w:vAlign w:val="center"/>
          </w:tcPr>
          <w:p w14:paraId="5C77B0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"https://m.edsoo.ru/8bc4aa16" \h </w:instrText>
            </w:r>
            <w:r>
              <w:fldChar w:fldCharType="separate"/>
            </w:r>
            <w:r>
              <w:rPr>
                <w:rFonts w:ascii="Times New Roman" w:hAnsi="Times New Roman"/>
                <w:b w:val="0"/>
                <w:i w:val="0"/>
                <w:color w:val="0000FF"/>
                <w:sz w:val="22"/>
                <w:u w:val="single"/>
              </w:rPr>
              <w:t>https://m.edsoo.ru/8bc4aa16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"https://m.edsoo.ru/8bc49cc4" \h </w:instrText>
            </w:r>
            <w:r>
              <w:fldChar w:fldCharType="separate"/>
            </w:r>
            <w:r>
              <w:rPr>
                <w:rFonts w:ascii="Times New Roman" w:hAnsi="Times New Roman"/>
                <w:b w:val="0"/>
                <w:i w:val="0"/>
                <w:color w:val="0000FF"/>
                <w:sz w:val="22"/>
                <w:u w:val="single"/>
              </w:rPr>
              <w:t>https://m.edsoo.ru/8bc49cc4</w:t>
            </w:r>
            <w:r>
              <w:rPr>
                <w:rFonts w:ascii="Times New Roman" w:hAnsi="Times New Roman"/>
                <w:b w:val="0"/>
                <w:i w:val="0"/>
                <w:color w:val="0000FF"/>
                <w:sz w:val="22"/>
                <w:u w:val="single"/>
              </w:rPr>
              <w:fldChar w:fldCharType="end"/>
            </w:r>
          </w:p>
        </w:tc>
      </w:tr>
      <w:tr w14:paraId="00D79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47FFA7">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1603519B">
            <w:pPr>
              <w:spacing w:before="0" w:after="0"/>
              <w:ind w:left="135"/>
              <w:jc w:val="left"/>
            </w:pPr>
            <w:r>
              <w:rPr>
                <w:rFonts w:ascii="Times New Roman" w:hAnsi="Times New Roman"/>
                <w:b w:val="0"/>
                <w:i w:val="0"/>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275115B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264A5FF">
            <w:pPr>
              <w:spacing w:before="0" w:after="0" w:line="276" w:lineRule="auto"/>
              <w:ind w:left="135"/>
              <w:jc w:val="center"/>
            </w:pPr>
          </w:p>
        </w:tc>
        <w:tc>
          <w:tcPr>
            <w:tcW w:w="1611" w:type="dxa"/>
            <w:tcMar>
              <w:top w:w="50" w:type="dxa"/>
              <w:left w:w="100" w:type="dxa"/>
            </w:tcMar>
            <w:vAlign w:val="center"/>
          </w:tcPr>
          <w:p w14:paraId="64718EA6">
            <w:pPr>
              <w:spacing w:before="0" w:after="0" w:line="276" w:lineRule="auto"/>
              <w:ind w:left="135"/>
              <w:jc w:val="center"/>
            </w:pPr>
          </w:p>
        </w:tc>
        <w:tc>
          <w:tcPr>
            <w:tcW w:w="1139" w:type="dxa"/>
            <w:tcMar>
              <w:top w:w="50" w:type="dxa"/>
              <w:left w:w="100" w:type="dxa"/>
            </w:tcMar>
            <w:vAlign w:val="center"/>
          </w:tcPr>
          <w:p w14:paraId="26BD9E49">
            <w:pPr>
              <w:spacing w:before="0" w:after="0"/>
              <w:ind w:left="135"/>
              <w:jc w:val="left"/>
            </w:pPr>
          </w:p>
        </w:tc>
        <w:tc>
          <w:tcPr>
            <w:tcW w:w="1959" w:type="dxa"/>
            <w:tcMar>
              <w:top w:w="50" w:type="dxa"/>
              <w:left w:w="100" w:type="dxa"/>
            </w:tcMar>
            <w:vAlign w:val="center"/>
          </w:tcPr>
          <w:p w14:paraId="50A4F4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"https://m.edsoo.ru/8bc4ae44" \h </w:instrText>
            </w:r>
            <w:r>
              <w:fldChar w:fldCharType="separate"/>
            </w:r>
            <w:r>
              <w:rPr>
                <w:rFonts w:ascii="Times New Roman" w:hAnsi="Times New Roman"/>
                <w:b w:val="0"/>
                <w:i w:val="0"/>
                <w:color w:val="0000FF"/>
                <w:sz w:val="22"/>
                <w:u w:val="single"/>
              </w:rPr>
              <w:t>https://m.edsoo.ru/8bc4ae44</w:t>
            </w:r>
            <w:r>
              <w:rPr>
                <w:rFonts w:ascii="Times New Roman" w:hAnsi="Times New Roman"/>
                <w:b w:val="0"/>
                <w:i w:val="0"/>
                <w:color w:val="0000FF"/>
                <w:sz w:val="22"/>
                <w:u w:val="single"/>
              </w:rPr>
              <w:fldChar w:fldCharType="end"/>
            </w:r>
          </w:p>
        </w:tc>
      </w:tr>
      <w:tr w14:paraId="0D558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966B9C">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782FF68A">
            <w:pPr>
              <w:spacing w:before="0" w:after="0"/>
              <w:ind w:left="135"/>
              <w:jc w:val="left"/>
            </w:pPr>
            <w:r>
              <w:rPr>
                <w:rFonts w:ascii="Times New Roman" w:hAnsi="Times New Roman"/>
                <w:b w:val="0"/>
                <w:i w:val="0"/>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25A9AFC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4BC83F2">
            <w:pPr>
              <w:spacing w:before="0" w:after="0" w:line="276" w:lineRule="auto"/>
              <w:ind w:left="135"/>
              <w:jc w:val="center"/>
            </w:pPr>
          </w:p>
        </w:tc>
        <w:tc>
          <w:tcPr>
            <w:tcW w:w="1611" w:type="dxa"/>
            <w:tcMar>
              <w:top w:w="50" w:type="dxa"/>
              <w:left w:w="100" w:type="dxa"/>
            </w:tcMar>
            <w:vAlign w:val="center"/>
          </w:tcPr>
          <w:p w14:paraId="2904B38C">
            <w:pPr>
              <w:spacing w:before="0" w:after="0" w:line="276" w:lineRule="auto"/>
              <w:ind w:left="135"/>
              <w:jc w:val="center"/>
            </w:pPr>
          </w:p>
        </w:tc>
        <w:tc>
          <w:tcPr>
            <w:tcW w:w="1139" w:type="dxa"/>
            <w:tcMar>
              <w:top w:w="50" w:type="dxa"/>
              <w:left w:w="100" w:type="dxa"/>
            </w:tcMar>
            <w:vAlign w:val="center"/>
          </w:tcPr>
          <w:p w14:paraId="278506EC">
            <w:pPr>
              <w:spacing w:before="0" w:after="0"/>
              <w:ind w:left="135"/>
              <w:jc w:val="left"/>
            </w:pPr>
          </w:p>
        </w:tc>
        <w:tc>
          <w:tcPr>
            <w:tcW w:w="1959" w:type="dxa"/>
            <w:tcMar>
              <w:top w:w="50" w:type="dxa"/>
              <w:left w:w="100" w:type="dxa"/>
            </w:tcMar>
            <w:vAlign w:val="center"/>
          </w:tcPr>
          <w:p w14:paraId="7A45F4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"https://m.edsoo.ru/8bc4b542" \h </w:instrText>
            </w:r>
            <w:r>
              <w:fldChar w:fldCharType="separate"/>
            </w:r>
            <w:r>
              <w:rPr>
                <w:rFonts w:ascii="Times New Roman" w:hAnsi="Times New Roman"/>
                <w:b w:val="0"/>
                <w:i w:val="0"/>
                <w:color w:val="0000FF"/>
                <w:sz w:val="22"/>
                <w:u w:val="single"/>
              </w:rPr>
              <w:t>https://m.edsoo.ru/8bc4b542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61D30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B99A19">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7EFD741D">
            <w:pPr>
              <w:spacing w:before="0" w:after="0"/>
              <w:ind w:left="135"/>
              <w:jc w:val="left"/>
            </w:pPr>
            <w:r>
              <w:rPr>
                <w:rFonts w:ascii="Times New Roman" w:hAnsi="Times New Roman"/>
                <w:b w:val="0"/>
                <w:i w:val="0"/>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171F4B6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A5A294">
            <w:pPr>
              <w:spacing w:before="0" w:after="0" w:line="276" w:lineRule="auto"/>
              <w:ind w:left="135"/>
              <w:jc w:val="center"/>
            </w:pPr>
          </w:p>
        </w:tc>
        <w:tc>
          <w:tcPr>
            <w:tcW w:w="1611" w:type="dxa"/>
            <w:tcMar>
              <w:top w:w="50" w:type="dxa"/>
              <w:left w:w="100" w:type="dxa"/>
            </w:tcMar>
            <w:vAlign w:val="center"/>
          </w:tcPr>
          <w:p w14:paraId="1642B50A">
            <w:pPr>
              <w:spacing w:before="0" w:after="0" w:line="276" w:lineRule="auto"/>
              <w:ind w:left="135"/>
              <w:jc w:val="center"/>
            </w:pPr>
          </w:p>
        </w:tc>
        <w:tc>
          <w:tcPr>
            <w:tcW w:w="1139" w:type="dxa"/>
            <w:tcMar>
              <w:top w:w="50" w:type="dxa"/>
              <w:left w:w="100" w:type="dxa"/>
            </w:tcMar>
            <w:vAlign w:val="center"/>
          </w:tcPr>
          <w:p w14:paraId="4EE664B4">
            <w:pPr>
              <w:spacing w:before="0" w:after="0"/>
              <w:ind w:left="135"/>
              <w:jc w:val="left"/>
            </w:pPr>
          </w:p>
        </w:tc>
        <w:tc>
          <w:tcPr>
            <w:tcW w:w="1959" w:type="dxa"/>
            <w:tcMar>
              <w:top w:w="50" w:type="dxa"/>
              <w:left w:w="100" w:type="dxa"/>
            </w:tcMar>
            <w:vAlign w:val="center"/>
          </w:tcPr>
          <w:p w14:paraId="6964A8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"https://m.edsoo.ru/8bc4bb46" \h </w:instrText>
            </w:r>
            <w:r>
              <w:fldChar w:fldCharType="separate"/>
            </w:r>
            <w:r>
              <w:rPr>
                <w:rFonts w:ascii="Times New Roman" w:hAnsi="Times New Roman"/>
                <w:b w:val="0"/>
                <w:i w:val="0"/>
                <w:color w:val="0000FF"/>
                <w:sz w:val="22"/>
                <w:u w:val="single"/>
              </w:rPr>
              <w:t>https://m.edsoo.ru/8bc4bb46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048A3C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E2DF06">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3B3A52C8">
            <w:pPr>
              <w:spacing w:before="0" w:after="0"/>
              <w:ind w:left="135"/>
              <w:jc w:val="left"/>
            </w:pPr>
            <w:r>
              <w:rPr>
                <w:rFonts w:ascii="Times New Roman" w:hAnsi="Times New Roman"/>
                <w:b w:val="0"/>
                <w:i w:val="0"/>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Mar>
              <w:top w:w="50" w:type="dxa"/>
              <w:left w:w="100" w:type="dxa"/>
            </w:tcMar>
            <w:vAlign w:val="center"/>
          </w:tcPr>
          <w:p w14:paraId="0085400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EE9AAE">
            <w:pPr>
              <w:spacing w:before="0" w:after="0" w:line="276" w:lineRule="auto"/>
              <w:ind w:left="135"/>
              <w:jc w:val="center"/>
            </w:pPr>
          </w:p>
        </w:tc>
        <w:tc>
          <w:tcPr>
            <w:tcW w:w="1611" w:type="dxa"/>
            <w:tcMar>
              <w:top w:w="50" w:type="dxa"/>
              <w:left w:w="100" w:type="dxa"/>
            </w:tcMar>
            <w:vAlign w:val="center"/>
          </w:tcPr>
          <w:p w14:paraId="300F4C4D">
            <w:pPr>
              <w:spacing w:before="0" w:after="0" w:line="276" w:lineRule="auto"/>
              <w:ind w:left="135"/>
              <w:jc w:val="center"/>
            </w:pPr>
          </w:p>
        </w:tc>
        <w:tc>
          <w:tcPr>
            <w:tcW w:w="1139" w:type="dxa"/>
            <w:tcMar>
              <w:top w:w="50" w:type="dxa"/>
              <w:left w:w="100" w:type="dxa"/>
            </w:tcMar>
            <w:vAlign w:val="center"/>
          </w:tcPr>
          <w:p w14:paraId="0B0DBDE6">
            <w:pPr>
              <w:spacing w:before="0" w:after="0"/>
              <w:ind w:left="135"/>
              <w:jc w:val="left"/>
            </w:pPr>
          </w:p>
        </w:tc>
        <w:tc>
          <w:tcPr>
            <w:tcW w:w="1959" w:type="dxa"/>
            <w:tcMar>
              <w:top w:w="50" w:type="dxa"/>
              <w:left w:w="100" w:type="dxa"/>
            </w:tcMar>
            <w:vAlign w:val="center"/>
          </w:tcPr>
          <w:p w14:paraId="3954B7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"https://m.edsoo.ru/8bc4bfb0" \h </w:instrText>
            </w:r>
            <w:r>
              <w:fldChar w:fldCharType="separate"/>
            </w:r>
            <w:r>
              <w:rPr>
                <w:rFonts w:ascii="Times New Roman" w:hAnsi="Times New Roman"/>
                <w:b w:val="0"/>
                <w:i w:val="0"/>
                <w:color w:val="0000FF"/>
                <w:sz w:val="22"/>
                <w:u w:val="single"/>
              </w:rPr>
              <w:t>https://m.edsoo.ru/8bc4bfb0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5D235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AA8174">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244FB1F0">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4656DC2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D49F52">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47587811">
            <w:pPr>
              <w:spacing w:before="0" w:after="0" w:line="276" w:lineRule="auto"/>
              <w:ind w:left="135"/>
              <w:jc w:val="center"/>
            </w:pPr>
          </w:p>
        </w:tc>
        <w:tc>
          <w:tcPr>
            <w:tcW w:w="1139" w:type="dxa"/>
            <w:tcMar>
              <w:top w:w="50" w:type="dxa"/>
              <w:left w:w="100" w:type="dxa"/>
            </w:tcMar>
            <w:vAlign w:val="center"/>
          </w:tcPr>
          <w:p w14:paraId="2EDCA707">
            <w:pPr>
              <w:spacing w:before="0" w:after="0"/>
              <w:ind w:left="135"/>
              <w:jc w:val="left"/>
            </w:pPr>
          </w:p>
        </w:tc>
        <w:tc>
          <w:tcPr>
            <w:tcW w:w="1959" w:type="dxa"/>
            <w:tcMar>
              <w:top w:w="50" w:type="dxa"/>
              <w:left w:w="100" w:type="dxa"/>
            </w:tcMar>
            <w:vAlign w:val="center"/>
          </w:tcPr>
          <w:p w14:paraId="70B3EBA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D52F6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2434BAF">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7F035A02">
            <w:pPr>
              <w:spacing w:before="0" w:after="0"/>
              <w:ind w:left="135"/>
              <w:jc w:val="left"/>
            </w:pPr>
            <w:r>
              <w:rPr>
                <w:rFonts w:ascii="Times New Roman" w:hAnsi="Times New Roman"/>
                <w:b w:val="0"/>
                <w:i w:val="0"/>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7E8B02F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CA221EF">
            <w:pPr>
              <w:spacing w:before="0" w:after="0" w:line="276" w:lineRule="auto"/>
              <w:ind w:left="135"/>
              <w:jc w:val="center"/>
            </w:pPr>
          </w:p>
        </w:tc>
        <w:tc>
          <w:tcPr>
            <w:tcW w:w="1611" w:type="dxa"/>
            <w:tcMar>
              <w:top w:w="50" w:type="dxa"/>
              <w:left w:w="100" w:type="dxa"/>
            </w:tcMar>
            <w:vAlign w:val="center"/>
          </w:tcPr>
          <w:p w14:paraId="16FD4292">
            <w:pPr>
              <w:spacing w:before="0" w:after="0" w:line="276" w:lineRule="auto"/>
              <w:ind w:left="135"/>
              <w:jc w:val="center"/>
            </w:pPr>
          </w:p>
        </w:tc>
        <w:tc>
          <w:tcPr>
            <w:tcW w:w="1139" w:type="dxa"/>
            <w:tcMar>
              <w:top w:w="50" w:type="dxa"/>
              <w:left w:w="100" w:type="dxa"/>
            </w:tcMar>
            <w:vAlign w:val="center"/>
          </w:tcPr>
          <w:p w14:paraId="409E0B26">
            <w:pPr>
              <w:spacing w:before="0" w:after="0"/>
              <w:ind w:left="135"/>
              <w:jc w:val="left"/>
            </w:pPr>
          </w:p>
        </w:tc>
        <w:tc>
          <w:tcPr>
            <w:tcW w:w="1959" w:type="dxa"/>
            <w:tcMar>
              <w:top w:w="50" w:type="dxa"/>
              <w:left w:w="100" w:type="dxa"/>
            </w:tcMar>
            <w:vAlign w:val="center"/>
          </w:tcPr>
          <w:p w14:paraId="1C04E8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"https://m.edsoo.ru/8bc4bc7c" \h </w:instrText>
            </w:r>
            <w:r>
              <w:fldChar w:fldCharType="separate"/>
            </w:r>
            <w:r>
              <w:rPr>
                <w:rFonts w:ascii="Times New Roman" w:hAnsi="Times New Roman"/>
                <w:b w:val="0"/>
                <w:i w:val="0"/>
                <w:color w:val="0000FF"/>
                <w:sz w:val="22"/>
                <w:u w:val="single"/>
              </w:rPr>
              <w:t>https://m.edsoo.ru/8bc4bc7c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"https://m.edsoo.ru/8bc4be98" \h </w:instrText>
            </w:r>
            <w:r>
              <w:fldChar w:fldCharType="separate"/>
            </w:r>
            <w:r>
              <w:rPr>
                <w:rFonts w:ascii="Times New Roman" w:hAnsi="Times New Roman"/>
                <w:b w:val="0"/>
                <w:i w:val="0"/>
                <w:color w:val="0000FF"/>
                <w:sz w:val="22"/>
                <w:u w:val="single"/>
              </w:rPr>
              <w:t>https://m.edsoo.ru/8bc4be98</w:t>
            </w:r>
            <w:r>
              <w:rPr>
                <w:rFonts w:ascii="Times New Roman" w:hAnsi="Times New Roman"/>
                <w:b w:val="0"/>
                <w:i w:val="0"/>
                <w:color w:val="0000FF"/>
                <w:sz w:val="22"/>
                <w:u w:val="single"/>
              </w:rPr>
              <w:fldChar w:fldCharType="end"/>
            </w:r>
          </w:p>
        </w:tc>
      </w:tr>
      <w:tr w14:paraId="0DC90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AF3A5C">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582FC7DE">
            <w:pPr>
              <w:spacing w:before="0" w:after="0"/>
              <w:ind w:left="135"/>
              <w:jc w:val="left"/>
            </w:pPr>
            <w:r>
              <w:rPr>
                <w:rFonts w:ascii="Times New Roman" w:hAnsi="Times New Roman"/>
                <w:b w:val="0"/>
                <w:i w:val="0"/>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175F35D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EA7230">
            <w:pPr>
              <w:spacing w:before="0" w:after="0" w:line="276" w:lineRule="auto"/>
              <w:ind w:left="135"/>
              <w:jc w:val="center"/>
            </w:pPr>
          </w:p>
        </w:tc>
        <w:tc>
          <w:tcPr>
            <w:tcW w:w="1611" w:type="dxa"/>
            <w:tcMar>
              <w:top w:w="50" w:type="dxa"/>
              <w:left w:w="100" w:type="dxa"/>
            </w:tcMar>
            <w:vAlign w:val="center"/>
          </w:tcPr>
          <w:p w14:paraId="2977A701">
            <w:pPr>
              <w:spacing w:before="0" w:after="0" w:line="276" w:lineRule="auto"/>
              <w:ind w:left="135"/>
              <w:jc w:val="center"/>
            </w:pPr>
          </w:p>
        </w:tc>
        <w:tc>
          <w:tcPr>
            <w:tcW w:w="1139" w:type="dxa"/>
            <w:tcMar>
              <w:top w:w="50" w:type="dxa"/>
              <w:left w:w="100" w:type="dxa"/>
            </w:tcMar>
            <w:vAlign w:val="center"/>
          </w:tcPr>
          <w:p w14:paraId="79208341">
            <w:pPr>
              <w:spacing w:before="0" w:after="0"/>
              <w:ind w:left="135"/>
              <w:jc w:val="left"/>
            </w:pPr>
          </w:p>
        </w:tc>
        <w:tc>
          <w:tcPr>
            <w:tcW w:w="1959" w:type="dxa"/>
            <w:tcMar>
              <w:top w:w="50" w:type="dxa"/>
              <w:left w:w="100" w:type="dxa"/>
            </w:tcMar>
            <w:vAlign w:val="center"/>
          </w:tcPr>
          <w:p w14:paraId="35223E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"https://m.edsoo.ru/8bc4b7ae" \h </w:instrText>
            </w:r>
            <w:r>
              <w:fldChar w:fldCharType="separate"/>
            </w:r>
            <w:r>
              <w:rPr>
                <w:rFonts w:ascii="Times New Roman" w:hAnsi="Times New Roman"/>
                <w:b w:val="0"/>
                <w:i w:val="0"/>
                <w:color w:val="0000FF"/>
                <w:sz w:val="22"/>
                <w:u w:val="single"/>
              </w:rPr>
              <w:t>https://m.edsoo.ru/8bc4b7ae</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"https://m.edsoo.ru/8bc4bd94" \h </w:instrText>
            </w:r>
            <w:r>
              <w:fldChar w:fldCharType="separate"/>
            </w:r>
            <w:r>
              <w:rPr>
                <w:rFonts w:ascii="Times New Roman" w:hAnsi="Times New Roman"/>
                <w:b w:val="0"/>
                <w:i w:val="0"/>
                <w:color w:val="0000FF"/>
                <w:sz w:val="22"/>
                <w:u w:val="single"/>
              </w:rPr>
              <w:t>https://m.edsoo.ru/8bc4bd94</w:t>
            </w:r>
            <w:r>
              <w:rPr>
                <w:rFonts w:ascii="Times New Roman" w:hAnsi="Times New Roman"/>
                <w:b w:val="0"/>
                <w:i w:val="0"/>
                <w:color w:val="0000FF"/>
                <w:sz w:val="22"/>
                <w:u w:val="single"/>
              </w:rPr>
              <w:fldChar w:fldCharType="end"/>
            </w:r>
          </w:p>
        </w:tc>
      </w:tr>
      <w:tr w14:paraId="70D3D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060502">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084E7184">
            <w:pPr>
              <w:spacing w:before="0" w:after="0"/>
              <w:ind w:left="135"/>
              <w:jc w:val="left"/>
            </w:pPr>
            <w:r>
              <w:rPr>
                <w:rFonts w:ascii="Times New Roman" w:hAnsi="Times New Roman"/>
                <w:b w:val="0"/>
                <w:i w:val="0"/>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2850299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D72C6CE">
            <w:pPr>
              <w:spacing w:before="0" w:after="0" w:line="276" w:lineRule="auto"/>
              <w:ind w:left="135"/>
              <w:jc w:val="center"/>
            </w:pPr>
          </w:p>
        </w:tc>
        <w:tc>
          <w:tcPr>
            <w:tcW w:w="1611" w:type="dxa"/>
            <w:tcMar>
              <w:top w:w="50" w:type="dxa"/>
              <w:left w:w="100" w:type="dxa"/>
            </w:tcMar>
            <w:vAlign w:val="center"/>
          </w:tcPr>
          <w:p w14:paraId="661EF9AA">
            <w:pPr>
              <w:spacing w:before="0" w:after="0" w:line="276" w:lineRule="auto"/>
              <w:ind w:left="135"/>
              <w:jc w:val="center"/>
            </w:pPr>
          </w:p>
        </w:tc>
        <w:tc>
          <w:tcPr>
            <w:tcW w:w="1139" w:type="dxa"/>
            <w:tcMar>
              <w:top w:w="50" w:type="dxa"/>
              <w:left w:w="100" w:type="dxa"/>
            </w:tcMar>
            <w:vAlign w:val="center"/>
          </w:tcPr>
          <w:p w14:paraId="0CFDFA83">
            <w:pPr>
              <w:spacing w:before="0" w:after="0"/>
              <w:ind w:left="135"/>
              <w:jc w:val="left"/>
            </w:pPr>
          </w:p>
        </w:tc>
        <w:tc>
          <w:tcPr>
            <w:tcW w:w="1959" w:type="dxa"/>
            <w:tcMar>
              <w:top w:w="50" w:type="dxa"/>
              <w:left w:w="100" w:type="dxa"/>
            </w:tcMar>
            <w:vAlign w:val="center"/>
          </w:tcPr>
          <w:p w14:paraId="3A282F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"https://m.edsoo.ru/8bc4c0b4" \h </w:instrText>
            </w:r>
            <w:r>
              <w:fldChar w:fldCharType="separate"/>
            </w:r>
            <w:r>
              <w:rPr>
                <w:rFonts w:ascii="Times New Roman" w:hAnsi="Times New Roman"/>
                <w:b w:val="0"/>
                <w:i w:val="0"/>
                <w:color w:val="0000FF"/>
                <w:sz w:val="22"/>
                <w:u w:val="single"/>
              </w:rPr>
              <w:t>https://m.edsoo.ru/8bc4c0b4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"https://m.edsoo.ru/8bc4af70" \h </w:instrText>
            </w:r>
            <w:r>
              <w:fldChar w:fldCharType="separate"/>
            </w:r>
            <w:r>
              <w:rPr>
                <w:rFonts w:ascii="Times New Roman" w:hAnsi="Times New Roman"/>
                <w:b w:val="0"/>
                <w:i w:val="0"/>
                <w:color w:val="0000FF"/>
                <w:sz w:val="22"/>
                <w:u w:val="single"/>
              </w:rPr>
              <w:t>https://m.edsoo.ru/8bc4af70</w:t>
            </w:r>
            <w:r>
              <w:rPr>
                <w:rFonts w:ascii="Times New Roman" w:hAnsi="Times New Roman"/>
                <w:b w:val="0"/>
                <w:i w:val="0"/>
                <w:color w:val="0000FF"/>
                <w:sz w:val="22"/>
                <w:u w:val="single"/>
              </w:rPr>
              <w:fldChar w:fldCharType="end"/>
            </w:r>
          </w:p>
        </w:tc>
      </w:tr>
      <w:tr w14:paraId="06D32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A173EA">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33860DD3">
            <w:pPr>
              <w:spacing w:before="0" w:after="0"/>
              <w:ind w:left="135"/>
              <w:jc w:val="left"/>
            </w:pPr>
            <w:r>
              <w:rPr>
                <w:rFonts w:ascii="Times New Roman" w:hAnsi="Times New Roman"/>
                <w:b w:val="0"/>
                <w:i w:val="0"/>
                <w:color w:val="000000"/>
                <w:sz w:val="24"/>
              </w:rPr>
              <w:t>В мире книг. Книга как особый вид искусства</w:t>
            </w:r>
          </w:p>
        </w:tc>
        <w:tc>
          <w:tcPr>
            <w:tcW w:w="815" w:type="dxa"/>
            <w:tcMar>
              <w:top w:w="50" w:type="dxa"/>
              <w:left w:w="100" w:type="dxa"/>
            </w:tcMar>
            <w:vAlign w:val="center"/>
          </w:tcPr>
          <w:p w14:paraId="31C36E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69270F">
            <w:pPr>
              <w:spacing w:before="0" w:after="0" w:line="276" w:lineRule="auto"/>
              <w:ind w:left="135"/>
              <w:jc w:val="center"/>
            </w:pPr>
          </w:p>
        </w:tc>
        <w:tc>
          <w:tcPr>
            <w:tcW w:w="1611" w:type="dxa"/>
            <w:tcMar>
              <w:top w:w="50" w:type="dxa"/>
              <w:left w:w="100" w:type="dxa"/>
            </w:tcMar>
            <w:vAlign w:val="center"/>
          </w:tcPr>
          <w:p w14:paraId="10B587F4">
            <w:pPr>
              <w:spacing w:before="0" w:after="0" w:line="276" w:lineRule="auto"/>
              <w:ind w:left="135"/>
              <w:jc w:val="center"/>
            </w:pPr>
          </w:p>
        </w:tc>
        <w:tc>
          <w:tcPr>
            <w:tcW w:w="1139" w:type="dxa"/>
            <w:tcMar>
              <w:top w:w="50" w:type="dxa"/>
              <w:left w:w="100" w:type="dxa"/>
            </w:tcMar>
            <w:vAlign w:val="center"/>
          </w:tcPr>
          <w:p w14:paraId="6DEF651B">
            <w:pPr>
              <w:spacing w:before="0" w:after="0"/>
              <w:ind w:left="135"/>
              <w:jc w:val="left"/>
            </w:pPr>
          </w:p>
        </w:tc>
        <w:tc>
          <w:tcPr>
            <w:tcW w:w="1959" w:type="dxa"/>
            <w:tcMar>
              <w:top w:w="50" w:type="dxa"/>
              <w:left w:w="100" w:type="dxa"/>
            </w:tcMar>
            <w:vAlign w:val="center"/>
          </w:tcPr>
          <w:p w14:paraId="479019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13C2D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FC9D5C">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655A76B3">
            <w:pPr>
              <w:spacing w:before="0" w:after="0"/>
              <w:ind w:left="135"/>
              <w:jc w:val="left"/>
            </w:pPr>
            <w:r>
              <w:rPr>
                <w:rFonts w:ascii="Times New Roman" w:hAnsi="Times New Roman"/>
                <w:b w:val="0"/>
                <w:i w:val="0"/>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099614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EC5D94">
            <w:pPr>
              <w:spacing w:before="0" w:after="0" w:line="276" w:lineRule="auto"/>
              <w:ind w:left="135"/>
              <w:jc w:val="center"/>
            </w:pPr>
          </w:p>
        </w:tc>
        <w:tc>
          <w:tcPr>
            <w:tcW w:w="1611" w:type="dxa"/>
            <w:tcMar>
              <w:top w:w="50" w:type="dxa"/>
              <w:left w:w="100" w:type="dxa"/>
            </w:tcMar>
            <w:vAlign w:val="center"/>
          </w:tcPr>
          <w:p w14:paraId="4514E08F">
            <w:pPr>
              <w:spacing w:before="0" w:after="0" w:line="276" w:lineRule="auto"/>
              <w:ind w:left="135"/>
              <w:jc w:val="center"/>
            </w:pPr>
          </w:p>
        </w:tc>
        <w:tc>
          <w:tcPr>
            <w:tcW w:w="1139" w:type="dxa"/>
            <w:tcMar>
              <w:top w:w="50" w:type="dxa"/>
              <w:left w:w="100" w:type="dxa"/>
            </w:tcMar>
            <w:vAlign w:val="center"/>
          </w:tcPr>
          <w:p w14:paraId="2D6CE449">
            <w:pPr>
              <w:spacing w:before="0" w:after="0"/>
              <w:ind w:left="135"/>
              <w:jc w:val="left"/>
            </w:pPr>
          </w:p>
        </w:tc>
        <w:tc>
          <w:tcPr>
            <w:tcW w:w="1959" w:type="dxa"/>
            <w:tcMar>
              <w:top w:w="50" w:type="dxa"/>
              <w:left w:w="100" w:type="dxa"/>
            </w:tcMar>
            <w:vAlign w:val="center"/>
          </w:tcPr>
          <w:p w14:paraId="2374718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56C4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75CA23">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32E0E12F">
            <w:pPr>
              <w:spacing w:before="0" w:after="0"/>
              <w:ind w:left="135"/>
              <w:jc w:val="left"/>
            </w:pPr>
            <w:r>
              <w:rPr>
                <w:rFonts w:ascii="Times New Roman" w:hAnsi="Times New Roman"/>
                <w:b w:val="0"/>
                <w:i w:val="0"/>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0C9188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F74D56">
            <w:pPr>
              <w:spacing w:before="0" w:after="0" w:line="276" w:lineRule="auto"/>
              <w:ind w:left="135"/>
              <w:jc w:val="center"/>
            </w:pPr>
          </w:p>
        </w:tc>
        <w:tc>
          <w:tcPr>
            <w:tcW w:w="1611" w:type="dxa"/>
            <w:tcMar>
              <w:top w:w="50" w:type="dxa"/>
              <w:left w:w="100" w:type="dxa"/>
            </w:tcMar>
            <w:vAlign w:val="center"/>
          </w:tcPr>
          <w:p w14:paraId="273B7575">
            <w:pPr>
              <w:spacing w:before="0" w:after="0" w:line="276" w:lineRule="auto"/>
              <w:ind w:left="135"/>
              <w:jc w:val="center"/>
            </w:pPr>
          </w:p>
        </w:tc>
        <w:tc>
          <w:tcPr>
            <w:tcW w:w="1139" w:type="dxa"/>
            <w:tcMar>
              <w:top w:w="50" w:type="dxa"/>
              <w:left w:w="100" w:type="dxa"/>
            </w:tcMar>
            <w:vAlign w:val="center"/>
          </w:tcPr>
          <w:p w14:paraId="358C02A0">
            <w:pPr>
              <w:spacing w:before="0" w:after="0"/>
              <w:ind w:left="135"/>
              <w:jc w:val="left"/>
            </w:pPr>
          </w:p>
        </w:tc>
        <w:tc>
          <w:tcPr>
            <w:tcW w:w="1959" w:type="dxa"/>
            <w:tcMar>
              <w:top w:w="50" w:type="dxa"/>
              <w:left w:w="100" w:type="dxa"/>
            </w:tcMar>
            <w:vAlign w:val="center"/>
          </w:tcPr>
          <w:p w14:paraId="6310366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12B35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D3E437">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C10A35A">
            <w:pPr>
              <w:spacing w:before="0" w:after="0"/>
              <w:ind w:left="135"/>
              <w:jc w:val="left"/>
            </w:pPr>
            <w:r>
              <w:rPr>
                <w:rFonts w:ascii="Times New Roman" w:hAnsi="Times New Roman"/>
                <w:b w:val="0"/>
                <w:i w:val="0"/>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14:paraId="64B6098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67C599">
            <w:pPr>
              <w:spacing w:before="0" w:after="0" w:line="276" w:lineRule="auto"/>
              <w:ind w:left="135"/>
              <w:jc w:val="center"/>
            </w:pPr>
          </w:p>
        </w:tc>
        <w:tc>
          <w:tcPr>
            <w:tcW w:w="1611" w:type="dxa"/>
            <w:tcMar>
              <w:top w:w="50" w:type="dxa"/>
              <w:left w:w="100" w:type="dxa"/>
            </w:tcMar>
            <w:vAlign w:val="center"/>
          </w:tcPr>
          <w:p w14:paraId="3016E61A">
            <w:pPr>
              <w:spacing w:before="0" w:after="0" w:line="276" w:lineRule="auto"/>
              <w:ind w:left="135"/>
              <w:jc w:val="center"/>
            </w:pPr>
          </w:p>
        </w:tc>
        <w:tc>
          <w:tcPr>
            <w:tcW w:w="1139" w:type="dxa"/>
            <w:tcMar>
              <w:top w:w="50" w:type="dxa"/>
              <w:left w:w="100" w:type="dxa"/>
            </w:tcMar>
            <w:vAlign w:val="center"/>
          </w:tcPr>
          <w:p w14:paraId="5D2B6448">
            <w:pPr>
              <w:spacing w:before="0" w:after="0"/>
              <w:ind w:left="135"/>
              <w:jc w:val="left"/>
            </w:pPr>
          </w:p>
        </w:tc>
        <w:tc>
          <w:tcPr>
            <w:tcW w:w="1959" w:type="dxa"/>
            <w:tcMar>
              <w:top w:w="50" w:type="dxa"/>
              <w:left w:w="100" w:type="dxa"/>
            </w:tcMar>
            <w:vAlign w:val="center"/>
          </w:tcPr>
          <w:p w14:paraId="15D4A8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"https://m.edsoo.ru/f29f4fda" \h </w:instrText>
            </w:r>
            <w:r>
              <w:fldChar w:fldCharType="separate"/>
            </w:r>
            <w:r>
              <w:rPr>
                <w:rFonts w:ascii="Times New Roman" w:hAnsi="Times New Roman"/>
                <w:b w:val="0"/>
                <w:i w:val="0"/>
                <w:color w:val="0000FF"/>
                <w:sz w:val="22"/>
                <w:u w:val="single"/>
              </w:rPr>
              <w:t>https://m.edsoo.ru/f29f4fda</w:t>
            </w:r>
            <w:r>
              <w:rPr>
                <w:rFonts w:ascii="Times New Roman" w:hAnsi="Times New Roman"/>
                <w:b w:val="0"/>
                <w:i w:val="0"/>
                <w:color w:val="0000FF"/>
                <w:sz w:val="22"/>
                <w:u w:val="single"/>
              </w:rPr>
              <w:fldChar w:fldCharType="end"/>
            </w:r>
          </w:p>
        </w:tc>
      </w:tr>
      <w:tr w14:paraId="469EB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EC76F9">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5CBDDF5B">
            <w:pPr>
              <w:spacing w:before="0" w:after="0"/>
              <w:ind w:left="135"/>
              <w:jc w:val="left"/>
            </w:pPr>
            <w:r>
              <w:rPr>
                <w:rFonts w:ascii="Times New Roman" w:hAnsi="Times New Roman"/>
                <w:b w:val="0"/>
                <w:i w:val="0"/>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5D6C2FD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BA3727E">
            <w:pPr>
              <w:spacing w:before="0" w:after="0" w:line="276" w:lineRule="auto"/>
              <w:ind w:left="135"/>
              <w:jc w:val="center"/>
            </w:pPr>
          </w:p>
        </w:tc>
        <w:tc>
          <w:tcPr>
            <w:tcW w:w="1611" w:type="dxa"/>
            <w:tcMar>
              <w:top w:w="50" w:type="dxa"/>
              <w:left w:w="100" w:type="dxa"/>
            </w:tcMar>
            <w:vAlign w:val="center"/>
          </w:tcPr>
          <w:p w14:paraId="319B0011">
            <w:pPr>
              <w:spacing w:before="0" w:after="0" w:line="276" w:lineRule="auto"/>
              <w:ind w:left="135"/>
              <w:jc w:val="center"/>
            </w:pPr>
          </w:p>
        </w:tc>
        <w:tc>
          <w:tcPr>
            <w:tcW w:w="1139" w:type="dxa"/>
            <w:tcMar>
              <w:top w:w="50" w:type="dxa"/>
              <w:left w:w="100" w:type="dxa"/>
            </w:tcMar>
            <w:vAlign w:val="center"/>
          </w:tcPr>
          <w:p w14:paraId="3115F107">
            <w:pPr>
              <w:spacing w:before="0" w:after="0"/>
              <w:ind w:left="135"/>
              <w:jc w:val="left"/>
            </w:pPr>
          </w:p>
        </w:tc>
        <w:tc>
          <w:tcPr>
            <w:tcW w:w="1959" w:type="dxa"/>
            <w:tcMar>
              <w:top w:w="50" w:type="dxa"/>
              <w:left w:w="100" w:type="dxa"/>
            </w:tcMar>
            <w:vAlign w:val="center"/>
          </w:tcPr>
          <w:p w14:paraId="2EA802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"https://m.edsoo.ru/8bc4cd98" \h </w:instrText>
            </w:r>
            <w:r>
              <w:fldChar w:fldCharType="separate"/>
            </w:r>
            <w:r>
              <w:rPr>
                <w:rFonts w:ascii="Times New Roman" w:hAnsi="Times New Roman"/>
                <w:b w:val="0"/>
                <w:i w:val="0"/>
                <w:color w:val="0000FF"/>
                <w:sz w:val="22"/>
                <w:u w:val="single"/>
              </w:rPr>
              <w:t>https://m.edsoo.ru/8bc4cd98</w:t>
            </w:r>
            <w:r>
              <w:rPr>
                <w:rFonts w:ascii="Times New Roman" w:hAnsi="Times New Roman"/>
                <w:b w:val="0"/>
                <w:i w:val="0"/>
                <w:color w:val="0000FF"/>
                <w:sz w:val="22"/>
                <w:u w:val="single"/>
              </w:rPr>
              <w:fldChar w:fldCharType="end"/>
            </w:r>
          </w:p>
        </w:tc>
      </w:tr>
      <w:tr w14:paraId="250F2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5CA386">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16A72FF9">
            <w:pPr>
              <w:spacing w:before="0" w:after="0"/>
              <w:ind w:left="135"/>
              <w:jc w:val="left"/>
            </w:pPr>
            <w:r>
              <w:rPr>
                <w:rFonts w:ascii="Times New Roman" w:hAnsi="Times New Roman"/>
                <w:b w:val="0"/>
                <w:i w:val="0"/>
                <w:color w:val="000000"/>
                <w:sz w:val="24"/>
              </w:rPr>
              <w:t>И.А. Крылов - великий русский баснописец. Иносказание в его баснях</w:t>
            </w:r>
          </w:p>
        </w:tc>
        <w:tc>
          <w:tcPr>
            <w:tcW w:w="815" w:type="dxa"/>
            <w:tcMar>
              <w:top w:w="50" w:type="dxa"/>
              <w:left w:w="100" w:type="dxa"/>
            </w:tcMar>
            <w:vAlign w:val="center"/>
          </w:tcPr>
          <w:p w14:paraId="5E4D40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476099">
            <w:pPr>
              <w:spacing w:before="0" w:after="0" w:line="276" w:lineRule="auto"/>
              <w:ind w:left="135"/>
              <w:jc w:val="center"/>
            </w:pPr>
          </w:p>
        </w:tc>
        <w:tc>
          <w:tcPr>
            <w:tcW w:w="1611" w:type="dxa"/>
            <w:tcMar>
              <w:top w:w="50" w:type="dxa"/>
              <w:left w:w="100" w:type="dxa"/>
            </w:tcMar>
            <w:vAlign w:val="center"/>
          </w:tcPr>
          <w:p w14:paraId="251079F3">
            <w:pPr>
              <w:spacing w:before="0" w:after="0" w:line="276" w:lineRule="auto"/>
              <w:ind w:left="135"/>
              <w:jc w:val="center"/>
            </w:pPr>
          </w:p>
        </w:tc>
        <w:tc>
          <w:tcPr>
            <w:tcW w:w="1139" w:type="dxa"/>
            <w:tcMar>
              <w:top w:w="50" w:type="dxa"/>
              <w:left w:w="100" w:type="dxa"/>
            </w:tcMar>
            <w:vAlign w:val="center"/>
          </w:tcPr>
          <w:p w14:paraId="1ADF7FEF">
            <w:pPr>
              <w:spacing w:before="0" w:after="0"/>
              <w:ind w:left="135"/>
              <w:jc w:val="left"/>
            </w:pPr>
          </w:p>
        </w:tc>
        <w:tc>
          <w:tcPr>
            <w:tcW w:w="1959" w:type="dxa"/>
            <w:tcMar>
              <w:top w:w="50" w:type="dxa"/>
              <w:left w:w="100" w:type="dxa"/>
            </w:tcMar>
            <w:vAlign w:val="center"/>
          </w:tcPr>
          <w:p w14:paraId="10F7E7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"https://m.edsoo.ru/8bc4d194" \h </w:instrText>
            </w:r>
            <w:r>
              <w:fldChar w:fldCharType="separate"/>
            </w:r>
            <w:r>
              <w:rPr>
                <w:rFonts w:ascii="Times New Roman" w:hAnsi="Times New Roman"/>
                <w:b w:val="0"/>
                <w:i w:val="0"/>
                <w:color w:val="0000FF"/>
                <w:sz w:val="22"/>
                <w:u w:val="single"/>
              </w:rPr>
              <w:t>https://m.edsoo.ru/8bc4d194</w:t>
            </w:r>
            <w:r>
              <w:rPr>
                <w:rFonts w:ascii="Times New Roman" w:hAnsi="Times New Roman"/>
                <w:b w:val="0"/>
                <w:i w:val="0"/>
                <w:color w:val="0000FF"/>
                <w:sz w:val="22"/>
                <w:u w:val="single"/>
              </w:rPr>
              <w:fldChar w:fldCharType="end"/>
            </w:r>
          </w:p>
        </w:tc>
      </w:tr>
      <w:tr w14:paraId="6EF91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16DDC1">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CA5D0A6">
            <w:pPr>
              <w:spacing w:before="0" w:after="0"/>
              <w:ind w:left="135"/>
              <w:jc w:val="left"/>
            </w:pPr>
            <w:r>
              <w:rPr>
                <w:rFonts w:ascii="Times New Roman" w:hAnsi="Times New Roman"/>
                <w:b w:val="0"/>
                <w:i w:val="0"/>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14:paraId="768FD72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E6FAC0">
            <w:pPr>
              <w:spacing w:before="0" w:after="0" w:line="276" w:lineRule="auto"/>
              <w:ind w:left="135"/>
              <w:jc w:val="center"/>
            </w:pPr>
          </w:p>
        </w:tc>
        <w:tc>
          <w:tcPr>
            <w:tcW w:w="1611" w:type="dxa"/>
            <w:tcMar>
              <w:top w:w="50" w:type="dxa"/>
              <w:left w:w="100" w:type="dxa"/>
            </w:tcMar>
            <w:vAlign w:val="center"/>
          </w:tcPr>
          <w:p w14:paraId="0566B66D">
            <w:pPr>
              <w:spacing w:before="0" w:after="0" w:line="276" w:lineRule="auto"/>
              <w:ind w:left="135"/>
              <w:jc w:val="center"/>
            </w:pPr>
          </w:p>
        </w:tc>
        <w:tc>
          <w:tcPr>
            <w:tcW w:w="1139" w:type="dxa"/>
            <w:tcMar>
              <w:top w:w="50" w:type="dxa"/>
              <w:left w:w="100" w:type="dxa"/>
            </w:tcMar>
            <w:vAlign w:val="center"/>
          </w:tcPr>
          <w:p w14:paraId="018D0056">
            <w:pPr>
              <w:spacing w:before="0" w:after="0"/>
              <w:ind w:left="135"/>
              <w:jc w:val="left"/>
            </w:pPr>
          </w:p>
        </w:tc>
        <w:tc>
          <w:tcPr>
            <w:tcW w:w="1959" w:type="dxa"/>
            <w:tcMar>
              <w:top w:w="50" w:type="dxa"/>
              <w:left w:w="100" w:type="dxa"/>
            </w:tcMar>
            <w:vAlign w:val="center"/>
          </w:tcPr>
          <w:p w14:paraId="154409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"https://m.edsoo.ru/8bc4d298" \h </w:instrText>
            </w:r>
            <w:r>
              <w:fldChar w:fldCharType="separate"/>
            </w:r>
            <w:r>
              <w:rPr>
                <w:rFonts w:ascii="Times New Roman" w:hAnsi="Times New Roman"/>
                <w:b w:val="0"/>
                <w:i w:val="0"/>
                <w:color w:val="0000FF"/>
                <w:sz w:val="22"/>
                <w:u w:val="single"/>
              </w:rPr>
              <w:t>https://m.edsoo.ru/8bc4d298</w:t>
            </w:r>
            <w:r>
              <w:rPr>
                <w:rFonts w:ascii="Times New Roman" w:hAnsi="Times New Roman"/>
                <w:b w:val="0"/>
                <w:i w:val="0"/>
                <w:color w:val="0000FF"/>
                <w:sz w:val="22"/>
                <w:u w:val="single"/>
              </w:rPr>
              <w:fldChar w:fldCharType="end"/>
            </w:r>
          </w:p>
        </w:tc>
      </w:tr>
      <w:tr w14:paraId="3F366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23FF03">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3CF787A2">
            <w:pPr>
              <w:spacing w:before="0" w:after="0"/>
              <w:ind w:left="135"/>
              <w:jc w:val="left"/>
            </w:pPr>
            <w:r>
              <w:rPr>
                <w:rFonts w:ascii="Times New Roman" w:hAnsi="Times New Roman"/>
                <w:b w:val="0"/>
                <w:i w:val="0"/>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288A713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1F7969">
            <w:pPr>
              <w:spacing w:before="0" w:after="0" w:line="276" w:lineRule="auto"/>
              <w:ind w:left="135"/>
              <w:jc w:val="center"/>
            </w:pPr>
          </w:p>
        </w:tc>
        <w:tc>
          <w:tcPr>
            <w:tcW w:w="1611" w:type="dxa"/>
            <w:tcMar>
              <w:top w:w="50" w:type="dxa"/>
              <w:left w:w="100" w:type="dxa"/>
            </w:tcMar>
            <w:vAlign w:val="center"/>
          </w:tcPr>
          <w:p w14:paraId="209D528C">
            <w:pPr>
              <w:spacing w:before="0" w:after="0" w:line="276" w:lineRule="auto"/>
              <w:ind w:left="135"/>
              <w:jc w:val="center"/>
            </w:pPr>
          </w:p>
        </w:tc>
        <w:tc>
          <w:tcPr>
            <w:tcW w:w="1139" w:type="dxa"/>
            <w:tcMar>
              <w:top w:w="50" w:type="dxa"/>
              <w:left w:w="100" w:type="dxa"/>
            </w:tcMar>
            <w:vAlign w:val="center"/>
          </w:tcPr>
          <w:p w14:paraId="0379DBF6">
            <w:pPr>
              <w:spacing w:before="0" w:after="0"/>
              <w:ind w:left="135"/>
              <w:jc w:val="left"/>
            </w:pPr>
          </w:p>
        </w:tc>
        <w:tc>
          <w:tcPr>
            <w:tcW w:w="1959" w:type="dxa"/>
            <w:tcMar>
              <w:top w:w="50" w:type="dxa"/>
              <w:left w:w="100" w:type="dxa"/>
            </w:tcMar>
            <w:vAlign w:val="center"/>
          </w:tcPr>
          <w:p w14:paraId="05F5A1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"https://m.edsoo.ru/8bc4d072" \h </w:instrText>
            </w:r>
            <w:r>
              <w:fldChar w:fldCharType="separate"/>
            </w:r>
            <w:r>
              <w:rPr>
                <w:rFonts w:ascii="Times New Roman" w:hAnsi="Times New Roman"/>
                <w:b w:val="0"/>
                <w:i w:val="0"/>
                <w:color w:val="0000FF"/>
                <w:sz w:val="22"/>
                <w:u w:val="single"/>
              </w:rPr>
              <w:t>https://m.edsoo.ru/8bc4d072</w:t>
            </w:r>
            <w:r>
              <w:rPr>
                <w:rFonts w:ascii="Times New Roman" w:hAnsi="Times New Roman"/>
                <w:b w:val="0"/>
                <w:i w:val="0"/>
                <w:color w:val="0000FF"/>
                <w:sz w:val="22"/>
                <w:u w:val="single"/>
              </w:rPr>
              <w:fldChar w:fldCharType="end"/>
            </w:r>
          </w:p>
        </w:tc>
      </w:tr>
      <w:tr w14:paraId="2AA26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303F7C5">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7BADF490">
            <w:pPr>
              <w:spacing w:before="0" w:after="0"/>
              <w:ind w:left="135"/>
              <w:jc w:val="left"/>
            </w:pPr>
            <w:r>
              <w:rPr>
                <w:rFonts w:ascii="Times New Roman" w:hAnsi="Times New Roman"/>
                <w:b w:val="0"/>
                <w:i w:val="0"/>
                <w:color w:val="000000"/>
                <w:sz w:val="24"/>
              </w:rPr>
              <w:t>А.С. Пушкин - великий русский поэт</w:t>
            </w:r>
          </w:p>
        </w:tc>
        <w:tc>
          <w:tcPr>
            <w:tcW w:w="815" w:type="dxa"/>
            <w:tcMar>
              <w:top w:w="50" w:type="dxa"/>
              <w:left w:w="100" w:type="dxa"/>
            </w:tcMar>
            <w:vAlign w:val="center"/>
          </w:tcPr>
          <w:p w14:paraId="6D6B121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D2F781">
            <w:pPr>
              <w:spacing w:before="0" w:after="0" w:line="276" w:lineRule="auto"/>
              <w:ind w:left="135"/>
              <w:jc w:val="center"/>
            </w:pPr>
          </w:p>
        </w:tc>
        <w:tc>
          <w:tcPr>
            <w:tcW w:w="1611" w:type="dxa"/>
            <w:tcMar>
              <w:top w:w="50" w:type="dxa"/>
              <w:left w:w="100" w:type="dxa"/>
            </w:tcMar>
            <w:vAlign w:val="center"/>
          </w:tcPr>
          <w:p w14:paraId="3F52AA0E">
            <w:pPr>
              <w:spacing w:before="0" w:after="0" w:line="276" w:lineRule="auto"/>
              <w:ind w:left="135"/>
              <w:jc w:val="center"/>
            </w:pPr>
          </w:p>
        </w:tc>
        <w:tc>
          <w:tcPr>
            <w:tcW w:w="1139" w:type="dxa"/>
            <w:tcMar>
              <w:top w:w="50" w:type="dxa"/>
              <w:left w:w="100" w:type="dxa"/>
            </w:tcMar>
            <w:vAlign w:val="center"/>
          </w:tcPr>
          <w:p w14:paraId="3C9A497D">
            <w:pPr>
              <w:spacing w:before="0" w:after="0"/>
              <w:ind w:left="135"/>
              <w:jc w:val="left"/>
            </w:pPr>
          </w:p>
        </w:tc>
        <w:tc>
          <w:tcPr>
            <w:tcW w:w="1959" w:type="dxa"/>
            <w:tcMar>
              <w:top w:w="50" w:type="dxa"/>
              <w:left w:w="100" w:type="dxa"/>
            </w:tcMar>
            <w:vAlign w:val="center"/>
          </w:tcPr>
          <w:p w14:paraId="7FA92F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"https://m.edsoo.ru/8bc4c1d6" \h </w:instrText>
            </w:r>
            <w:r>
              <w:fldChar w:fldCharType="separate"/>
            </w:r>
            <w:r>
              <w:rPr>
                <w:rFonts w:ascii="Times New Roman" w:hAnsi="Times New Roman"/>
                <w:b w:val="0"/>
                <w:i w:val="0"/>
                <w:color w:val="0000FF"/>
                <w:sz w:val="22"/>
                <w:u w:val="single"/>
              </w:rPr>
              <w:t>https://m.edsoo.ru/8bc4c1d6</w:t>
            </w:r>
            <w:r>
              <w:rPr>
                <w:rFonts w:ascii="Times New Roman" w:hAnsi="Times New Roman"/>
                <w:b w:val="0"/>
                <w:i w:val="0"/>
                <w:color w:val="0000FF"/>
                <w:sz w:val="22"/>
                <w:u w:val="single"/>
              </w:rPr>
              <w:fldChar w:fldCharType="end"/>
            </w:r>
          </w:p>
        </w:tc>
      </w:tr>
      <w:tr w14:paraId="36072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D234DCA">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1B268269">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34BDD2E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556EB4">
            <w:pPr>
              <w:spacing w:before="0" w:after="0" w:line="276" w:lineRule="auto"/>
              <w:ind w:left="135"/>
              <w:jc w:val="center"/>
            </w:pPr>
          </w:p>
        </w:tc>
        <w:tc>
          <w:tcPr>
            <w:tcW w:w="1611" w:type="dxa"/>
            <w:tcMar>
              <w:top w:w="50" w:type="dxa"/>
              <w:left w:w="100" w:type="dxa"/>
            </w:tcMar>
            <w:vAlign w:val="center"/>
          </w:tcPr>
          <w:p w14:paraId="0380BABC">
            <w:pPr>
              <w:spacing w:before="0" w:after="0" w:line="276" w:lineRule="auto"/>
              <w:ind w:left="135"/>
              <w:jc w:val="center"/>
            </w:pPr>
          </w:p>
        </w:tc>
        <w:tc>
          <w:tcPr>
            <w:tcW w:w="1139" w:type="dxa"/>
            <w:tcMar>
              <w:top w:w="50" w:type="dxa"/>
              <w:left w:w="100" w:type="dxa"/>
            </w:tcMar>
            <w:vAlign w:val="center"/>
          </w:tcPr>
          <w:p w14:paraId="671C5EA9">
            <w:pPr>
              <w:spacing w:before="0" w:after="0"/>
              <w:ind w:left="135"/>
              <w:jc w:val="left"/>
            </w:pPr>
          </w:p>
        </w:tc>
        <w:tc>
          <w:tcPr>
            <w:tcW w:w="1959" w:type="dxa"/>
            <w:tcMar>
              <w:top w:w="50" w:type="dxa"/>
              <w:left w:w="100" w:type="dxa"/>
            </w:tcMar>
            <w:vAlign w:val="center"/>
          </w:tcPr>
          <w:p w14:paraId="5C5BB0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"https://m.edsoo.ru/8bc4c2e4" \h </w:instrText>
            </w:r>
            <w:r>
              <w:fldChar w:fldCharType="separate"/>
            </w:r>
            <w:r>
              <w:rPr>
                <w:rFonts w:ascii="Times New Roman" w:hAnsi="Times New Roman"/>
                <w:b w:val="0"/>
                <w:i w:val="0"/>
                <w:color w:val="0000FF"/>
                <w:sz w:val="22"/>
                <w:u w:val="single"/>
              </w:rPr>
              <w:t>https://m.edsoo.ru/8bc4c2e4</w:t>
            </w:r>
            <w:r>
              <w:rPr>
                <w:rFonts w:ascii="Times New Roman" w:hAnsi="Times New Roman"/>
                <w:b w:val="0"/>
                <w:i w:val="0"/>
                <w:color w:val="0000FF"/>
                <w:sz w:val="22"/>
                <w:u w:val="single"/>
              </w:rPr>
              <w:fldChar w:fldCharType="end"/>
            </w:r>
          </w:p>
        </w:tc>
      </w:tr>
      <w:tr w14:paraId="32E64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505262C">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17A58C9C">
            <w:pPr>
              <w:spacing w:before="0" w:after="0"/>
              <w:ind w:left="135"/>
              <w:jc w:val="left"/>
            </w:pPr>
            <w:r>
              <w:rPr>
                <w:rFonts w:ascii="Times New Roman" w:hAnsi="Times New Roman"/>
                <w:b w:val="0"/>
                <w:i w:val="0"/>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59B38EE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C8F9E7">
            <w:pPr>
              <w:spacing w:before="0" w:after="0" w:line="276" w:lineRule="auto"/>
              <w:ind w:left="135"/>
              <w:jc w:val="center"/>
            </w:pPr>
          </w:p>
        </w:tc>
        <w:tc>
          <w:tcPr>
            <w:tcW w:w="1611" w:type="dxa"/>
            <w:tcMar>
              <w:top w:w="50" w:type="dxa"/>
              <w:left w:w="100" w:type="dxa"/>
            </w:tcMar>
            <w:vAlign w:val="center"/>
          </w:tcPr>
          <w:p w14:paraId="22225C5D">
            <w:pPr>
              <w:spacing w:before="0" w:after="0" w:line="276" w:lineRule="auto"/>
              <w:ind w:left="135"/>
              <w:jc w:val="center"/>
            </w:pPr>
          </w:p>
        </w:tc>
        <w:tc>
          <w:tcPr>
            <w:tcW w:w="1139" w:type="dxa"/>
            <w:tcMar>
              <w:top w:w="50" w:type="dxa"/>
              <w:left w:w="100" w:type="dxa"/>
            </w:tcMar>
            <w:vAlign w:val="center"/>
          </w:tcPr>
          <w:p w14:paraId="0E28014A">
            <w:pPr>
              <w:spacing w:before="0" w:after="0"/>
              <w:ind w:left="135"/>
              <w:jc w:val="left"/>
            </w:pPr>
          </w:p>
        </w:tc>
        <w:tc>
          <w:tcPr>
            <w:tcW w:w="1959" w:type="dxa"/>
            <w:tcMar>
              <w:top w:w="50" w:type="dxa"/>
              <w:left w:w="100" w:type="dxa"/>
            </w:tcMar>
            <w:vAlign w:val="center"/>
          </w:tcPr>
          <w:p w14:paraId="526ADC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"https://m.edsoo.ru/8bc4c5c8" \h </w:instrText>
            </w:r>
            <w:r>
              <w:fldChar w:fldCharType="separate"/>
            </w:r>
            <w:r>
              <w:rPr>
                <w:rFonts w:ascii="Times New Roman" w:hAnsi="Times New Roman"/>
                <w:b w:val="0"/>
                <w:i w:val="0"/>
                <w:color w:val="0000FF"/>
                <w:sz w:val="22"/>
                <w:u w:val="single"/>
              </w:rPr>
              <w:t>https://m.edsoo.ru/8bc4c5c8</w:t>
            </w:r>
            <w:r>
              <w:rPr>
                <w:rFonts w:ascii="Times New Roman" w:hAnsi="Times New Roman"/>
                <w:b w:val="0"/>
                <w:i w:val="0"/>
                <w:color w:val="0000FF"/>
                <w:sz w:val="22"/>
                <w:u w:val="single"/>
              </w:rPr>
              <w:fldChar w:fldCharType="end"/>
            </w:r>
          </w:p>
        </w:tc>
      </w:tr>
      <w:tr w14:paraId="39099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D56DCA">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4C257FA5">
            <w:pPr>
              <w:spacing w:before="0" w:after="0"/>
              <w:ind w:left="135"/>
              <w:jc w:val="left"/>
            </w:pPr>
            <w:r>
              <w:rPr>
                <w:rFonts w:ascii="Times New Roman" w:hAnsi="Times New Roman"/>
                <w:b w:val="0"/>
                <w:i w:val="0"/>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14:paraId="41AA8B0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B8BEEBA">
            <w:pPr>
              <w:spacing w:before="0" w:after="0" w:line="276" w:lineRule="auto"/>
              <w:ind w:left="135"/>
              <w:jc w:val="center"/>
            </w:pPr>
          </w:p>
        </w:tc>
        <w:tc>
          <w:tcPr>
            <w:tcW w:w="1611" w:type="dxa"/>
            <w:tcMar>
              <w:top w:w="50" w:type="dxa"/>
              <w:left w:w="100" w:type="dxa"/>
            </w:tcMar>
            <w:vAlign w:val="center"/>
          </w:tcPr>
          <w:p w14:paraId="3C8A57B1">
            <w:pPr>
              <w:spacing w:before="0" w:after="0" w:line="276" w:lineRule="auto"/>
              <w:ind w:left="135"/>
              <w:jc w:val="center"/>
            </w:pPr>
          </w:p>
        </w:tc>
        <w:tc>
          <w:tcPr>
            <w:tcW w:w="1139" w:type="dxa"/>
            <w:tcMar>
              <w:top w:w="50" w:type="dxa"/>
              <w:left w:w="100" w:type="dxa"/>
            </w:tcMar>
            <w:vAlign w:val="center"/>
          </w:tcPr>
          <w:p w14:paraId="08878E35">
            <w:pPr>
              <w:spacing w:before="0" w:after="0"/>
              <w:ind w:left="135"/>
              <w:jc w:val="left"/>
            </w:pPr>
          </w:p>
        </w:tc>
        <w:tc>
          <w:tcPr>
            <w:tcW w:w="1959" w:type="dxa"/>
            <w:tcMar>
              <w:top w:w="50" w:type="dxa"/>
              <w:left w:w="100" w:type="dxa"/>
            </w:tcMar>
            <w:vAlign w:val="center"/>
          </w:tcPr>
          <w:p w14:paraId="5224D4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"https://m.edsoo.ru/8bc4c6f4" \h </w:instrText>
            </w:r>
            <w:r>
              <w:fldChar w:fldCharType="separate"/>
            </w:r>
            <w:r>
              <w:rPr>
                <w:rFonts w:ascii="Times New Roman" w:hAnsi="Times New Roman"/>
                <w:b w:val="0"/>
                <w:i w:val="0"/>
                <w:color w:val="0000FF"/>
                <w:sz w:val="22"/>
                <w:u w:val="single"/>
              </w:rPr>
              <w:t>https://m.edsoo.ru/8bc4c6f4</w:t>
            </w:r>
            <w:r>
              <w:rPr>
                <w:rFonts w:ascii="Times New Roman" w:hAnsi="Times New Roman"/>
                <w:b w:val="0"/>
                <w:i w:val="0"/>
                <w:color w:val="0000FF"/>
                <w:sz w:val="22"/>
                <w:u w:val="single"/>
              </w:rPr>
              <w:fldChar w:fldCharType="end"/>
            </w:r>
          </w:p>
        </w:tc>
      </w:tr>
      <w:tr w14:paraId="09FD2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F85E55">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7A60E46A">
            <w:pPr>
              <w:spacing w:before="0" w:after="0"/>
              <w:ind w:left="135"/>
              <w:jc w:val="left"/>
            </w:pPr>
            <w:r>
              <w:rPr>
                <w:rFonts w:ascii="Times New Roman" w:hAnsi="Times New Roman"/>
                <w:b w:val="0"/>
                <w:i w:val="0"/>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54AF80B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EBA8EE">
            <w:pPr>
              <w:spacing w:before="0" w:after="0" w:line="276" w:lineRule="auto"/>
              <w:ind w:left="135"/>
              <w:jc w:val="center"/>
            </w:pPr>
          </w:p>
        </w:tc>
        <w:tc>
          <w:tcPr>
            <w:tcW w:w="1611" w:type="dxa"/>
            <w:tcMar>
              <w:top w:w="50" w:type="dxa"/>
              <w:left w:w="100" w:type="dxa"/>
            </w:tcMar>
            <w:vAlign w:val="center"/>
          </w:tcPr>
          <w:p w14:paraId="7C7E18AD">
            <w:pPr>
              <w:spacing w:before="0" w:after="0" w:line="276" w:lineRule="auto"/>
              <w:ind w:left="135"/>
              <w:jc w:val="center"/>
            </w:pPr>
          </w:p>
        </w:tc>
        <w:tc>
          <w:tcPr>
            <w:tcW w:w="1139" w:type="dxa"/>
            <w:tcMar>
              <w:top w:w="50" w:type="dxa"/>
              <w:left w:w="100" w:type="dxa"/>
            </w:tcMar>
            <w:vAlign w:val="center"/>
          </w:tcPr>
          <w:p w14:paraId="46D2277A">
            <w:pPr>
              <w:spacing w:before="0" w:after="0"/>
              <w:ind w:left="135"/>
              <w:jc w:val="left"/>
            </w:pPr>
          </w:p>
        </w:tc>
        <w:tc>
          <w:tcPr>
            <w:tcW w:w="1959" w:type="dxa"/>
            <w:tcMar>
              <w:top w:w="50" w:type="dxa"/>
              <w:left w:w="100" w:type="dxa"/>
            </w:tcMar>
            <w:vAlign w:val="center"/>
          </w:tcPr>
          <w:p w14:paraId="2A4F73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"https://m.edsoo.ru/8bc4c80c" \h </w:instrText>
            </w:r>
            <w:r>
              <w:fldChar w:fldCharType="separate"/>
            </w:r>
            <w:r>
              <w:rPr>
                <w:rFonts w:ascii="Times New Roman" w:hAnsi="Times New Roman"/>
                <w:b w:val="0"/>
                <w:i w:val="0"/>
                <w:color w:val="0000FF"/>
                <w:sz w:val="22"/>
                <w:u w:val="single"/>
              </w:rPr>
              <w:t>https://m.edsoo.ru/8bc4c80c</w:t>
            </w:r>
            <w:r>
              <w:rPr>
                <w:rFonts w:ascii="Times New Roman" w:hAnsi="Times New Roman"/>
                <w:b w:val="0"/>
                <w:i w:val="0"/>
                <w:color w:val="0000FF"/>
                <w:sz w:val="22"/>
                <w:u w:val="single"/>
              </w:rPr>
              <w:fldChar w:fldCharType="end"/>
            </w:r>
          </w:p>
        </w:tc>
      </w:tr>
      <w:tr w14:paraId="6F4F6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14D31A">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767352E7">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72A76BA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B602E00">
            <w:pPr>
              <w:spacing w:before="0" w:after="0" w:line="276" w:lineRule="auto"/>
              <w:ind w:left="135"/>
              <w:jc w:val="center"/>
            </w:pPr>
          </w:p>
        </w:tc>
        <w:tc>
          <w:tcPr>
            <w:tcW w:w="1611" w:type="dxa"/>
            <w:tcMar>
              <w:top w:w="50" w:type="dxa"/>
              <w:left w:w="100" w:type="dxa"/>
            </w:tcMar>
            <w:vAlign w:val="center"/>
          </w:tcPr>
          <w:p w14:paraId="7D30F054">
            <w:pPr>
              <w:spacing w:before="0" w:after="0" w:line="276" w:lineRule="auto"/>
              <w:ind w:left="135"/>
              <w:jc w:val="center"/>
            </w:pPr>
          </w:p>
        </w:tc>
        <w:tc>
          <w:tcPr>
            <w:tcW w:w="1139" w:type="dxa"/>
            <w:tcMar>
              <w:top w:w="50" w:type="dxa"/>
              <w:left w:w="100" w:type="dxa"/>
            </w:tcMar>
            <w:vAlign w:val="center"/>
          </w:tcPr>
          <w:p w14:paraId="53DEA4C2">
            <w:pPr>
              <w:spacing w:before="0" w:after="0"/>
              <w:ind w:left="135"/>
              <w:jc w:val="left"/>
            </w:pPr>
          </w:p>
        </w:tc>
        <w:tc>
          <w:tcPr>
            <w:tcW w:w="1959" w:type="dxa"/>
            <w:tcMar>
              <w:top w:w="50" w:type="dxa"/>
              <w:left w:w="100" w:type="dxa"/>
            </w:tcMar>
            <w:vAlign w:val="center"/>
          </w:tcPr>
          <w:p w14:paraId="4EFAAF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"https://m.edsoo.ru/8bc4c938" \h </w:instrText>
            </w:r>
            <w:r>
              <w:fldChar w:fldCharType="separate"/>
            </w:r>
            <w:r>
              <w:rPr>
                <w:rFonts w:ascii="Times New Roman" w:hAnsi="Times New Roman"/>
                <w:b w:val="0"/>
                <w:i w:val="0"/>
                <w:color w:val="0000FF"/>
                <w:sz w:val="22"/>
                <w:u w:val="single"/>
              </w:rPr>
              <w:t>https://m.edsoo.ru/8bc4c938</w:t>
            </w:r>
            <w:r>
              <w:rPr>
                <w:rFonts w:ascii="Times New Roman" w:hAnsi="Times New Roman"/>
                <w:b w:val="0"/>
                <w:i w:val="0"/>
                <w:color w:val="0000FF"/>
                <w:sz w:val="22"/>
                <w:u w:val="single"/>
              </w:rPr>
              <w:fldChar w:fldCharType="end"/>
            </w:r>
          </w:p>
        </w:tc>
      </w:tr>
      <w:tr w14:paraId="4E2D8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139A9E">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566C9CF1">
            <w:pPr>
              <w:spacing w:before="0" w:after="0"/>
              <w:ind w:left="135"/>
              <w:jc w:val="left"/>
            </w:pPr>
            <w:r>
              <w:rPr>
                <w:rFonts w:ascii="Times New Roman" w:hAnsi="Times New Roman"/>
                <w:b w:val="0"/>
                <w:i w:val="0"/>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14:paraId="5643157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716E2A">
            <w:pPr>
              <w:spacing w:before="0" w:after="0" w:line="276" w:lineRule="auto"/>
              <w:ind w:left="135"/>
              <w:jc w:val="center"/>
            </w:pPr>
          </w:p>
        </w:tc>
        <w:tc>
          <w:tcPr>
            <w:tcW w:w="1611" w:type="dxa"/>
            <w:tcMar>
              <w:top w:w="50" w:type="dxa"/>
              <w:left w:w="100" w:type="dxa"/>
            </w:tcMar>
            <w:vAlign w:val="center"/>
          </w:tcPr>
          <w:p w14:paraId="60BA12F9">
            <w:pPr>
              <w:spacing w:before="0" w:after="0" w:line="276" w:lineRule="auto"/>
              <w:ind w:left="135"/>
              <w:jc w:val="center"/>
            </w:pPr>
          </w:p>
        </w:tc>
        <w:tc>
          <w:tcPr>
            <w:tcW w:w="1139" w:type="dxa"/>
            <w:tcMar>
              <w:top w:w="50" w:type="dxa"/>
              <w:left w:w="100" w:type="dxa"/>
            </w:tcMar>
            <w:vAlign w:val="center"/>
          </w:tcPr>
          <w:p w14:paraId="33B3B814">
            <w:pPr>
              <w:spacing w:before="0" w:after="0"/>
              <w:ind w:left="135"/>
              <w:jc w:val="left"/>
            </w:pPr>
          </w:p>
        </w:tc>
        <w:tc>
          <w:tcPr>
            <w:tcW w:w="1959" w:type="dxa"/>
            <w:tcMar>
              <w:top w:w="50" w:type="dxa"/>
              <w:left w:w="100" w:type="dxa"/>
            </w:tcMar>
            <w:vAlign w:val="center"/>
          </w:tcPr>
          <w:p w14:paraId="7E7341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"https://m.edsoo.ru/8bc4cb68" \h </w:instrText>
            </w:r>
            <w:r>
              <w:fldChar w:fldCharType="separate"/>
            </w:r>
            <w:r>
              <w:rPr>
                <w:rFonts w:ascii="Times New Roman" w:hAnsi="Times New Roman"/>
                <w:b w:val="0"/>
                <w:i w:val="0"/>
                <w:color w:val="0000FF"/>
                <w:sz w:val="22"/>
                <w:u w:val="single"/>
              </w:rPr>
              <w:t>https://m.edsoo.ru/8bc4cb68</w:t>
            </w:r>
            <w:r>
              <w:rPr>
                <w:rFonts w:ascii="Times New Roman" w:hAnsi="Times New Roman"/>
                <w:b w:val="0"/>
                <w:i w:val="0"/>
                <w:color w:val="0000FF"/>
                <w:sz w:val="22"/>
                <w:u w:val="single"/>
              </w:rPr>
              <w:fldChar w:fldCharType="end"/>
            </w:r>
          </w:p>
        </w:tc>
      </w:tr>
      <w:tr w14:paraId="18E254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1ED5B8">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23F136B3">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59154B9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46E473">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94203FA">
            <w:pPr>
              <w:spacing w:before="0" w:after="0" w:line="276" w:lineRule="auto"/>
              <w:ind w:left="135"/>
              <w:jc w:val="center"/>
            </w:pPr>
          </w:p>
        </w:tc>
        <w:tc>
          <w:tcPr>
            <w:tcW w:w="1139" w:type="dxa"/>
            <w:tcMar>
              <w:top w:w="50" w:type="dxa"/>
              <w:left w:w="100" w:type="dxa"/>
            </w:tcMar>
            <w:vAlign w:val="center"/>
          </w:tcPr>
          <w:p w14:paraId="060F6649">
            <w:pPr>
              <w:spacing w:before="0" w:after="0"/>
              <w:ind w:left="135"/>
              <w:jc w:val="left"/>
            </w:pPr>
          </w:p>
        </w:tc>
        <w:tc>
          <w:tcPr>
            <w:tcW w:w="1959" w:type="dxa"/>
            <w:tcMar>
              <w:top w:w="50" w:type="dxa"/>
              <w:left w:w="100" w:type="dxa"/>
            </w:tcMar>
            <w:vAlign w:val="center"/>
          </w:tcPr>
          <w:p w14:paraId="3BDAB9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"https://m.edsoo.ru/8bc4ca64" \h </w:instrText>
            </w:r>
            <w:r>
              <w:fldChar w:fldCharType="separate"/>
            </w:r>
            <w:r>
              <w:rPr>
                <w:rFonts w:ascii="Times New Roman" w:hAnsi="Times New Roman"/>
                <w:b w:val="0"/>
                <w:i w:val="0"/>
                <w:color w:val="0000FF"/>
                <w:sz w:val="22"/>
                <w:u w:val="single"/>
              </w:rPr>
              <w:t>https://m.edsoo.ru/8bc4ca64</w:t>
            </w:r>
            <w:r>
              <w:rPr>
                <w:rFonts w:ascii="Times New Roman" w:hAnsi="Times New Roman"/>
                <w:b w:val="0"/>
                <w:i w:val="0"/>
                <w:color w:val="0000FF"/>
                <w:sz w:val="22"/>
                <w:u w:val="single"/>
              </w:rPr>
              <w:fldChar w:fldCharType="end"/>
            </w:r>
          </w:p>
        </w:tc>
      </w:tr>
      <w:tr w14:paraId="1756D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F0814C5">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5DD3342C">
            <w:pPr>
              <w:spacing w:before="0" w:after="0"/>
              <w:ind w:left="135"/>
              <w:jc w:val="left"/>
            </w:pPr>
            <w:r>
              <w:rPr>
                <w:rFonts w:ascii="Times New Roman" w:hAnsi="Times New Roman"/>
                <w:b w:val="0"/>
                <w:i w:val="0"/>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14:paraId="20A1435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DD16E0">
            <w:pPr>
              <w:spacing w:before="0" w:after="0" w:line="276" w:lineRule="auto"/>
              <w:ind w:left="135"/>
              <w:jc w:val="center"/>
            </w:pPr>
          </w:p>
        </w:tc>
        <w:tc>
          <w:tcPr>
            <w:tcW w:w="1611" w:type="dxa"/>
            <w:tcMar>
              <w:top w:w="50" w:type="dxa"/>
              <w:left w:w="100" w:type="dxa"/>
            </w:tcMar>
            <w:vAlign w:val="center"/>
          </w:tcPr>
          <w:p w14:paraId="71E8CA36">
            <w:pPr>
              <w:spacing w:before="0" w:after="0" w:line="276" w:lineRule="auto"/>
              <w:ind w:left="135"/>
              <w:jc w:val="center"/>
            </w:pPr>
          </w:p>
        </w:tc>
        <w:tc>
          <w:tcPr>
            <w:tcW w:w="1139" w:type="dxa"/>
            <w:tcMar>
              <w:top w:w="50" w:type="dxa"/>
              <w:left w:w="100" w:type="dxa"/>
            </w:tcMar>
            <w:vAlign w:val="center"/>
          </w:tcPr>
          <w:p w14:paraId="01B7FBBB">
            <w:pPr>
              <w:spacing w:before="0" w:after="0"/>
              <w:ind w:left="135"/>
              <w:jc w:val="left"/>
            </w:pPr>
          </w:p>
        </w:tc>
        <w:tc>
          <w:tcPr>
            <w:tcW w:w="1959" w:type="dxa"/>
            <w:tcMar>
              <w:top w:w="50" w:type="dxa"/>
              <w:left w:w="100" w:type="dxa"/>
            </w:tcMar>
            <w:vAlign w:val="center"/>
          </w:tcPr>
          <w:p w14:paraId="56AFF1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"https://m.edsoo.ru/8bc4cc80" \h </w:instrText>
            </w:r>
            <w:r>
              <w:fldChar w:fldCharType="separate"/>
            </w:r>
            <w:r>
              <w:rPr>
                <w:rFonts w:ascii="Times New Roman" w:hAnsi="Times New Roman"/>
                <w:b w:val="0"/>
                <w:i w:val="0"/>
                <w:color w:val="0000FF"/>
                <w:sz w:val="22"/>
                <w:u w:val="single"/>
              </w:rPr>
              <w:t>https://m.edsoo.ru/8bc4cc80</w:t>
            </w:r>
            <w:r>
              <w:rPr>
                <w:rFonts w:ascii="Times New Roman" w:hAnsi="Times New Roman"/>
                <w:b w:val="0"/>
                <w:i w:val="0"/>
                <w:color w:val="0000FF"/>
                <w:sz w:val="22"/>
                <w:u w:val="single"/>
              </w:rPr>
              <w:fldChar w:fldCharType="end"/>
            </w:r>
          </w:p>
        </w:tc>
      </w:tr>
      <w:tr w14:paraId="10A85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9850D8B">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500565AC">
            <w:pPr>
              <w:spacing w:before="0" w:after="0"/>
              <w:ind w:left="135"/>
              <w:jc w:val="left"/>
            </w:pPr>
            <w:r>
              <w:rPr>
                <w:rFonts w:ascii="Times New Roman" w:hAnsi="Times New Roman"/>
                <w:b w:val="0"/>
                <w:i w:val="0"/>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35FE9A5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19BFD8A">
            <w:pPr>
              <w:spacing w:before="0" w:after="0" w:line="276" w:lineRule="auto"/>
              <w:ind w:left="135"/>
              <w:jc w:val="center"/>
            </w:pPr>
          </w:p>
        </w:tc>
        <w:tc>
          <w:tcPr>
            <w:tcW w:w="1611" w:type="dxa"/>
            <w:tcMar>
              <w:top w:w="50" w:type="dxa"/>
              <w:left w:w="100" w:type="dxa"/>
            </w:tcMar>
            <w:vAlign w:val="center"/>
          </w:tcPr>
          <w:p w14:paraId="50425224">
            <w:pPr>
              <w:spacing w:before="0" w:after="0" w:line="276" w:lineRule="auto"/>
              <w:ind w:left="135"/>
              <w:jc w:val="center"/>
            </w:pPr>
          </w:p>
        </w:tc>
        <w:tc>
          <w:tcPr>
            <w:tcW w:w="1139" w:type="dxa"/>
            <w:tcMar>
              <w:top w:w="50" w:type="dxa"/>
              <w:left w:w="100" w:type="dxa"/>
            </w:tcMar>
            <w:vAlign w:val="center"/>
          </w:tcPr>
          <w:p w14:paraId="2B27CAA4">
            <w:pPr>
              <w:spacing w:before="0" w:after="0"/>
              <w:ind w:left="135"/>
              <w:jc w:val="left"/>
            </w:pPr>
          </w:p>
        </w:tc>
        <w:tc>
          <w:tcPr>
            <w:tcW w:w="1959" w:type="dxa"/>
            <w:tcMar>
              <w:top w:w="50" w:type="dxa"/>
              <w:left w:w="100" w:type="dxa"/>
            </w:tcMar>
            <w:vAlign w:val="center"/>
          </w:tcPr>
          <w:p w14:paraId="415835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"https://m.edsoo.ru/8bc4d43c" \h </w:instrText>
            </w:r>
            <w:r>
              <w:fldChar w:fldCharType="separate"/>
            </w:r>
            <w:r>
              <w:rPr>
                <w:rFonts w:ascii="Times New Roman" w:hAnsi="Times New Roman"/>
                <w:b w:val="0"/>
                <w:i w:val="0"/>
                <w:color w:val="0000FF"/>
                <w:sz w:val="22"/>
                <w:u w:val="single"/>
              </w:rPr>
              <w:t>https://m.edsoo.ru/8bc4d43c</w:t>
            </w:r>
            <w:r>
              <w:rPr>
                <w:rFonts w:ascii="Times New Roman" w:hAnsi="Times New Roman"/>
                <w:b w:val="0"/>
                <w:i w:val="0"/>
                <w:color w:val="0000FF"/>
                <w:sz w:val="22"/>
                <w:u w:val="single"/>
              </w:rPr>
              <w:fldChar w:fldCharType="end"/>
            </w:r>
          </w:p>
        </w:tc>
      </w:tr>
      <w:tr w14:paraId="27B56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24AF40">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0435A31C">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033DE8E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7D6263">
            <w:pPr>
              <w:spacing w:before="0" w:after="0" w:line="276" w:lineRule="auto"/>
              <w:ind w:left="135"/>
              <w:jc w:val="center"/>
            </w:pPr>
          </w:p>
        </w:tc>
        <w:tc>
          <w:tcPr>
            <w:tcW w:w="1611" w:type="dxa"/>
            <w:tcMar>
              <w:top w:w="50" w:type="dxa"/>
              <w:left w:w="100" w:type="dxa"/>
            </w:tcMar>
            <w:vAlign w:val="center"/>
          </w:tcPr>
          <w:p w14:paraId="5CD4243E">
            <w:pPr>
              <w:spacing w:before="0" w:after="0" w:line="276" w:lineRule="auto"/>
              <w:ind w:left="135"/>
              <w:jc w:val="center"/>
            </w:pPr>
          </w:p>
        </w:tc>
        <w:tc>
          <w:tcPr>
            <w:tcW w:w="1139" w:type="dxa"/>
            <w:tcMar>
              <w:top w:w="50" w:type="dxa"/>
              <w:left w:w="100" w:type="dxa"/>
            </w:tcMar>
            <w:vAlign w:val="center"/>
          </w:tcPr>
          <w:p w14:paraId="0E87E40B">
            <w:pPr>
              <w:spacing w:before="0" w:after="0"/>
              <w:ind w:left="135"/>
              <w:jc w:val="left"/>
            </w:pPr>
          </w:p>
        </w:tc>
        <w:tc>
          <w:tcPr>
            <w:tcW w:w="1959" w:type="dxa"/>
            <w:tcMar>
              <w:top w:w="50" w:type="dxa"/>
              <w:left w:w="100" w:type="dxa"/>
            </w:tcMar>
            <w:vAlign w:val="center"/>
          </w:tcPr>
          <w:p w14:paraId="794F189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BDD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6D9AE0">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506FEDEC">
            <w:pPr>
              <w:spacing w:before="0" w:after="0"/>
              <w:ind w:left="135"/>
              <w:jc w:val="left"/>
            </w:pPr>
            <w:r>
              <w:rPr>
                <w:rFonts w:ascii="Times New Roman" w:hAnsi="Times New Roman"/>
                <w:b w:val="0"/>
                <w:i w:val="0"/>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14:paraId="2C3A652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CD3E7E4">
            <w:pPr>
              <w:spacing w:before="0" w:after="0" w:line="276" w:lineRule="auto"/>
              <w:ind w:left="135"/>
              <w:jc w:val="center"/>
            </w:pPr>
          </w:p>
        </w:tc>
        <w:tc>
          <w:tcPr>
            <w:tcW w:w="1611" w:type="dxa"/>
            <w:tcMar>
              <w:top w:w="50" w:type="dxa"/>
              <w:left w:w="100" w:type="dxa"/>
            </w:tcMar>
            <w:vAlign w:val="center"/>
          </w:tcPr>
          <w:p w14:paraId="49F92DB2">
            <w:pPr>
              <w:spacing w:before="0" w:after="0" w:line="276" w:lineRule="auto"/>
              <w:ind w:left="135"/>
              <w:jc w:val="center"/>
            </w:pPr>
          </w:p>
        </w:tc>
        <w:tc>
          <w:tcPr>
            <w:tcW w:w="1139" w:type="dxa"/>
            <w:tcMar>
              <w:top w:w="50" w:type="dxa"/>
              <w:left w:w="100" w:type="dxa"/>
            </w:tcMar>
            <w:vAlign w:val="center"/>
          </w:tcPr>
          <w:p w14:paraId="37B9D1AC">
            <w:pPr>
              <w:spacing w:before="0" w:after="0"/>
              <w:ind w:left="135"/>
              <w:jc w:val="left"/>
            </w:pPr>
          </w:p>
        </w:tc>
        <w:tc>
          <w:tcPr>
            <w:tcW w:w="1959" w:type="dxa"/>
            <w:tcMar>
              <w:top w:w="50" w:type="dxa"/>
              <w:left w:w="100" w:type="dxa"/>
            </w:tcMar>
            <w:vAlign w:val="center"/>
          </w:tcPr>
          <w:p w14:paraId="46C06A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"https://m.edsoo.ru/8bc4e24c" \h </w:instrText>
            </w:r>
            <w:r>
              <w:fldChar w:fldCharType="separate"/>
            </w:r>
            <w:r>
              <w:rPr>
                <w:rFonts w:ascii="Times New Roman" w:hAnsi="Times New Roman"/>
                <w:b w:val="0"/>
                <w:i w:val="0"/>
                <w:color w:val="0000FF"/>
                <w:sz w:val="22"/>
                <w:u w:val="single"/>
              </w:rPr>
              <w:t>https://m.edsoo.ru/8bc4e24c</w:t>
            </w:r>
            <w:r>
              <w:rPr>
                <w:rFonts w:ascii="Times New Roman" w:hAnsi="Times New Roman"/>
                <w:b w:val="0"/>
                <w:i w:val="0"/>
                <w:color w:val="0000FF"/>
                <w:sz w:val="22"/>
                <w:u w:val="single"/>
              </w:rPr>
              <w:fldChar w:fldCharType="end"/>
            </w:r>
          </w:p>
        </w:tc>
      </w:tr>
      <w:tr w14:paraId="79E58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D48DCA">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3A942AEE">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68AC9A5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E5EFE8B">
            <w:pPr>
              <w:spacing w:before="0" w:after="0" w:line="276" w:lineRule="auto"/>
              <w:ind w:left="135"/>
              <w:jc w:val="center"/>
            </w:pPr>
          </w:p>
        </w:tc>
        <w:tc>
          <w:tcPr>
            <w:tcW w:w="1611" w:type="dxa"/>
            <w:tcMar>
              <w:top w:w="50" w:type="dxa"/>
              <w:left w:w="100" w:type="dxa"/>
            </w:tcMar>
            <w:vAlign w:val="center"/>
          </w:tcPr>
          <w:p w14:paraId="00EAC55C">
            <w:pPr>
              <w:spacing w:before="0" w:after="0" w:line="276" w:lineRule="auto"/>
              <w:ind w:left="135"/>
              <w:jc w:val="center"/>
            </w:pPr>
          </w:p>
        </w:tc>
        <w:tc>
          <w:tcPr>
            <w:tcW w:w="1139" w:type="dxa"/>
            <w:tcMar>
              <w:top w:w="50" w:type="dxa"/>
              <w:left w:w="100" w:type="dxa"/>
            </w:tcMar>
            <w:vAlign w:val="center"/>
          </w:tcPr>
          <w:p w14:paraId="16272440">
            <w:pPr>
              <w:spacing w:before="0" w:after="0"/>
              <w:ind w:left="135"/>
              <w:jc w:val="left"/>
            </w:pPr>
          </w:p>
        </w:tc>
        <w:tc>
          <w:tcPr>
            <w:tcW w:w="1959" w:type="dxa"/>
            <w:tcMar>
              <w:top w:w="50" w:type="dxa"/>
              <w:left w:w="100" w:type="dxa"/>
            </w:tcMar>
            <w:vAlign w:val="center"/>
          </w:tcPr>
          <w:p w14:paraId="5BA1F6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"https://m.edsoo.ru/8bc4d676" \h </w:instrText>
            </w:r>
            <w:r>
              <w:fldChar w:fldCharType="separate"/>
            </w:r>
            <w:r>
              <w:rPr>
                <w:rFonts w:ascii="Times New Roman" w:hAnsi="Times New Roman"/>
                <w:b w:val="0"/>
                <w:i w:val="0"/>
                <w:color w:val="0000FF"/>
                <w:sz w:val="22"/>
                <w:u w:val="single"/>
              </w:rPr>
              <w:t>https://m.edsoo.ru/8bc4d676</w:t>
            </w:r>
            <w:r>
              <w:rPr>
                <w:rFonts w:ascii="Times New Roman" w:hAnsi="Times New Roman"/>
                <w:b w:val="0"/>
                <w:i w:val="0"/>
                <w:color w:val="0000FF"/>
                <w:sz w:val="22"/>
                <w:u w:val="single"/>
              </w:rPr>
              <w:fldChar w:fldCharType="end"/>
            </w:r>
          </w:p>
        </w:tc>
      </w:tr>
      <w:tr w14:paraId="0D186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55B1CA">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52E60715">
            <w:pPr>
              <w:spacing w:before="0" w:after="0"/>
              <w:ind w:left="135"/>
              <w:jc w:val="left"/>
            </w:pPr>
            <w:r>
              <w:rPr>
                <w:rFonts w:ascii="Times New Roman" w:hAnsi="Times New Roman"/>
                <w:b w:val="0"/>
                <w:i w:val="0"/>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74EA5C4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3A83906">
            <w:pPr>
              <w:spacing w:before="0" w:after="0" w:line="276" w:lineRule="auto"/>
              <w:ind w:left="135"/>
              <w:jc w:val="center"/>
            </w:pPr>
          </w:p>
        </w:tc>
        <w:tc>
          <w:tcPr>
            <w:tcW w:w="1611" w:type="dxa"/>
            <w:tcMar>
              <w:top w:w="50" w:type="dxa"/>
              <w:left w:w="100" w:type="dxa"/>
            </w:tcMar>
            <w:vAlign w:val="center"/>
          </w:tcPr>
          <w:p w14:paraId="1A6AD9A0">
            <w:pPr>
              <w:spacing w:before="0" w:after="0" w:line="276" w:lineRule="auto"/>
              <w:ind w:left="135"/>
              <w:jc w:val="center"/>
            </w:pPr>
          </w:p>
        </w:tc>
        <w:tc>
          <w:tcPr>
            <w:tcW w:w="1139" w:type="dxa"/>
            <w:tcMar>
              <w:top w:w="50" w:type="dxa"/>
              <w:left w:w="100" w:type="dxa"/>
            </w:tcMar>
            <w:vAlign w:val="center"/>
          </w:tcPr>
          <w:p w14:paraId="4B1038CF">
            <w:pPr>
              <w:spacing w:before="0" w:after="0"/>
              <w:ind w:left="135"/>
              <w:jc w:val="left"/>
            </w:pPr>
          </w:p>
        </w:tc>
        <w:tc>
          <w:tcPr>
            <w:tcW w:w="1959" w:type="dxa"/>
            <w:tcMar>
              <w:top w:w="50" w:type="dxa"/>
              <w:left w:w="100" w:type="dxa"/>
            </w:tcMar>
            <w:vAlign w:val="center"/>
          </w:tcPr>
          <w:p w14:paraId="28F979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"https://m.edsoo.ru/8bc4e35a" \h </w:instrText>
            </w:r>
            <w:r>
              <w:fldChar w:fldCharType="separate"/>
            </w:r>
            <w:r>
              <w:rPr>
                <w:rFonts w:ascii="Times New Roman" w:hAnsi="Times New Roman"/>
                <w:b w:val="0"/>
                <w:i w:val="0"/>
                <w:color w:val="0000FF"/>
                <w:sz w:val="22"/>
                <w:u w:val="single"/>
              </w:rPr>
              <w:t>https://m.edsoo.ru/8bc4e35a</w:t>
            </w:r>
            <w:r>
              <w:rPr>
                <w:rFonts w:ascii="Times New Roman" w:hAnsi="Times New Roman"/>
                <w:b w:val="0"/>
                <w:i w:val="0"/>
                <w:color w:val="0000FF"/>
                <w:sz w:val="22"/>
                <w:u w:val="single"/>
              </w:rPr>
              <w:fldChar w:fldCharType="end"/>
            </w:r>
          </w:p>
        </w:tc>
      </w:tr>
      <w:tr w14:paraId="6202B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017670">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01C41149">
            <w:pPr>
              <w:spacing w:before="0" w:after="0"/>
              <w:ind w:left="135"/>
              <w:jc w:val="left"/>
            </w:pPr>
            <w:r>
              <w:rPr>
                <w:rFonts w:ascii="Times New Roman" w:hAnsi="Times New Roman"/>
                <w:b w:val="0"/>
                <w:i w:val="0"/>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326B26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017BCBE">
            <w:pPr>
              <w:spacing w:before="0" w:after="0" w:line="276" w:lineRule="auto"/>
              <w:ind w:left="135"/>
              <w:jc w:val="center"/>
            </w:pPr>
          </w:p>
        </w:tc>
        <w:tc>
          <w:tcPr>
            <w:tcW w:w="1611" w:type="dxa"/>
            <w:tcMar>
              <w:top w:w="50" w:type="dxa"/>
              <w:left w:w="100" w:type="dxa"/>
            </w:tcMar>
            <w:vAlign w:val="center"/>
          </w:tcPr>
          <w:p w14:paraId="4A5CFD7F">
            <w:pPr>
              <w:spacing w:before="0" w:after="0" w:line="276" w:lineRule="auto"/>
              <w:ind w:left="135"/>
              <w:jc w:val="center"/>
            </w:pPr>
          </w:p>
        </w:tc>
        <w:tc>
          <w:tcPr>
            <w:tcW w:w="1139" w:type="dxa"/>
            <w:tcMar>
              <w:top w:w="50" w:type="dxa"/>
              <w:left w:w="100" w:type="dxa"/>
            </w:tcMar>
            <w:vAlign w:val="center"/>
          </w:tcPr>
          <w:p w14:paraId="65BBE4F9">
            <w:pPr>
              <w:spacing w:before="0" w:after="0"/>
              <w:ind w:left="135"/>
              <w:jc w:val="left"/>
            </w:pPr>
          </w:p>
        </w:tc>
        <w:tc>
          <w:tcPr>
            <w:tcW w:w="1959" w:type="dxa"/>
            <w:tcMar>
              <w:top w:w="50" w:type="dxa"/>
              <w:left w:w="100" w:type="dxa"/>
            </w:tcMar>
            <w:vAlign w:val="center"/>
          </w:tcPr>
          <w:p w14:paraId="65F71F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"https://m.edsoo.ru/8bc4f066" \h </w:instrText>
            </w:r>
            <w:r>
              <w:fldChar w:fldCharType="separate"/>
            </w:r>
            <w:r>
              <w:rPr>
                <w:rFonts w:ascii="Times New Roman" w:hAnsi="Times New Roman"/>
                <w:b w:val="0"/>
                <w:i w:val="0"/>
                <w:color w:val="0000FF"/>
                <w:sz w:val="22"/>
                <w:u w:val="single"/>
              </w:rPr>
              <w:t>https://m.edsoo.ru/8bc4f066</w:t>
            </w:r>
            <w:r>
              <w:rPr>
                <w:rFonts w:ascii="Times New Roman" w:hAnsi="Times New Roman"/>
                <w:b w:val="0"/>
                <w:i w:val="0"/>
                <w:color w:val="0000FF"/>
                <w:sz w:val="22"/>
                <w:u w:val="single"/>
              </w:rPr>
              <w:fldChar w:fldCharType="end"/>
            </w:r>
          </w:p>
        </w:tc>
      </w:tr>
      <w:tr w14:paraId="0EF8E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8031C4">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12F0F2E4">
            <w:pPr>
              <w:spacing w:before="0" w:after="0"/>
              <w:ind w:left="135"/>
              <w:jc w:val="left"/>
            </w:pPr>
            <w:r>
              <w:rPr>
                <w:rFonts w:ascii="Times New Roman" w:hAnsi="Times New Roman"/>
                <w:b w:val="0"/>
                <w:i w:val="0"/>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7EF4DF3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1F0518">
            <w:pPr>
              <w:spacing w:before="0" w:after="0" w:line="276" w:lineRule="auto"/>
              <w:ind w:left="135"/>
              <w:jc w:val="center"/>
            </w:pPr>
          </w:p>
        </w:tc>
        <w:tc>
          <w:tcPr>
            <w:tcW w:w="1611" w:type="dxa"/>
            <w:tcMar>
              <w:top w:w="50" w:type="dxa"/>
              <w:left w:w="100" w:type="dxa"/>
            </w:tcMar>
            <w:vAlign w:val="center"/>
          </w:tcPr>
          <w:p w14:paraId="06970A76">
            <w:pPr>
              <w:spacing w:before="0" w:after="0" w:line="276" w:lineRule="auto"/>
              <w:ind w:left="135"/>
              <w:jc w:val="center"/>
            </w:pPr>
          </w:p>
        </w:tc>
        <w:tc>
          <w:tcPr>
            <w:tcW w:w="1139" w:type="dxa"/>
            <w:tcMar>
              <w:top w:w="50" w:type="dxa"/>
              <w:left w:w="100" w:type="dxa"/>
            </w:tcMar>
            <w:vAlign w:val="center"/>
          </w:tcPr>
          <w:p w14:paraId="253BA6AF">
            <w:pPr>
              <w:spacing w:before="0" w:after="0"/>
              <w:ind w:left="135"/>
              <w:jc w:val="left"/>
            </w:pPr>
          </w:p>
        </w:tc>
        <w:tc>
          <w:tcPr>
            <w:tcW w:w="1959" w:type="dxa"/>
            <w:tcMar>
              <w:top w:w="50" w:type="dxa"/>
              <w:left w:w="100" w:type="dxa"/>
            </w:tcMar>
            <w:vAlign w:val="center"/>
          </w:tcPr>
          <w:p w14:paraId="2E50B1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"https://m.edsoo.ru/8bc4ea8a" \h </w:instrText>
            </w:r>
            <w:r>
              <w:fldChar w:fldCharType="separate"/>
            </w:r>
            <w:r>
              <w:rPr>
                <w:rFonts w:ascii="Times New Roman" w:hAnsi="Times New Roman"/>
                <w:b w:val="0"/>
                <w:i w:val="0"/>
                <w:color w:val="0000FF"/>
                <w:sz w:val="22"/>
                <w:u w:val="single"/>
              </w:rPr>
              <w:t>https://m.edsoo.ru/8bc4ea8a</w:t>
            </w:r>
            <w:r>
              <w:rPr>
                <w:rFonts w:ascii="Times New Roman" w:hAnsi="Times New Roman"/>
                <w:b w:val="0"/>
                <w:i w:val="0"/>
                <w:color w:val="0000FF"/>
                <w:sz w:val="22"/>
                <w:u w:val="single"/>
              </w:rPr>
              <w:fldChar w:fldCharType="end"/>
            </w:r>
          </w:p>
        </w:tc>
      </w:tr>
      <w:tr w14:paraId="78F67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B00113">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5855A2E9">
            <w:pPr>
              <w:spacing w:before="0" w:after="0"/>
              <w:ind w:left="135"/>
              <w:jc w:val="left"/>
            </w:pPr>
            <w:r>
              <w:rPr>
                <w:rFonts w:ascii="Times New Roman" w:hAnsi="Times New Roman"/>
                <w:b w:val="0"/>
                <w:i w:val="0"/>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0EFFB10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54A2B7D">
            <w:pPr>
              <w:spacing w:before="0" w:after="0" w:line="276" w:lineRule="auto"/>
              <w:ind w:left="135"/>
              <w:jc w:val="center"/>
            </w:pPr>
          </w:p>
        </w:tc>
        <w:tc>
          <w:tcPr>
            <w:tcW w:w="1611" w:type="dxa"/>
            <w:tcMar>
              <w:top w:w="50" w:type="dxa"/>
              <w:left w:w="100" w:type="dxa"/>
            </w:tcMar>
            <w:vAlign w:val="center"/>
          </w:tcPr>
          <w:p w14:paraId="235A9CBC">
            <w:pPr>
              <w:spacing w:before="0" w:after="0" w:line="276" w:lineRule="auto"/>
              <w:ind w:left="135"/>
              <w:jc w:val="center"/>
            </w:pPr>
          </w:p>
        </w:tc>
        <w:tc>
          <w:tcPr>
            <w:tcW w:w="1139" w:type="dxa"/>
            <w:tcMar>
              <w:top w:w="50" w:type="dxa"/>
              <w:left w:w="100" w:type="dxa"/>
            </w:tcMar>
            <w:vAlign w:val="center"/>
          </w:tcPr>
          <w:p w14:paraId="2C1E378F">
            <w:pPr>
              <w:spacing w:before="0" w:after="0"/>
              <w:ind w:left="135"/>
              <w:jc w:val="left"/>
            </w:pPr>
          </w:p>
        </w:tc>
        <w:tc>
          <w:tcPr>
            <w:tcW w:w="1959" w:type="dxa"/>
            <w:tcMar>
              <w:top w:w="50" w:type="dxa"/>
              <w:left w:w="100" w:type="dxa"/>
            </w:tcMar>
            <w:vAlign w:val="center"/>
          </w:tcPr>
          <w:p w14:paraId="188070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"https://m.edsoo.ru/8bc4e684" \h </w:instrText>
            </w:r>
            <w:r>
              <w:fldChar w:fldCharType="separate"/>
            </w:r>
            <w:r>
              <w:rPr>
                <w:rFonts w:ascii="Times New Roman" w:hAnsi="Times New Roman"/>
                <w:b w:val="0"/>
                <w:i w:val="0"/>
                <w:color w:val="0000FF"/>
                <w:sz w:val="22"/>
                <w:u w:val="single"/>
              </w:rPr>
              <w:t>https://m.edsoo.ru/8bc4e684</w:t>
            </w:r>
            <w:r>
              <w:rPr>
                <w:rFonts w:ascii="Times New Roman" w:hAnsi="Times New Roman"/>
                <w:b w:val="0"/>
                <w:i w:val="0"/>
                <w:color w:val="0000FF"/>
                <w:sz w:val="22"/>
                <w:u w:val="single"/>
              </w:rPr>
              <w:fldChar w:fldCharType="end"/>
            </w:r>
          </w:p>
        </w:tc>
      </w:tr>
      <w:tr w14:paraId="4A85B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98BA68">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16D30891">
            <w:pPr>
              <w:spacing w:before="0" w:after="0"/>
              <w:ind w:left="135"/>
              <w:jc w:val="left"/>
            </w:pPr>
            <w:r>
              <w:rPr>
                <w:rFonts w:ascii="Times New Roman" w:hAnsi="Times New Roman"/>
                <w:b w:val="0"/>
                <w:i w:val="0"/>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5C9318C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3E46F9">
            <w:pPr>
              <w:spacing w:before="0" w:after="0" w:line="276" w:lineRule="auto"/>
              <w:ind w:left="135"/>
              <w:jc w:val="center"/>
            </w:pPr>
          </w:p>
        </w:tc>
        <w:tc>
          <w:tcPr>
            <w:tcW w:w="1611" w:type="dxa"/>
            <w:tcMar>
              <w:top w:w="50" w:type="dxa"/>
              <w:left w:w="100" w:type="dxa"/>
            </w:tcMar>
            <w:vAlign w:val="center"/>
          </w:tcPr>
          <w:p w14:paraId="63A00DB9">
            <w:pPr>
              <w:spacing w:before="0" w:after="0" w:line="276" w:lineRule="auto"/>
              <w:ind w:left="135"/>
              <w:jc w:val="center"/>
            </w:pPr>
          </w:p>
        </w:tc>
        <w:tc>
          <w:tcPr>
            <w:tcW w:w="1139" w:type="dxa"/>
            <w:tcMar>
              <w:top w:w="50" w:type="dxa"/>
              <w:left w:w="100" w:type="dxa"/>
            </w:tcMar>
            <w:vAlign w:val="center"/>
          </w:tcPr>
          <w:p w14:paraId="0AD910EC">
            <w:pPr>
              <w:spacing w:before="0" w:after="0"/>
              <w:ind w:left="135"/>
              <w:jc w:val="left"/>
            </w:pPr>
          </w:p>
        </w:tc>
        <w:tc>
          <w:tcPr>
            <w:tcW w:w="1959" w:type="dxa"/>
            <w:tcMar>
              <w:top w:w="50" w:type="dxa"/>
              <w:left w:w="100" w:type="dxa"/>
            </w:tcMar>
            <w:vAlign w:val="center"/>
          </w:tcPr>
          <w:p w14:paraId="4E47F1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"https://m.edsoo.ru/8bc4eb98" \h </w:instrText>
            </w:r>
            <w:r>
              <w:fldChar w:fldCharType="separate"/>
            </w:r>
            <w:r>
              <w:rPr>
                <w:rFonts w:ascii="Times New Roman" w:hAnsi="Times New Roman"/>
                <w:b w:val="0"/>
                <w:i w:val="0"/>
                <w:color w:val="0000FF"/>
                <w:sz w:val="22"/>
                <w:u w:val="single"/>
              </w:rPr>
              <w:t>https://m.edsoo.ru/8bc4eb98</w:t>
            </w:r>
            <w:r>
              <w:rPr>
                <w:rFonts w:ascii="Times New Roman" w:hAnsi="Times New Roman"/>
                <w:b w:val="0"/>
                <w:i w:val="0"/>
                <w:color w:val="0000FF"/>
                <w:sz w:val="22"/>
                <w:u w:val="single"/>
              </w:rPr>
              <w:fldChar w:fldCharType="end"/>
            </w:r>
          </w:p>
        </w:tc>
      </w:tr>
      <w:tr w14:paraId="226D7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52F147">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6BE57B23">
            <w:pPr>
              <w:spacing w:before="0" w:after="0"/>
              <w:ind w:left="135"/>
              <w:jc w:val="left"/>
            </w:pPr>
            <w:r>
              <w:rPr>
                <w:rFonts w:ascii="Times New Roman" w:hAnsi="Times New Roman"/>
                <w:b w:val="0"/>
                <w:i w:val="0"/>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14:paraId="6CFA021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023E595">
            <w:pPr>
              <w:spacing w:before="0" w:after="0" w:line="276" w:lineRule="auto"/>
              <w:ind w:left="135"/>
              <w:jc w:val="center"/>
            </w:pPr>
          </w:p>
        </w:tc>
        <w:tc>
          <w:tcPr>
            <w:tcW w:w="1611" w:type="dxa"/>
            <w:tcMar>
              <w:top w:w="50" w:type="dxa"/>
              <w:left w:w="100" w:type="dxa"/>
            </w:tcMar>
            <w:vAlign w:val="center"/>
          </w:tcPr>
          <w:p w14:paraId="72060705">
            <w:pPr>
              <w:spacing w:before="0" w:after="0" w:line="276" w:lineRule="auto"/>
              <w:ind w:left="135"/>
              <w:jc w:val="center"/>
            </w:pPr>
          </w:p>
        </w:tc>
        <w:tc>
          <w:tcPr>
            <w:tcW w:w="1139" w:type="dxa"/>
            <w:tcMar>
              <w:top w:w="50" w:type="dxa"/>
              <w:left w:w="100" w:type="dxa"/>
            </w:tcMar>
            <w:vAlign w:val="center"/>
          </w:tcPr>
          <w:p w14:paraId="7DB625AF">
            <w:pPr>
              <w:spacing w:before="0" w:after="0"/>
              <w:ind w:left="135"/>
              <w:jc w:val="left"/>
            </w:pPr>
          </w:p>
        </w:tc>
        <w:tc>
          <w:tcPr>
            <w:tcW w:w="1959" w:type="dxa"/>
            <w:tcMar>
              <w:top w:w="50" w:type="dxa"/>
              <w:left w:w="100" w:type="dxa"/>
            </w:tcMar>
            <w:vAlign w:val="center"/>
          </w:tcPr>
          <w:p w14:paraId="1EC293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"https://m.edsoo.ru/8bc4e576" \h </w:instrText>
            </w:r>
            <w:r>
              <w:fldChar w:fldCharType="separate"/>
            </w:r>
            <w:r>
              <w:rPr>
                <w:rFonts w:ascii="Times New Roman" w:hAnsi="Times New Roman"/>
                <w:b w:val="0"/>
                <w:i w:val="0"/>
                <w:color w:val="0000FF"/>
                <w:sz w:val="22"/>
                <w:u w:val="single"/>
              </w:rPr>
              <w:t>https://m.edsoo.ru/8bc4e576</w:t>
            </w:r>
            <w:r>
              <w:rPr>
                <w:rFonts w:ascii="Times New Roman" w:hAnsi="Times New Roman"/>
                <w:b w:val="0"/>
                <w:i w:val="0"/>
                <w:color w:val="0000FF"/>
                <w:sz w:val="22"/>
                <w:u w:val="single"/>
              </w:rPr>
              <w:fldChar w:fldCharType="end"/>
            </w:r>
          </w:p>
        </w:tc>
      </w:tr>
      <w:tr w14:paraId="499B6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76BAE1">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26FDC8AA">
            <w:pPr>
              <w:spacing w:before="0" w:after="0"/>
              <w:ind w:left="135"/>
              <w:jc w:val="left"/>
            </w:pPr>
            <w:r>
              <w:rPr>
                <w:rFonts w:ascii="Times New Roman" w:hAnsi="Times New Roman"/>
                <w:b w:val="0"/>
                <w:i w:val="0"/>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0A1120A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39A46F">
            <w:pPr>
              <w:spacing w:before="0" w:after="0" w:line="276" w:lineRule="auto"/>
              <w:ind w:left="135"/>
              <w:jc w:val="center"/>
            </w:pPr>
          </w:p>
        </w:tc>
        <w:tc>
          <w:tcPr>
            <w:tcW w:w="1611" w:type="dxa"/>
            <w:tcMar>
              <w:top w:w="50" w:type="dxa"/>
              <w:left w:w="100" w:type="dxa"/>
            </w:tcMar>
            <w:vAlign w:val="center"/>
          </w:tcPr>
          <w:p w14:paraId="5292B784">
            <w:pPr>
              <w:spacing w:before="0" w:after="0" w:line="276" w:lineRule="auto"/>
              <w:ind w:left="135"/>
              <w:jc w:val="center"/>
            </w:pPr>
          </w:p>
        </w:tc>
        <w:tc>
          <w:tcPr>
            <w:tcW w:w="1139" w:type="dxa"/>
            <w:tcMar>
              <w:top w:w="50" w:type="dxa"/>
              <w:left w:w="100" w:type="dxa"/>
            </w:tcMar>
            <w:vAlign w:val="center"/>
          </w:tcPr>
          <w:p w14:paraId="3B246ADC">
            <w:pPr>
              <w:spacing w:before="0" w:after="0"/>
              <w:ind w:left="135"/>
              <w:jc w:val="left"/>
            </w:pPr>
          </w:p>
        </w:tc>
        <w:tc>
          <w:tcPr>
            <w:tcW w:w="1959" w:type="dxa"/>
            <w:tcMar>
              <w:top w:w="50" w:type="dxa"/>
              <w:left w:w="100" w:type="dxa"/>
            </w:tcMar>
            <w:vAlign w:val="center"/>
          </w:tcPr>
          <w:p w14:paraId="29A6B8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1824A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A3E836D">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1C85DA8A">
            <w:pPr>
              <w:spacing w:before="0" w:after="0"/>
              <w:ind w:left="135"/>
              <w:jc w:val="left"/>
            </w:pPr>
            <w:r>
              <w:rPr>
                <w:rFonts w:ascii="Times New Roman" w:hAnsi="Times New Roman"/>
                <w:b w:val="0"/>
                <w:i w:val="0"/>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61F6B0D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235BD8">
            <w:pPr>
              <w:spacing w:before="0" w:after="0" w:line="276" w:lineRule="auto"/>
              <w:ind w:left="135"/>
              <w:jc w:val="center"/>
            </w:pPr>
          </w:p>
        </w:tc>
        <w:tc>
          <w:tcPr>
            <w:tcW w:w="1611" w:type="dxa"/>
            <w:tcMar>
              <w:top w:w="50" w:type="dxa"/>
              <w:left w:w="100" w:type="dxa"/>
            </w:tcMar>
            <w:vAlign w:val="center"/>
          </w:tcPr>
          <w:p w14:paraId="25589149">
            <w:pPr>
              <w:spacing w:before="0" w:after="0" w:line="276" w:lineRule="auto"/>
              <w:ind w:left="135"/>
              <w:jc w:val="center"/>
            </w:pPr>
          </w:p>
        </w:tc>
        <w:tc>
          <w:tcPr>
            <w:tcW w:w="1139" w:type="dxa"/>
            <w:tcMar>
              <w:top w:w="50" w:type="dxa"/>
              <w:left w:w="100" w:type="dxa"/>
            </w:tcMar>
            <w:vAlign w:val="center"/>
          </w:tcPr>
          <w:p w14:paraId="2292B26B">
            <w:pPr>
              <w:spacing w:before="0" w:after="0"/>
              <w:ind w:left="135"/>
              <w:jc w:val="left"/>
            </w:pPr>
          </w:p>
        </w:tc>
        <w:tc>
          <w:tcPr>
            <w:tcW w:w="1959" w:type="dxa"/>
            <w:tcMar>
              <w:top w:w="50" w:type="dxa"/>
              <w:left w:w="100" w:type="dxa"/>
            </w:tcMar>
            <w:vAlign w:val="center"/>
          </w:tcPr>
          <w:p w14:paraId="2B546B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"https://m.edsoo.ru/8bc4e45e" \h </w:instrText>
            </w:r>
            <w:r>
              <w:fldChar w:fldCharType="separate"/>
            </w:r>
            <w:r>
              <w:rPr>
                <w:rFonts w:ascii="Times New Roman" w:hAnsi="Times New Roman"/>
                <w:b w:val="0"/>
                <w:i w:val="0"/>
                <w:color w:val="0000FF"/>
                <w:sz w:val="22"/>
                <w:u w:val="single"/>
              </w:rPr>
              <w:t>https://m.edsoo.ru/8bc4e45e</w:t>
            </w:r>
            <w:r>
              <w:rPr>
                <w:rFonts w:ascii="Times New Roman" w:hAnsi="Times New Roman"/>
                <w:b w:val="0"/>
                <w:i w:val="0"/>
                <w:color w:val="0000FF"/>
                <w:sz w:val="22"/>
                <w:u w:val="single"/>
              </w:rPr>
              <w:fldChar w:fldCharType="end"/>
            </w:r>
          </w:p>
        </w:tc>
      </w:tr>
      <w:tr w14:paraId="4724C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FF0EAF">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3023169D">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43D51F3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BEE9882">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6883176C">
            <w:pPr>
              <w:spacing w:before="0" w:after="0" w:line="276" w:lineRule="auto"/>
              <w:ind w:left="135"/>
              <w:jc w:val="center"/>
            </w:pPr>
          </w:p>
        </w:tc>
        <w:tc>
          <w:tcPr>
            <w:tcW w:w="1139" w:type="dxa"/>
            <w:tcMar>
              <w:top w:w="50" w:type="dxa"/>
              <w:left w:w="100" w:type="dxa"/>
            </w:tcMar>
            <w:vAlign w:val="center"/>
          </w:tcPr>
          <w:p w14:paraId="7829035E">
            <w:pPr>
              <w:spacing w:before="0" w:after="0"/>
              <w:ind w:left="135"/>
              <w:jc w:val="left"/>
            </w:pPr>
          </w:p>
        </w:tc>
        <w:tc>
          <w:tcPr>
            <w:tcW w:w="1959" w:type="dxa"/>
            <w:tcMar>
              <w:top w:w="50" w:type="dxa"/>
              <w:left w:w="100" w:type="dxa"/>
            </w:tcMar>
            <w:vAlign w:val="center"/>
          </w:tcPr>
          <w:p w14:paraId="174277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"https://m.edsoo.ru/8bc4eecc" \h </w:instrText>
            </w:r>
            <w:r>
              <w:fldChar w:fldCharType="separate"/>
            </w:r>
            <w:r>
              <w:rPr>
                <w:rFonts w:ascii="Times New Roman" w:hAnsi="Times New Roman"/>
                <w:b w:val="0"/>
                <w:i w:val="0"/>
                <w:color w:val="0000FF"/>
                <w:sz w:val="22"/>
                <w:u w:val="single"/>
              </w:rPr>
              <w:t>https://m.edsoo.ru/8bc4eecc</w:t>
            </w:r>
            <w:r>
              <w:rPr>
                <w:rFonts w:ascii="Times New Roman" w:hAnsi="Times New Roman"/>
                <w:b w:val="0"/>
                <w:i w:val="0"/>
                <w:color w:val="0000FF"/>
                <w:sz w:val="22"/>
                <w:u w:val="single"/>
              </w:rPr>
              <w:fldChar w:fldCharType="end"/>
            </w:r>
          </w:p>
        </w:tc>
      </w:tr>
      <w:tr w14:paraId="5B185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FC00F5">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38F23BBA">
            <w:pPr>
              <w:spacing w:before="0" w:after="0"/>
              <w:ind w:left="135"/>
              <w:jc w:val="left"/>
            </w:pPr>
            <w:r>
              <w:rPr>
                <w:rFonts w:ascii="Times New Roman" w:hAnsi="Times New Roman"/>
                <w:b w:val="0"/>
                <w:i w:val="0"/>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7176BF9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5A845EF">
            <w:pPr>
              <w:spacing w:before="0" w:after="0" w:line="276" w:lineRule="auto"/>
              <w:ind w:left="135"/>
              <w:jc w:val="center"/>
            </w:pPr>
          </w:p>
        </w:tc>
        <w:tc>
          <w:tcPr>
            <w:tcW w:w="1611" w:type="dxa"/>
            <w:tcMar>
              <w:top w:w="50" w:type="dxa"/>
              <w:left w:w="100" w:type="dxa"/>
            </w:tcMar>
            <w:vAlign w:val="center"/>
          </w:tcPr>
          <w:p w14:paraId="7F4FCCDB">
            <w:pPr>
              <w:spacing w:before="0" w:after="0" w:line="276" w:lineRule="auto"/>
              <w:ind w:left="135"/>
              <w:jc w:val="center"/>
            </w:pPr>
          </w:p>
        </w:tc>
        <w:tc>
          <w:tcPr>
            <w:tcW w:w="1139" w:type="dxa"/>
            <w:tcMar>
              <w:top w:w="50" w:type="dxa"/>
              <w:left w:w="100" w:type="dxa"/>
            </w:tcMar>
            <w:vAlign w:val="center"/>
          </w:tcPr>
          <w:p w14:paraId="0C295F4A">
            <w:pPr>
              <w:spacing w:before="0" w:after="0"/>
              <w:ind w:left="135"/>
              <w:jc w:val="left"/>
            </w:pPr>
          </w:p>
        </w:tc>
        <w:tc>
          <w:tcPr>
            <w:tcW w:w="1959" w:type="dxa"/>
            <w:tcMar>
              <w:top w:w="50" w:type="dxa"/>
              <w:left w:w="100" w:type="dxa"/>
            </w:tcMar>
            <w:vAlign w:val="center"/>
          </w:tcPr>
          <w:p w14:paraId="7138A6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"https://m.edsoo.ru/8bc4ed00" \h </w:instrText>
            </w:r>
            <w:r>
              <w:fldChar w:fldCharType="separate"/>
            </w:r>
            <w:r>
              <w:rPr>
                <w:rFonts w:ascii="Times New Roman" w:hAnsi="Times New Roman"/>
                <w:b w:val="0"/>
                <w:i w:val="0"/>
                <w:color w:val="0000FF"/>
                <w:sz w:val="22"/>
                <w:u w:val="single"/>
              </w:rPr>
              <w:t>https://m.edsoo.ru/8bc4ed00</w:t>
            </w:r>
            <w:r>
              <w:rPr>
                <w:rFonts w:ascii="Times New Roman" w:hAnsi="Times New Roman"/>
                <w:b w:val="0"/>
                <w:i w:val="0"/>
                <w:color w:val="0000FF"/>
                <w:sz w:val="22"/>
                <w:u w:val="single"/>
              </w:rPr>
              <w:fldChar w:fldCharType="end"/>
            </w:r>
          </w:p>
        </w:tc>
      </w:tr>
      <w:tr w14:paraId="3C38E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7D7C01">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0B226F6D">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04C65A8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BA08CC">
            <w:pPr>
              <w:spacing w:before="0" w:after="0" w:line="276" w:lineRule="auto"/>
              <w:ind w:left="135"/>
              <w:jc w:val="center"/>
            </w:pPr>
          </w:p>
        </w:tc>
        <w:tc>
          <w:tcPr>
            <w:tcW w:w="1611" w:type="dxa"/>
            <w:tcMar>
              <w:top w:w="50" w:type="dxa"/>
              <w:left w:w="100" w:type="dxa"/>
            </w:tcMar>
            <w:vAlign w:val="center"/>
          </w:tcPr>
          <w:p w14:paraId="1D67AE54">
            <w:pPr>
              <w:spacing w:before="0" w:after="0" w:line="276" w:lineRule="auto"/>
              <w:ind w:left="135"/>
              <w:jc w:val="center"/>
            </w:pPr>
          </w:p>
        </w:tc>
        <w:tc>
          <w:tcPr>
            <w:tcW w:w="1139" w:type="dxa"/>
            <w:tcMar>
              <w:top w:w="50" w:type="dxa"/>
              <w:left w:w="100" w:type="dxa"/>
            </w:tcMar>
            <w:vAlign w:val="center"/>
          </w:tcPr>
          <w:p w14:paraId="1C790921">
            <w:pPr>
              <w:spacing w:before="0" w:after="0"/>
              <w:ind w:left="135"/>
              <w:jc w:val="left"/>
            </w:pPr>
          </w:p>
        </w:tc>
        <w:tc>
          <w:tcPr>
            <w:tcW w:w="1959" w:type="dxa"/>
            <w:tcMar>
              <w:top w:w="50" w:type="dxa"/>
              <w:left w:w="100" w:type="dxa"/>
            </w:tcMar>
            <w:vAlign w:val="center"/>
          </w:tcPr>
          <w:p w14:paraId="2FDE0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"https://m.edsoo.ru/8bc4d784" \h </w:instrText>
            </w:r>
            <w:r>
              <w:fldChar w:fldCharType="separate"/>
            </w:r>
            <w:r>
              <w:rPr>
                <w:rFonts w:ascii="Times New Roman" w:hAnsi="Times New Roman"/>
                <w:b w:val="0"/>
                <w:i w:val="0"/>
                <w:color w:val="0000FF"/>
                <w:sz w:val="22"/>
                <w:u w:val="single"/>
              </w:rPr>
              <w:t>https://m.edsoo.ru/8bc4d784</w:t>
            </w:r>
            <w:r>
              <w:rPr>
                <w:rFonts w:ascii="Times New Roman" w:hAnsi="Times New Roman"/>
                <w:b w:val="0"/>
                <w:i w:val="0"/>
                <w:color w:val="0000FF"/>
                <w:sz w:val="22"/>
                <w:u w:val="single"/>
              </w:rPr>
              <w:fldChar w:fldCharType="end"/>
            </w:r>
          </w:p>
        </w:tc>
      </w:tr>
      <w:tr w14:paraId="2CA7D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9571C8B">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7FABFAAD">
            <w:pPr>
              <w:spacing w:before="0" w:after="0"/>
              <w:ind w:left="135"/>
              <w:jc w:val="left"/>
            </w:pPr>
            <w:r>
              <w:rPr>
                <w:rFonts w:ascii="Times New Roman" w:hAnsi="Times New Roman"/>
                <w:b w:val="0"/>
                <w:i w:val="0"/>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25213D4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4E84FC">
            <w:pPr>
              <w:spacing w:before="0" w:after="0" w:line="276" w:lineRule="auto"/>
              <w:ind w:left="135"/>
              <w:jc w:val="center"/>
            </w:pPr>
          </w:p>
        </w:tc>
        <w:tc>
          <w:tcPr>
            <w:tcW w:w="1611" w:type="dxa"/>
            <w:tcMar>
              <w:top w:w="50" w:type="dxa"/>
              <w:left w:w="100" w:type="dxa"/>
            </w:tcMar>
            <w:vAlign w:val="center"/>
          </w:tcPr>
          <w:p w14:paraId="236BE97E">
            <w:pPr>
              <w:spacing w:before="0" w:after="0" w:line="276" w:lineRule="auto"/>
              <w:ind w:left="135"/>
              <w:jc w:val="center"/>
            </w:pPr>
          </w:p>
        </w:tc>
        <w:tc>
          <w:tcPr>
            <w:tcW w:w="1139" w:type="dxa"/>
            <w:tcMar>
              <w:top w:w="50" w:type="dxa"/>
              <w:left w:w="100" w:type="dxa"/>
            </w:tcMar>
            <w:vAlign w:val="center"/>
          </w:tcPr>
          <w:p w14:paraId="5033BD40">
            <w:pPr>
              <w:spacing w:before="0" w:after="0"/>
              <w:ind w:left="135"/>
              <w:jc w:val="left"/>
            </w:pPr>
          </w:p>
        </w:tc>
        <w:tc>
          <w:tcPr>
            <w:tcW w:w="1959" w:type="dxa"/>
            <w:tcMar>
              <w:top w:w="50" w:type="dxa"/>
              <w:left w:w="100" w:type="dxa"/>
            </w:tcMar>
            <w:vAlign w:val="center"/>
          </w:tcPr>
          <w:p w14:paraId="204B27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"https://m.edsoo.ru/8bc4d8a6" \h </w:instrText>
            </w:r>
            <w:r>
              <w:fldChar w:fldCharType="separate"/>
            </w:r>
            <w:r>
              <w:rPr>
                <w:rFonts w:ascii="Times New Roman" w:hAnsi="Times New Roman"/>
                <w:b w:val="0"/>
                <w:i w:val="0"/>
                <w:color w:val="0000FF"/>
                <w:sz w:val="22"/>
                <w:u w:val="single"/>
              </w:rPr>
              <w:t>https://m.edsoo.ru/8bc4d8a6</w:t>
            </w:r>
            <w:r>
              <w:rPr>
                <w:rFonts w:ascii="Times New Roman" w:hAnsi="Times New Roman"/>
                <w:b w:val="0"/>
                <w:i w:val="0"/>
                <w:color w:val="0000FF"/>
                <w:sz w:val="22"/>
                <w:u w:val="single"/>
              </w:rPr>
              <w:fldChar w:fldCharType="end"/>
            </w:r>
          </w:p>
        </w:tc>
      </w:tr>
      <w:tr w14:paraId="21AB7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F13983E">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0B55F93E">
            <w:pPr>
              <w:spacing w:before="0" w:after="0"/>
              <w:ind w:left="135"/>
              <w:jc w:val="left"/>
            </w:pPr>
            <w:r>
              <w:rPr>
                <w:rFonts w:ascii="Times New Roman" w:hAnsi="Times New Roman"/>
                <w:b w:val="0"/>
                <w:i w:val="0"/>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23CD5A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6F1EA23">
            <w:pPr>
              <w:spacing w:before="0" w:after="0" w:line="276" w:lineRule="auto"/>
              <w:ind w:left="135"/>
              <w:jc w:val="center"/>
            </w:pPr>
          </w:p>
        </w:tc>
        <w:tc>
          <w:tcPr>
            <w:tcW w:w="1611" w:type="dxa"/>
            <w:tcMar>
              <w:top w:w="50" w:type="dxa"/>
              <w:left w:w="100" w:type="dxa"/>
            </w:tcMar>
            <w:vAlign w:val="center"/>
          </w:tcPr>
          <w:p w14:paraId="6440BF1B">
            <w:pPr>
              <w:spacing w:before="0" w:after="0" w:line="276" w:lineRule="auto"/>
              <w:ind w:left="135"/>
              <w:jc w:val="center"/>
            </w:pPr>
          </w:p>
        </w:tc>
        <w:tc>
          <w:tcPr>
            <w:tcW w:w="1139" w:type="dxa"/>
            <w:tcMar>
              <w:top w:w="50" w:type="dxa"/>
              <w:left w:w="100" w:type="dxa"/>
            </w:tcMar>
            <w:vAlign w:val="center"/>
          </w:tcPr>
          <w:p w14:paraId="0A849104">
            <w:pPr>
              <w:spacing w:before="0" w:after="0"/>
              <w:ind w:left="135"/>
              <w:jc w:val="left"/>
            </w:pPr>
          </w:p>
        </w:tc>
        <w:tc>
          <w:tcPr>
            <w:tcW w:w="1959" w:type="dxa"/>
            <w:tcMar>
              <w:top w:w="50" w:type="dxa"/>
              <w:left w:w="100" w:type="dxa"/>
            </w:tcMar>
            <w:vAlign w:val="center"/>
          </w:tcPr>
          <w:p w14:paraId="467DCB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"https://m.edsoo.ru/8bc4e0f8" \h </w:instrText>
            </w:r>
            <w:r>
              <w:fldChar w:fldCharType="separate"/>
            </w:r>
            <w:r>
              <w:rPr>
                <w:rFonts w:ascii="Times New Roman" w:hAnsi="Times New Roman"/>
                <w:b w:val="0"/>
                <w:i w:val="0"/>
                <w:color w:val="0000FF"/>
                <w:sz w:val="22"/>
                <w:u w:val="single"/>
              </w:rPr>
              <w:t>https://m.edsoo.ru/8bc4e0f8</w:t>
            </w:r>
            <w:r>
              <w:rPr>
                <w:rFonts w:ascii="Times New Roman" w:hAnsi="Times New Roman"/>
                <w:b w:val="0"/>
                <w:i w:val="0"/>
                <w:color w:val="0000FF"/>
                <w:sz w:val="22"/>
                <w:u w:val="single"/>
              </w:rPr>
              <w:fldChar w:fldCharType="end"/>
            </w:r>
          </w:p>
        </w:tc>
      </w:tr>
      <w:tr w14:paraId="15F84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AEA338">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2D01F72B">
            <w:pPr>
              <w:spacing w:before="0" w:after="0"/>
              <w:ind w:left="135"/>
              <w:jc w:val="left"/>
            </w:pPr>
            <w:r>
              <w:rPr>
                <w:rFonts w:ascii="Times New Roman" w:hAnsi="Times New Roman"/>
                <w:b w:val="0"/>
                <w:i w:val="0"/>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64CC14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2EDE6C0">
            <w:pPr>
              <w:spacing w:before="0" w:after="0" w:line="276" w:lineRule="auto"/>
              <w:ind w:left="135"/>
              <w:jc w:val="center"/>
            </w:pPr>
          </w:p>
        </w:tc>
        <w:tc>
          <w:tcPr>
            <w:tcW w:w="1611" w:type="dxa"/>
            <w:tcMar>
              <w:top w:w="50" w:type="dxa"/>
              <w:left w:w="100" w:type="dxa"/>
            </w:tcMar>
            <w:vAlign w:val="center"/>
          </w:tcPr>
          <w:p w14:paraId="646A5FAF">
            <w:pPr>
              <w:spacing w:before="0" w:after="0" w:line="276" w:lineRule="auto"/>
              <w:ind w:left="135"/>
              <w:jc w:val="center"/>
            </w:pPr>
          </w:p>
        </w:tc>
        <w:tc>
          <w:tcPr>
            <w:tcW w:w="1139" w:type="dxa"/>
            <w:tcMar>
              <w:top w:w="50" w:type="dxa"/>
              <w:left w:w="100" w:type="dxa"/>
            </w:tcMar>
            <w:vAlign w:val="center"/>
          </w:tcPr>
          <w:p w14:paraId="32ECB5E0">
            <w:pPr>
              <w:spacing w:before="0" w:after="0"/>
              <w:ind w:left="135"/>
              <w:jc w:val="left"/>
            </w:pPr>
          </w:p>
        </w:tc>
        <w:tc>
          <w:tcPr>
            <w:tcW w:w="1959" w:type="dxa"/>
            <w:tcMar>
              <w:top w:w="50" w:type="dxa"/>
              <w:left w:w="100" w:type="dxa"/>
            </w:tcMar>
            <w:vAlign w:val="center"/>
          </w:tcPr>
          <w:p w14:paraId="2BC4F8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"https://m.edsoo.ru/8bc4d554" \h </w:instrText>
            </w:r>
            <w:r>
              <w:fldChar w:fldCharType="separate"/>
            </w:r>
            <w:r>
              <w:rPr>
                <w:rFonts w:ascii="Times New Roman" w:hAnsi="Times New Roman"/>
                <w:b w:val="0"/>
                <w:i w:val="0"/>
                <w:color w:val="0000FF"/>
                <w:sz w:val="22"/>
                <w:u w:val="single"/>
              </w:rPr>
              <w:t>https://m.edsoo.ru/8bc4d554</w:t>
            </w:r>
            <w:r>
              <w:rPr>
                <w:rFonts w:ascii="Times New Roman" w:hAnsi="Times New Roman"/>
                <w:b w:val="0"/>
                <w:i w:val="0"/>
                <w:color w:val="0000FF"/>
                <w:sz w:val="22"/>
                <w:u w:val="single"/>
              </w:rPr>
              <w:fldChar w:fldCharType="end"/>
            </w:r>
          </w:p>
        </w:tc>
      </w:tr>
      <w:tr w14:paraId="543CE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C10F826">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540A680F">
            <w:pPr>
              <w:spacing w:before="0" w:after="0"/>
              <w:ind w:left="135"/>
              <w:jc w:val="left"/>
            </w:pPr>
            <w:r>
              <w:rPr>
                <w:rFonts w:ascii="Times New Roman" w:hAnsi="Times New Roman"/>
                <w:b w:val="0"/>
                <w:i w:val="0"/>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1EEE1F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24F0BC">
            <w:pPr>
              <w:spacing w:before="0" w:after="0" w:line="276" w:lineRule="auto"/>
              <w:ind w:left="135"/>
              <w:jc w:val="center"/>
            </w:pPr>
          </w:p>
        </w:tc>
        <w:tc>
          <w:tcPr>
            <w:tcW w:w="1611" w:type="dxa"/>
            <w:tcMar>
              <w:top w:w="50" w:type="dxa"/>
              <w:left w:w="100" w:type="dxa"/>
            </w:tcMar>
            <w:vAlign w:val="center"/>
          </w:tcPr>
          <w:p w14:paraId="180AF6B0">
            <w:pPr>
              <w:spacing w:before="0" w:after="0" w:line="276" w:lineRule="auto"/>
              <w:ind w:left="135"/>
              <w:jc w:val="center"/>
            </w:pPr>
          </w:p>
        </w:tc>
        <w:tc>
          <w:tcPr>
            <w:tcW w:w="1139" w:type="dxa"/>
            <w:tcMar>
              <w:top w:w="50" w:type="dxa"/>
              <w:left w:w="100" w:type="dxa"/>
            </w:tcMar>
            <w:vAlign w:val="center"/>
          </w:tcPr>
          <w:p w14:paraId="0A0ADBAF">
            <w:pPr>
              <w:spacing w:before="0" w:after="0"/>
              <w:ind w:left="135"/>
              <w:jc w:val="left"/>
            </w:pPr>
          </w:p>
        </w:tc>
        <w:tc>
          <w:tcPr>
            <w:tcW w:w="1959" w:type="dxa"/>
            <w:tcMar>
              <w:top w:w="50" w:type="dxa"/>
              <w:left w:w="100" w:type="dxa"/>
            </w:tcMar>
            <w:vAlign w:val="center"/>
          </w:tcPr>
          <w:p w14:paraId="48AFC9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"https://m.edsoo.ru/8bc4dc98" \h </w:instrText>
            </w:r>
            <w:r>
              <w:fldChar w:fldCharType="separate"/>
            </w:r>
            <w:r>
              <w:rPr>
                <w:rFonts w:ascii="Times New Roman" w:hAnsi="Times New Roman"/>
                <w:b w:val="0"/>
                <w:i w:val="0"/>
                <w:color w:val="0000FF"/>
                <w:sz w:val="22"/>
                <w:u w:val="single"/>
              </w:rPr>
              <w:t>https://m.edsoo.ru/8bc4dc98</w:t>
            </w:r>
            <w:r>
              <w:rPr>
                <w:rFonts w:ascii="Times New Roman" w:hAnsi="Times New Roman"/>
                <w:b w:val="0"/>
                <w:i w:val="0"/>
                <w:color w:val="0000FF"/>
                <w:sz w:val="22"/>
                <w:u w:val="single"/>
              </w:rPr>
              <w:fldChar w:fldCharType="end"/>
            </w:r>
          </w:p>
        </w:tc>
      </w:tr>
      <w:tr w14:paraId="5ADB4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C7A082">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37067414">
            <w:pPr>
              <w:spacing w:before="0" w:after="0"/>
              <w:ind w:left="135"/>
              <w:jc w:val="left"/>
            </w:pPr>
            <w:r>
              <w:rPr>
                <w:rFonts w:ascii="Times New Roman" w:hAnsi="Times New Roman"/>
                <w:b w:val="0"/>
                <w:i w:val="0"/>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14:paraId="2214B6D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ABC7D55">
            <w:pPr>
              <w:spacing w:before="0" w:after="0" w:line="276" w:lineRule="auto"/>
              <w:ind w:left="135"/>
              <w:jc w:val="center"/>
            </w:pPr>
          </w:p>
        </w:tc>
        <w:tc>
          <w:tcPr>
            <w:tcW w:w="1611" w:type="dxa"/>
            <w:tcMar>
              <w:top w:w="50" w:type="dxa"/>
              <w:left w:w="100" w:type="dxa"/>
            </w:tcMar>
            <w:vAlign w:val="center"/>
          </w:tcPr>
          <w:p w14:paraId="62B06C9A">
            <w:pPr>
              <w:spacing w:before="0" w:after="0" w:line="276" w:lineRule="auto"/>
              <w:ind w:left="135"/>
              <w:jc w:val="center"/>
            </w:pPr>
          </w:p>
        </w:tc>
        <w:tc>
          <w:tcPr>
            <w:tcW w:w="1139" w:type="dxa"/>
            <w:tcMar>
              <w:top w:w="50" w:type="dxa"/>
              <w:left w:w="100" w:type="dxa"/>
            </w:tcMar>
            <w:vAlign w:val="center"/>
          </w:tcPr>
          <w:p w14:paraId="28BB54DA">
            <w:pPr>
              <w:spacing w:before="0" w:after="0"/>
              <w:ind w:left="135"/>
              <w:jc w:val="left"/>
            </w:pPr>
          </w:p>
        </w:tc>
        <w:tc>
          <w:tcPr>
            <w:tcW w:w="1959" w:type="dxa"/>
            <w:tcMar>
              <w:top w:w="50" w:type="dxa"/>
              <w:left w:w="100" w:type="dxa"/>
            </w:tcMar>
            <w:vAlign w:val="center"/>
          </w:tcPr>
          <w:p w14:paraId="347D27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"https://m.edsoo.ru/8bc4f1c4" \h </w:instrText>
            </w:r>
            <w:r>
              <w:fldChar w:fldCharType="separate"/>
            </w:r>
            <w:r>
              <w:rPr>
                <w:rFonts w:ascii="Times New Roman" w:hAnsi="Times New Roman"/>
                <w:b w:val="0"/>
                <w:i w:val="0"/>
                <w:color w:val="0000FF"/>
                <w:sz w:val="22"/>
                <w:u w:val="single"/>
              </w:rPr>
              <w:t>https://m.edsoo.ru/8bc4f1c4</w:t>
            </w:r>
            <w:r>
              <w:rPr>
                <w:rFonts w:ascii="Times New Roman" w:hAnsi="Times New Roman"/>
                <w:b w:val="0"/>
                <w:i w:val="0"/>
                <w:color w:val="0000FF"/>
                <w:sz w:val="22"/>
                <w:u w:val="single"/>
              </w:rPr>
              <w:fldChar w:fldCharType="end"/>
            </w:r>
          </w:p>
        </w:tc>
      </w:tr>
      <w:tr w14:paraId="5A1B9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5F8488">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773645F5">
            <w:pPr>
              <w:spacing w:before="0" w:after="0"/>
              <w:ind w:left="135"/>
              <w:jc w:val="left"/>
            </w:pPr>
            <w:r>
              <w:rPr>
                <w:rFonts w:ascii="Times New Roman" w:hAnsi="Times New Roman"/>
                <w:b w:val="0"/>
                <w:i w:val="0"/>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2B7CF4A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11828A2">
            <w:pPr>
              <w:spacing w:before="0" w:after="0" w:line="276" w:lineRule="auto"/>
              <w:ind w:left="135"/>
              <w:jc w:val="center"/>
            </w:pPr>
          </w:p>
        </w:tc>
        <w:tc>
          <w:tcPr>
            <w:tcW w:w="1611" w:type="dxa"/>
            <w:tcMar>
              <w:top w:w="50" w:type="dxa"/>
              <w:left w:w="100" w:type="dxa"/>
            </w:tcMar>
            <w:vAlign w:val="center"/>
          </w:tcPr>
          <w:p w14:paraId="6F8A3BDD">
            <w:pPr>
              <w:spacing w:before="0" w:after="0" w:line="276" w:lineRule="auto"/>
              <w:ind w:left="135"/>
              <w:jc w:val="center"/>
            </w:pPr>
          </w:p>
        </w:tc>
        <w:tc>
          <w:tcPr>
            <w:tcW w:w="1139" w:type="dxa"/>
            <w:tcMar>
              <w:top w:w="50" w:type="dxa"/>
              <w:left w:w="100" w:type="dxa"/>
            </w:tcMar>
            <w:vAlign w:val="center"/>
          </w:tcPr>
          <w:p w14:paraId="14D5B258">
            <w:pPr>
              <w:spacing w:before="0" w:after="0"/>
              <w:ind w:left="135"/>
              <w:jc w:val="left"/>
            </w:pPr>
          </w:p>
        </w:tc>
        <w:tc>
          <w:tcPr>
            <w:tcW w:w="1959" w:type="dxa"/>
            <w:tcMar>
              <w:top w:w="50" w:type="dxa"/>
              <w:left w:w="100" w:type="dxa"/>
            </w:tcMar>
            <w:vAlign w:val="center"/>
          </w:tcPr>
          <w:p w14:paraId="2F0779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"https://m.edsoo.ru/8bc4f548" \h </w:instrText>
            </w:r>
            <w:r>
              <w:fldChar w:fldCharType="separate"/>
            </w:r>
            <w:r>
              <w:rPr>
                <w:rFonts w:ascii="Times New Roman" w:hAnsi="Times New Roman"/>
                <w:b w:val="0"/>
                <w:i w:val="0"/>
                <w:color w:val="0000FF"/>
                <w:sz w:val="22"/>
                <w:u w:val="single"/>
              </w:rPr>
              <w:t>https://m.edsoo.ru/8bc4f548</w:t>
            </w:r>
            <w:r>
              <w:rPr>
                <w:rFonts w:ascii="Times New Roman" w:hAnsi="Times New Roman"/>
                <w:b w:val="0"/>
                <w:i w:val="0"/>
                <w:color w:val="0000FF"/>
                <w:sz w:val="22"/>
                <w:u w:val="single"/>
              </w:rPr>
              <w:fldChar w:fldCharType="end"/>
            </w:r>
          </w:p>
        </w:tc>
      </w:tr>
      <w:tr w14:paraId="15283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39FC42">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352335ED">
            <w:pPr>
              <w:spacing w:before="0" w:after="0"/>
              <w:ind w:left="135"/>
              <w:jc w:val="left"/>
            </w:pPr>
            <w:r>
              <w:rPr>
                <w:rFonts w:ascii="Times New Roman" w:hAnsi="Times New Roman"/>
                <w:b w:val="0"/>
                <w:i w:val="0"/>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7666DAC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625E3EA">
            <w:pPr>
              <w:spacing w:before="0" w:after="0" w:line="276" w:lineRule="auto"/>
              <w:ind w:left="135"/>
              <w:jc w:val="center"/>
            </w:pPr>
          </w:p>
        </w:tc>
        <w:tc>
          <w:tcPr>
            <w:tcW w:w="1611" w:type="dxa"/>
            <w:tcMar>
              <w:top w:w="50" w:type="dxa"/>
              <w:left w:w="100" w:type="dxa"/>
            </w:tcMar>
            <w:vAlign w:val="center"/>
          </w:tcPr>
          <w:p w14:paraId="2EF7516B">
            <w:pPr>
              <w:spacing w:before="0" w:after="0" w:line="276" w:lineRule="auto"/>
              <w:ind w:left="135"/>
              <w:jc w:val="center"/>
            </w:pPr>
          </w:p>
        </w:tc>
        <w:tc>
          <w:tcPr>
            <w:tcW w:w="1139" w:type="dxa"/>
            <w:tcMar>
              <w:top w:w="50" w:type="dxa"/>
              <w:left w:w="100" w:type="dxa"/>
            </w:tcMar>
            <w:vAlign w:val="center"/>
          </w:tcPr>
          <w:p w14:paraId="3CFA5ED6">
            <w:pPr>
              <w:spacing w:before="0" w:after="0"/>
              <w:ind w:left="135"/>
              <w:jc w:val="left"/>
            </w:pPr>
          </w:p>
        </w:tc>
        <w:tc>
          <w:tcPr>
            <w:tcW w:w="1959" w:type="dxa"/>
            <w:tcMar>
              <w:top w:w="50" w:type="dxa"/>
              <w:left w:w="100" w:type="dxa"/>
            </w:tcMar>
            <w:vAlign w:val="center"/>
          </w:tcPr>
          <w:p w14:paraId="0764E7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"https://m.edsoo.ru/8bc4f69c" \h </w:instrText>
            </w:r>
            <w:r>
              <w:fldChar w:fldCharType="separate"/>
            </w:r>
            <w:r>
              <w:rPr>
                <w:rFonts w:ascii="Times New Roman" w:hAnsi="Times New Roman"/>
                <w:b w:val="0"/>
                <w:i w:val="0"/>
                <w:color w:val="0000FF"/>
                <w:sz w:val="22"/>
                <w:u w:val="single"/>
              </w:rPr>
              <w:t>https://m.edsoo.ru/8bc4f69c</w:t>
            </w:r>
            <w:r>
              <w:rPr>
                <w:rFonts w:ascii="Times New Roman" w:hAnsi="Times New Roman"/>
                <w:b w:val="0"/>
                <w:i w:val="0"/>
                <w:color w:val="0000FF"/>
                <w:sz w:val="22"/>
                <w:u w:val="single"/>
              </w:rPr>
              <w:fldChar w:fldCharType="end"/>
            </w:r>
          </w:p>
        </w:tc>
      </w:tr>
      <w:tr w14:paraId="7BE786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6FF949">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355E91AC">
            <w:pPr>
              <w:spacing w:before="0" w:after="0"/>
              <w:ind w:left="135"/>
              <w:jc w:val="left"/>
            </w:pPr>
            <w:r>
              <w:rPr>
                <w:rFonts w:ascii="Times New Roman" w:hAnsi="Times New Roman"/>
                <w:b w:val="0"/>
                <w:i w:val="0"/>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45C48CF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CE2DE10">
            <w:pPr>
              <w:spacing w:before="0" w:after="0" w:line="276" w:lineRule="auto"/>
              <w:ind w:left="135"/>
              <w:jc w:val="center"/>
            </w:pPr>
          </w:p>
        </w:tc>
        <w:tc>
          <w:tcPr>
            <w:tcW w:w="1611" w:type="dxa"/>
            <w:tcMar>
              <w:top w:w="50" w:type="dxa"/>
              <w:left w:w="100" w:type="dxa"/>
            </w:tcMar>
            <w:vAlign w:val="center"/>
          </w:tcPr>
          <w:p w14:paraId="52A0109F">
            <w:pPr>
              <w:spacing w:before="0" w:after="0" w:line="276" w:lineRule="auto"/>
              <w:ind w:left="135"/>
              <w:jc w:val="center"/>
            </w:pPr>
          </w:p>
        </w:tc>
        <w:tc>
          <w:tcPr>
            <w:tcW w:w="1139" w:type="dxa"/>
            <w:tcMar>
              <w:top w:w="50" w:type="dxa"/>
              <w:left w:w="100" w:type="dxa"/>
            </w:tcMar>
            <w:vAlign w:val="center"/>
          </w:tcPr>
          <w:p w14:paraId="67C3D79B">
            <w:pPr>
              <w:spacing w:before="0" w:after="0"/>
              <w:ind w:left="135"/>
              <w:jc w:val="left"/>
            </w:pPr>
          </w:p>
        </w:tc>
        <w:tc>
          <w:tcPr>
            <w:tcW w:w="1959" w:type="dxa"/>
            <w:tcMar>
              <w:top w:w="50" w:type="dxa"/>
              <w:left w:w="100" w:type="dxa"/>
            </w:tcMar>
            <w:vAlign w:val="center"/>
          </w:tcPr>
          <w:p w14:paraId="7BF5EE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"https://m.edsoo.ru/8bc4f82c" \h </w:instrText>
            </w:r>
            <w:r>
              <w:fldChar w:fldCharType="separate"/>
            </w:r>
            <w:r>
              <w:rPr>
                <w:rFonts w:ascii="Times New Roman" w:hAnsi="Times New Roman"/>
                <w:b w:val="0"/>
                <w:i w:val="0"/>
                <w:color w:val="0000FF"/>
                <w:sz w:val="22"/>
                <w:u w:val="single"/>
              </w:rPr>
              <w:t>https://m.edsoo.ru/8bc4f82c</w:t>
            </w:r>
            <w:r>
              <w:rPr>
                <w:rFonts w:ascii="Times New Roman" w:hAnsi="Times New Roman"/>
                <w:b w:val="0"/>
                <w:i w:val="0"/>
                <w:color w:val="0000FF"/>
                <w:sz w:val="22"/>
                <w:u w:val="single"/>
              </w:rPr>
              <w:fldChar w:fldCharType="end"/>
            </w:r>
          </w:p>
        </w:tc>
      </w:tr>
      <w:tr w14:paraId="5277A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7C8076">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2303098B">
            <w:pPr>
              <w:spacing w:before="0" w:after="0"/>
              <w:ind w:left="135"/>
              <w:jc w:val="left"/>
            </w:pPr>
            <w:r>
              <w:rPr>
                <w:rFonts w:ascii="Times New Roman" w:hAnsi="Times New Roman"/>
                <w:b w:val="0"/>
                <w:i w:val="0"/>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557DBB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719C2AA">
            <w:pPr>
              <w:spacing w:before="0" w:after="0" w:line="276" w:lineRule="auto"/>
              <w:ind w:left="135"/>
              <w:jc w:val="center"/>
            </w:pPr>
          </w:p>
        </w:tc>
        <w:tc>
          <w:tcPr>
            <w:tcW w:w="1611" w:type="dxa"/>
            <w:tcMar>
              <w:top w:w="50" w:type="dxa"/>
              <w:left w:w="100" w:type="dxa"/>
            </w:tcMar>
            <w:vAlign w:val="center"/>
          </w:tcPr>
          <w:p w14:paraId="42322A56">
            <w:pPr>
              <w:spacing w:before="0" w:after="0" w:line="276" w:lineRule="auto"/>
              <w:ind w:left="135"/>
              <w:jc w:val="center"/>
            </w:pPr>
          </w:p>
        </w:tc>
        <w:tc>
          <w:tcPr>
            <w:tcW w:w="1139" w:type="dxa"/>
            <w:tcMar>
              <w:top w:w="50" w:type="dxa"/>
              <w:left w:w="100" w:type="dxa"/>
            </w:tcMar>
            <w:vAlign w:val="center"/>
          </w:tcPr>
          <w:p w14:paraId="5878CC26">
            <w:pPr>
              <w:spacing w:before="0" w:after="0"/>
              <w:ind w:left="135"/>
              <w:jc w:val="left"/>
            </w:pPr>
          </w:p>
        </w:tc>
        <w:tc>
          <w:tcPr>
            <w:tcW w:w="1959" w:type="dxa"/>
            <w:tcMar>
              <w:top w:w="50" w:type="dxa"/>
              <w:left w:w="100" w:type="dxa"/>
            </w:tcMar>
            <w:vAlign w:val="center"/>
          </w:tcPr>
          <w:p w14:paraId="73F41A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"https://m.edsoo.ru/8bc4f958" \h </w:instrText>
            </w:r>
            <w:r>
              <w:fldChar w:fldCharType="separate"/>
            </w:r>
            <w:r>
              <w:rPr>
                <w:rFonts w:ascii="Times New Roman" w:hAnsi="Times New Roman"/>
                <w:b w:val="0"/>
                <w:i w:val="0"/>
                <w:color w:val="0000FF"/>
                <w:sz w:val="22"/>
                <w:u w:val="single"/>
              </w:rPr>
              <w:t>https://m.edsoo.ru/8bc4f958</w:t>
            </w:r>
            <w:r>
              <w:rPr>
                <w:rFonts w:ascii="Times New Roman" w:hAnsi="Times New Roman"/>
                <w:b w:val="0"/>
                <w:i w:val="0"/>
                <w:color w:val="0000FF"/>
                <w:sz w:val="22"/>
                <w:u w:val="single"/>
              </w:rPr>
              <w:fldChar w:fldCharType="end"/>
            </w:r>
          </w:p>
        </w:tc>
      </w:tr>
      <w:tr w14:paraId="1DD26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71F1BE">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30A8139B">
            <w:pPr>
              <w:spacing w:before="0" w:after="0"/>
              <w:ind w:left="135"/>
              <w:jc w:val="left"/>
            </w:pPr>
            <w:r>
              <w:rPr>
                <w:rFonts w:ascii="Times New Roman" w:hAnsi="Times New Roman"/>
                <w:b w:val="0"/>
                <w:i w:val="0"/>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613EABC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C03D981">
            <w:pPr>
              <w:spacing w:before="0" w:after="0" w:line="276" w:lineRule="auto"/>
              <w:ind w:left="135"/>
              <w:jc w:val="center"/>
            </w:pPr>
          </w:p>
        </w:tc>
        <w:tc>
          <w:tcPr>
            <w:tcW w:w="1611" w:type="dxa"/>
            <w:tcMar>
              <w:top w:w="50" w:type="dxa"/>
              <w:left w:w="100" w:type="dxa"/>
            </w:tcMar>
            <w:vAlign w:val="center"/>
          </w:tcPr>
          <w:p w14:paraId="705988CC">
            <w:pPr>
              <w:spacing w:before="0" w:after="0" w:line="276" w:lineRule="auto"/>
              <w:ind w:left="135"/>
              <w:jc w:val="center"/>
            </w:pPr>
          </w:p>
        </w:tc>
        <w:tc>
          <w:tcPr>
            <w:tcW w:w="1139" w:type="dxa"/>
            <w:tcMar>
              <w:top w:w="50" w:type="dxa"/>
              <w:left w:w="100" w:type="dxa"/>
            </w:tcMar>
            <w:vAlign w:val="center"/>
          </w:tcPr>
          <w:p w14:paraId="3FB83B5F">
            <w:pPr>
              <w:spacing w:before="0" w:after="0"/>
              <w:ind w:left="135"/>
              <w:jc w:val="left"/>
            </w:pPr>
          </w:p>
        </w:tc>
        <w:tc>
          <w:tcPr>
            <w:tcW w:w="1959" w:type="dxa"/>
            <w:tcMar>
              <w:top w:w="50" w:type="dxa"/>
              <w:left w:w="100" w:type="dxa"/>
            </w:tcMar>
            <w:vAlign w:val="center"/>
          </w:tcPr>
          <w:p w14:paraId="588A6A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198E7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94F96D">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2EC0B5AA">
            <w:pPr>
              <w:spacing w:before="0" w:after="0"/>
              <w:ind w:left="135"/>
              <w:jc w:val="left"/>
            </w:pPr>
            <w:r>
              <w:rPr>
                <w:rFonts w:ascii="Times New Roman" w:hAnsi="Times New Roman"/>
                <w:b w:val="0"/>
                <w:i w:val="0"/>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5E6E976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3F8E971">
            <w:pPr>
              <w:spacing w:before="0" w:after="0" w:line="276" w:lineRule="auto"/>
              <w:ind w:left="135"/>
              <w:jc w:val="center"/>
            </w:pPr>
          </w:p>
        </w:tc>
        <w:tc>
          <w:tcPr>
            <w:tcW w:w="1611" w:type="dxa"/>
            <w:tcMar>
              <w:top w:w="50" w:type="dxa"/>
              <w:left w:w="100" w:type="dxa"/>
            </w:tcMar>
            <w:vAlign w:val="center"/>
          </w:tcPr>
          <w:p w14:paraId="00668EC0">
            <w:pPr>
              <w:spacing w:before="0" w:after="0" w:line="276" w:lineRule="auto"/>
              <w:ind w:left="135"/>
              <w:jc w:val="center"/>
            </w:pPr>
          </w:p>
        </w:tc>
        <w:tc>
          <w:tcPr>
            <w:tcW w:w="1139" w:type="dxa"/>
            <w:tcMar>
              <w:top w:w="50" w:type="dxa"/>
              <w:left w:w="100" w:type="dxa"/>
            </w:tcMar>
            <w:vAlign w:val="center"/>
          </w:tcPr>
          <w:p w14:paraId="4B79934A">
            <w:pPr>
              <w:spacing w:before="0" w:after="0"/>
              <w:ind w:left="135"/>
              <w:jc w:val="left"/>
            </w:pPr>
          </w:p>
        </w:tc>
        <w:tc>
          <w:tcPr>
            <w:tcW w:w="1959" w:type="dxa"/>
            <w:tcMar>
              <w:top w:w="50" w:type="dxa"/>
              <w:left w:w="100" w:type="dxa"/>
            </w:tcMar>
            <w:vAlign w:val="center"/>
          </w:tcPr>
          <w:p w14:paraId="5894C2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"https://m.edsoo.ru/8bc4fe30" \h </w:instrText>
            </w:r>
            <w:r>
              <w:fldChar w:fldCharType="separate"/>
            </w:r>
            <w:r>
              <w:rPr>
                <w:rFonts w:ascii="Times New Roman" w:hAnsi="Times New Roman"/>
                <w:b w:val="0"/>
                <w:i w:val="0"/>
                <w:color w:val="0000FF"/>
                <w:sz w:val="22"/>
                <w:u w:val="single"/>
              </w:rPr>
              <w:t>https://m.edsoo.ru/8bc4fe30</w:t>
            </w:r>
            <w:r>
              <w:rPr>
                <w:rFonts w:ascii="Times New Roman" w:hAnsi="Times New Roman"/>
                <w:b w:val="0"/>
                <w:i w:val="0"/>
                <w:color w:val="0000FF"/>
                <w:sz w:val="22"/>
                <w:u w:val="single"/>
              </w:rPr>
              <w:fldChar w:fldCharType="end"/>
            </w:r>
          </w:p>
        </w:tc>
      </w:tr>
      <w:tr w14:paraId="79696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C565C9">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34BD16B0">
            <w:pPr>
              <w:spacing w:before="0" w:after="0"/>
              <w:ind w:left="135"/>
              <w:jc w:val="left"/>
            </w:pPr>
            <w:r>
              <w:rPr>
                <w:rFonts w:ascii="Times New Roman" w:hAnsi="Times New Roman"/>
                <w:b w:val="0"/>
                <w:i w:val="0"/>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3BF95B8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D28AE8">
            <w:pPr>
              <w:spacing w:before="0" w:after="0" w:line="276" w:lineRule="auto"/>
              <w:ind w:left="135"/>
              <w:jc w:val="center"/>
            </w:pPr>
          </w:p>
        </w:tc>
        <w:tc>
          <w:tcPr>
            <w:tcW w:w="1611" w:type="dxa"/>
            <w:tcMar>
              <w:top w:w="50" w:type="dxa"/>
              <w:left w:w="100" w:type="dxa"/>
            </w:tcMar>
            <w:vAlign w:val="center"/>
          </w:tcPr>
          <w:p w14:paraId="3F83F024">
            <w:pPr>
              <w:spacing w:before="0" w:after="0" w:line="276" w:lineRule="auto"/>
              <w:ind w:left="135"/>
              <w:jc w:val="center"/>
            </w:pPr>
          </w:p>
        </w:tc>
        <w:tc>
          <w:tcPr>
            <w:tcW w:w="1139" w:type="dxa"/>
            <w:tcMar>
              <w:top w:w="50" w:type="dxa"/>
              <w:left w:w="100" w:type="dxa"/>
            </w:tcMar>
            <w:vAlign w:val="center"/>
          </w:tcPr>
          <w:p w14:paraId="05288142">
            <w:pPr>
              <w:spacing w:before="0" w:after="0"/>
              <w:ind w:left="135"/>
              <w:jc w:val="left"/>
            </w:pPr>
          </w:p>
        </w:tc>
        <w:tc>
          <w:tcPr>
            <w:tcW w:w="1959" w:type="dxa"/>
            <w:tcMar>
              <w:top w:w="50" w:type="dxa"/>
              <w:left w:w="100" w:type="dxa"/>
            </w:tcMar>
            <w:vAlign w:val="center"/>
          </w:tcPr>
          <w:p w14:paraId="0C8943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"https://m.edsoo.ru/8bc4ff70" \h </w:instrText>
            </w:r>
            <w:r>
              <w:fldChar w:fldCharType="separate"/>
            </w:r>
            <w:r>
              <w:rPr>
                <w:rFonts w:ascii="Times New Roman" w:hAnsi="Times New Roman"/>
                <w:b w:val="0"/>
                <w:i w:val="0"/>
                <w:color w:val="0000FF"/>
                <w:sz w:val="22"/>
                <w:u w:val="single"/>
              </w:rPr>
              <w:t>https://m.edsoo.ru/8bc4ff70</w:t>
            </w:r>
            <w:r>
              <w:rPr>
                <w:rFonts w:ascii="Times New Roman" w:hAnsi="Times New Roman"/>
                <w:b w:val="0"/>
                <w:i w:val="0"/>
                <w:color w:val="0000FF"/>
                <w:sz w:val="22"/>
                <w:u w:val="single"/>
              </w:rPr>
              <w:fldChar w:fldCharType="end"/>
            </w:r>
          </w:p>
        </w:tc>
      </w:tr>
      <w:tr w14:paraId="37569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D8A5E27">
            <w:pPr>
              <w:spacing w:before="0" w:after="0"/>
              <w:ind w:left="0"/>
              <w:jc w:val="left"/>
            </w:pPr>
            <w:r>
              <w:rPr>
                <w:rFonts w:ascii="Times New Roman" w:hAnsi="Times New Roman"/>
                <w:b w:val="0"/>
                <w:i w:val="0"/>
                <w:color w:val="000000"/>
                <w:sz w:val="24"/>
              </w:rPr>
              <w:t>69</w:t>
            </w:r>
          </w:p>
        </w:tc>
        <w:tc>
          <w:tcPr>
            <w:tcW w:w="3168" w:type="dxa"/>
            <w:tcMar>
              <w:top w:w="50" w:type="dxa"/>
              <w:left w:w="100" w:type="dxa"/>
            </w:tcMar>
            <w:vAlign w:val="center"/>
          </w:tcPr>
          <w:p w14:paraId="4CE47E7F">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15" w:type="dxa"/>
            <w:tcMar>
              <w:top w:w="50" w:type="dxa"/>
              <w:left w:w="100" w:type="dxa"/>
            </w:tcMar>
            <w:vAlign w:val="center"/>
          </w:tcPr>
          <w:p w14:paraId="36BBD8F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8610B8D">
            <w:pPr>
              <w:spacing w:before="0" w:after="0" w:line="276" w:lineRule="auto"/>
              <w:ind w:left="135"/>
              <w:jc w:val="center"/>
            </w:pPr>
          </w:p>
        </w:tc>
        <w:tc>
          <w:tcPr>
            <w:tcW w:w="1611" w:type="dxa"/>
            <w:tcMar>
              <w:top w:w="50" w:type="dxa"/>
              <w:left w:w="100" w:type="dxa"/>
            </w:tcMar>
            <w:vAlign w:val="center"/>
          </w:tcPr>
          <w:p w14:paraId="02C9C6C2">
            <w:pPr>
              <w:spacing w:before="0" w:after="0" w:line="276" w:lineRule="auto"/>
              <w:ind w:left="135"/>
              <w:jc w:val="center"/>
            </w:pPr>
          </w:p>
        </w:tc>
        <w:tc>
          <w:tcPr>
            <w:tcW w:w="1139" w:type="dxa"/>
            <w:tcMar>
              <w:top w:w="50" w:type="dxa"/>
              <w:left w:w="100" w:type="dxa"/>
            </w:tcMar>
            <w:vAlign w:val="center"/>
          </w:tcPr>
          <w:p w14:paraId="20D6FB18">
            <w:pPr>
              <w:spacing w:before="0" w:after="0"/>
              <w:ind w:left="135"/>
              <w:jc w:val="left"/>
            </w:pPr>
          </w:p>
        </w:tc>
        <w:tc>
          <w:tcPr>
            <w:tcW w:w="1959" w:type="dxa"/>
            <w:tcMar>
              <w:top w:w="50" w:type="dxa"/>
              <w:left w:w="100" w:type="dxa"/>
            </w:tcMar>
            <w:vAlign w:val="center"/>
          </w:tcPr>
          <w:p w14:paraId="54CDD7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"https://m.edsoo.ru/8bc50358" \h </w:instrText>
            </w:r>
            <w:r>
              <w:fldChar w:fldCharType="separate"/>
            </w:r>
            <w:r>
              <w:rPr>
                <w:rFonts w:ascii="Times New Roman" w:hAnsi="Times New Roman"/>
                <w:b w:val="0"/>
                <w:i w:val="0"/>
                <w:color w:val="0000FF"/>
                <w:sz w:val="22"/>
                <w:u w:val="single"/>
              </w:rPr>
              <w:t>https://m.edsoo.ru/8bc50358</w:t>
            </w:r>
            <w:r>
              <w:rPr>
                <w:rFonts w:ascii="Times New Roman" w:hAnsi="Times New Roman"/>
                <w:b w:val="0"/>
                <w:i w:val="0"/>
                <w:color w:val="0000FF"/>
                <w:sz w:val="22"/>
                <w:u w:val="single"/>
              </w:rPr>
              <w:fldChar w:fldCharType="end"/>
            </w:r>
          </w:p>
        </w:tc>
      </w:tr>
      <w:tr w14:paraId="5ED72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1B5D98">
            <w:pPr>
              <w:spacing w:before="0" w:after="0"/>
              <w:ind w:left="0"/>
              <w:jc w:val="left"/>
            </w:pPr>
            <w:r>
              <w:rPr>
                <w:rFonts w:ascii="Times New Roman" w:hAnsi="Times New Roman"/>
                <w:b w:val="0"/>
                <w:i w:val="0"/>
                <w:color w:val="000000"/>
                <w:sz w:val="24"/>
              </w:rPr>
              <w:t>70</w:t>
            </w:r>
          </w:p>
        </w:tc>
        <w:tc>
          <w:tcPr>
            <w:tcW w:w="3168" w:type="dxa"/>
            <w:tcMar>
              <w:top w:w="50" w:type="dxa"/>
              <w:left w:w="100" w:type="dxa"/>
            </w:tcMar>
            <w:vAlign w:val="center"/>
          </w:tcPr>
          <w:p w14:paraId="34475BD8">
            <w:pPr>
              <w:spacing w:before="0" w:after="0"/>
              <w:ind w:left="135"/>
              <w:jc w:val="left"/>
            </w:pPr>
            <w:r>
              <w:rPr>
                <w:rFonts w:ascii="Times New Roman" w:hAnsi="Times New Roman"/>
                <w:b w:val="0"/>
                <w:i w:val="0"/>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5C8A551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F03A57C">
            <w:pPr>
              <w:spacing w:before="0" w:after="0" w:line="276" w:lineRule="auto"/>
              <w:ind w:left="135"/>
              <w:jc w:val="center"/>
            </w:pPr>
          </w:p>
        </w:tc>
        <w:tc>
          <w:tcPr>
            <w:tcW w:w="1611" w:type="dxa"/>
            <w:tcMar>
              <w:top w:w="50" w:type="dxa"/>
              <w:left w:w="100" w:type="dxa"/>
            </w:tcMar>
            <w:vAlign w:val="center"/>
          </w:tcPr>
          <w:p w14:paraId="234964CE">
            <w:pPr>
              <w:spacing w:before="0" w:after="0" w:line="276" w:lineRule="auto"/>
              <w:ind w:left="135"/>
              <w:jc w:val="center"/>
            </w:pPr>
          </w:p>
        </w:tc>
        <w:tc>
          <w:tcPr>
            <w:tcW w:w="1139" w:type="dxa"/>
            <w:tcMar>
              <w:top w:w="50" w:type="dxa"/>
              <w:left w:w="100" w:type="dxa"/>
            </w:tcMar>
            <w:vAlign w:val="center"/>
          </w:tcPr>
          <w:p w14:paraId="01EE8BE9">
            <w:pPr>
              <w:spacing w:before="0" w:after="0"/>
              <w:ind w:left="135"/>
              <w:jc w:val="left"/>
            </w:pPr>
          </w:p>
        </w:tc>
        <w:tc>
          <w:tcPr>
            <w:tcW w:w="1959" w:type="dxa"/>
            <w:tcMar>
              <w:top w:w="50" w:type="dxa"/>
              <w:left w:w="100" w:type="dxa"/>
            </w:tcMar>
            <w:vAlign w:val="center"/>
          </w:tcPr>
          <w:p w14:paraId="392F82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"https://m.edsoo.ru/8bc504ac" \h </w:instrText>
            </w:r>
            <w:r>
              <w:fldChar w:fldCharType="separate"/>
            </w:r>
            <w:r>
              <w:rPr>
                <w:rFonts w:ascii="Times New Roman" w:hAnsi="Times New Roman"/>
                <w:b w:val="0"/>
                <w:i w:val="0"/>
                <w:color w:val="0000FF"/>
                <w:sz w:val="22"/>
                <w:u w:val="single"/>
              </w:rPr>
              <w:t>https://m.edsoo.ru/8bc504ac</w:t>
            </w:r>
            <w:r>
              <w:rPr>
                <w:rFonts w:ascii="Times New Roman" w:hAnsi="Times New Roman"/>
                <w:b w:val="0"/>
                <w:i w:val="0"/>
                <w:color w:val="0000FF"/>
                <w:sz w:val="22"/>
                <w:u w:val="single"/>
              </w:rPr>
              <w:fldChar w:fldCharType="end"/>
            </w:r>
          </w:p>
        </w:tc>
      </w:tr>
      <w:tr w14:paraId="15D7B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2B4849">
            <w:pPr>
              <w:spacing w:before="0" w:after="0"/>
              <w:ind w:left="0"/>
              <w:jc w:val="left"/>
            </w:pPr>
            <w:r>
              <w:rPr>
                <w:rFonts w:ascii="Times New Roman" w:hAnsi="Times New Roman"/>
                <w:b w:val="0"/>
                <w:i w:val="0"/>
                <w:color w:val="000000"/>
                <w:sz w:val="24"/>
              </w:rPr>
              <w:t>71</w:t>
            </w:r>
          </w:p>
        </w:tc>
        <w:tc>
          <w:tcPr>
            <w:tcW w:w="3168" w:type="dxa"/>
            <w:tcMar>
              <w:top w:w="50" w:type="dxa"/>
              <w:left w:w="100" w:type="dxa"/>
            </w:tcMar>
            <w:vAlign w:val="center"/>
          </w:tcPr>
          <w:p w14:paraId="5E572D85">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14:paraId="13A1C2C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CCD1487">
            <w:pPr>
              <w:spacing w:before="0" w:after="0" w:line="276" w:lineRule="auto"/>
              <w:ind w:left="135"/>
              <w:jc w:val="center"/>
            </w:pPr>
          </w:p>
        </w:tc>
        <w:tc>
          <w:tcPr>
            <w:tcW w:w="1611" w:type="dxa"/>
            <w:tcMar>
              <w:top w:w="50" w:type="dxa"/>
              <w:left w:w="100" w:type="dxa"/>
            </w:tcMar>
            <w:vAlign w:val="center"/>
          </w:tcPr>
          <w:p w14:paraId="0F50A9DC">
            <w:pPr>
              <w:spacing w:before="0" w:after="0" w:line="276" w:lineRule="auto"/>
              <w:ind w:left="135"/>
              <w:jc w:val="center"/>
            </w:pPr>
          </w:p>
        </w:tc>
        <w:tc>
          <w:tcPr>
            <w:tcW w:w="1139" w:type="dxa"/>
            <w:tcMar>
              <w:top w:w="50" w:type="dxa"/>
              <w:left w:w="100" w:type="dxa"/>
            </w:tcMar>
            <w:vAlign w:val="center"/>
          </w:tcPr>
          <w:p w14:paraId="67689E11">
            <w:pPr>
              <w:spacing w:before="0" w:after="0"/>
              <w:ind w:left="135"/>
              <w:jc w:val="left"/>
            </w:pPr>
          </w:p>
        </w:tc>
        <w:tc>
          <w:tcPr>
            <w:tcW w:w="1959" w:type="dxa"/>
            <w:tcMar>
              <w:top w:w="50" w:type="dxa"/>
              <w:left w:w="100" w:type="dxa"/>
            </w:tcMar>
            <w:vAlign w:val="center"/>
          </w:tcPr>
          <w:p w14:paraId="4E522B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"https://m.edsoo.ru/8bc5072c" \h </w:instrText>
            </w:r>
            <w:r>
              <w:fldChar w:fldCharType="separate"/>
            </w:r>
            <w:r>
              <w:rPr>
                <w:rFonts w:ascii="Times New Roman" w:hAnsi="Times New Roman"/>
                <w:b w:val="0"/>
                <w:i w:val="0"/>
                <w:color w:val="0000FF"/>
                <w:sz w:val="22"/>
                <w:u w:val="single"/>
              </w:rPr>
              <w:t>https://m.edsoo.ru/8bc5072c</w:t>
            </w:r>
            <w:r>
              <w:rPr>
                <w:rFonts w:ascii="Times New Roman" w:hAnsi="Times New Roman"/>
                <w:b w:val="0"/>
                <w:i w:val="0"/>
                <w:color w:val="0000FF"/>
                <w:sz w:val="22"/>
                <w:u w:val="single"/>
              </w:rPr>
              <w:fldChar w:fldCharType="end"/>
            </w:r>
          </w:p>
        </w:tc>
      </w:tr>
      <w:tr w14:paraId="25EC0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A0A687D">
            <w:pPr>
              <w:spacing w:before="0" w:after="0"/>
              <w:ind w:left="0"/>
              <w:jc w:val="left"/>
            </w:pPr>
            <w:r>
              <w:rPr>
                <w:rFonts w:ascii="Times New Roman" w:hAnsi="Times New Roman"/>
                <w:b w:val="0"/>
                <w:i w:val="0"/>
                <w:color w:val="000000"/>
                <w:sz w:val="24"/>
              </w:rPr>
              <w:t>72</w:t>
            </w:r>
          </w:p>
        </w:tc>
        <w:tc>
          <w:tcPr>
            <w:tcW w:w="3168" w:type="dxa"/>
            <w:tcMar>
              <w:top w:w="50" w:type="dxa"/>
              <w:left w:w="100" w:type="dxa"/>
            </w:tcMar>
            <w:vAlign w:val="center"/>
          </w:tcPr>
          <w:p w14:paraId="45E00308">
            <w:pPr>
              <w:spacing w:before="0" w:after="0"/>
              <w:ind w:left="135"/>
              <w:jc w:val="left"/>
            </w:pPr>
            <w:r>
              <w:rPr>
                <w:rFonts w:ascii="Times New Roman" w:hAnsi="Times New Roman"/>
                <w:b w:val="0"/>
                <w:i w:val="0"/>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6A19115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04D5E2">
            <w:pPr>
              <w:spacing w:before="0" w:after="0" w:line="276" w:lineRule="auto"/>
              <w:ind w:left="135"/>
              <w:jc w:val="center"/>
            </w:pPr>
          </w:p>
        </w:tc>
        <w:tc>
          <w:tcPr>
            <w:tcW w:w="1611" w:type="dxa"/>
            <w:tcMar>
              <w:top w:w="50" w:type="dxa"/>
              <w:left w:w="100" w:type="dxa"/>
            </w:tcMar>
            <w:vAlign w:val="center"/>
          </w:tcPr>
          <w:p w14:paraId="01C0B3FF">
            <w:pPr>
              <w:spacing w:before="0" w:after="0" w:line="276" w:lineRule="auto"/>
              <w:ind w:left="135"/>
              <w:jc w:val="center"/>
            </w:pPr>
          </w:p>
        </w:tc>
        <w:tc>
          <w:tcPr>
            <w:tcW w:w="1139" w:type="dxa"/>
            <w:tcMar>
              <w:top w:w="50" w:type="dxa"/>
              <w:left w:w="100" w:type="dxa"/>
            </w:tcMar>
            <w:vAlign w:val="center"/>
          </w:tcPr>
          <w:p w14:paraId="47437F4A">
            <w:pPr>
              <w:spacing w:before="0" w:after="0"/>
              <w:ind w:left="135"/>
              <w:jc w:val="left"/>
            </w:pPr>
          </w:p>
        </w:tc>
        <w:tc>
          <w:tcPr>
            <w:tcW w:w="1959" w:type="dxa"/>
            <w:tcMar>
              <w:top w:w="50" w:type="dxa"/>
              <w:left w:w="100" w:type="dxa"/>
            </w:tcMar>
            <w:vAlign w:val="center"/>
          </w:tcPr>
          <w:p w14:paraId="2017EB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"https://m.edsoo.ru/8bc50876" \h </w:instrText>
            </w:r>
            <w:r>
              <w:fldChar w:fldCharType="separate"/>
            </w:r>
            <w:r>
              <w:rPr>
                <w:rFonts w:ascii="Times New Roman" w:hAnsi="Times New Roman"/>
                <w:b w:val="0"/>
                <w:i w:val="0"/>
                <w:color w:val="0000FF"/>
                <w:sz w:val="22"/>
                <w:u w:val="single"/>
              </w:rPr>
              <w:t>https://m.edsoo.ru/8bc50876</w:t>
            </w:r>
            <w:r>
              <w:rPr>
                <w:rFonts w:ascii="Times New Roman" w:hAnsi="Times New Roman"/>
                <w:b w:val="0"/>
                <w:i w:val="0"/>
                <w:color w:val="0000FF"/>
                <w:sz w:val="22"/>
                <w:u w:val="single"/>
              </w:rPr>
              <w:fldChar w:fldCharType="end"/>
            </w:r>
          </w:p>
        </w:tc>
      </w:tr>
      <w:tr w14:paraId="306CD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3AF5D01">
            <w:pPr>
              <w:spacing w:before="0" w:after="0"/>
              <w:ind w:left="0"/>
              <w:jc w:val="left"/>
            </w:pPr>
            <w:r>
              <w:rPr>
                <w:rFonts w:ascii="Times New Roman" w:hAnsi="Times New Roman"/>
                <w:b w:val="0"/>
                <w:i w:val="0"/>
                <w:color w:val="000000"/>
                <w:sz w:val="24"/>
              </w:rPr>
              <w:t>73</w:t>
            </w:r>
          </w:p>
        </w:tc>
        <w:tc>
          <w:tcPr>
            <w:tcW w:w="3168" w:type="dxa"/>
            <w:tcMar>
              <w:top w:w="50" w:type="dxa"/>
              <w:left w:w="100" w:type="dxa"/>
            </w:tcMar>
            <w:vAlign w:val="center"/>
          </w:tcPr>
          <w:p w14:paraId="0A59A513">
            <w:pPr>
              <w:spacing w:before="0" w:after="0"/>
              <w:ind w:left="135"/>
              <w:jc w:val="left"/>
            </w:pPr>
            <w:r>
              <w:rPr>
                <w:rFonts w:ascii="Times New Roman" w:hAnsi="Times New Roman"/>
                <w:b w:val="0"/>
                <w:i w:val="0"/>
                <w:color w:val="000000"/>
                <w:sz w:val="24"/>
              </w:rPr>
              <w:t>Восприятие картин природы в стихотворениях С.А. Есенина</w:t>
            </w:r>
          </w:p>
        </w:tc>
        <w:tc>
          <w:tcPr>
            <w:tcW w:w="815" w:type="dxa"/>
            <w:tcMar>
              <w:top w:w="50" w:type="dxa"/>
              <w:left w:w="100" w:type="dxa"/>
            </w:tcMar>
            <w:vAlign w:val="center"/>
          </w:tcPr>
          <w:p w14:paraId="51F080E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8637761">
            <w:pPr>
              <w:spacing w:before="0" w:after="0" w:line="276" w:lineRule="auto"/>
              <w:ind w:left="135"/>
              <w:jc w:val="center"/>
            </w:pPr>
          </w:p>
        </w:tc>
        <w:tc>
          <w:tcPr>
            <w:tcW w:w="1611" w:type="dxa"/>
            <w:tcMar>
              <w:top w:w="50" w:type="dxa"/>
              <w:left w:w="100" w:type="dxa"/>
            </w:tcMar>
            <w:vAlign w:val="center"/>
          </w:tcPr>
          <w:p w14:paraId="65E1FC9F">
            <w:pPr>
              <w:spacing w:before="0" w:after="0" w:line="276" w:lineRule="auto"/>
              <w:ind w:left="135"/>
              <w:jc w:val="center"/>
            </w:pPr>
          </w:p>
        </w:tc>
        <w:tc>
          <w:tcPr>
            <w:tcW w:w="1139" w:type="dxa"/>
            <w:tcMar>
              <w:top w:w="50" w:type="dxa"/>
              <w:left w:w="100" w:type="dxa"/>
            </w:tcMar>
            <w:vAlign w:val="center"/>
          </w:tcPr>
          <w:p w14:paraId="5A5F126B">
            <w:pPr>
              <w:spacing w:before="0" w:after="0"/>
              <w:ind w:left="135"/>
              <w:jc w:val="left"/>
            </w:pPr>
          </w:p>
        </w:tc>
        <w:tc>
          <w:tcPr>
            <w:tcW w:w="1959" w:type="dxa"/>
            <w:tcMar>
              <w:top w:w="50" w:type="dxa"/>
              <w:left w:w="100" w:type="dxa"/>
            </w:tcMar>
            <w:vAlign w:val="center"/>
          </w:tcPr>
          <w:p w14:paraId="138BB2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"https://m.edsoo.ru/8bc50984" \h </w:instrText>
            </w:r>
            <w:r>
              <w:fldChar w:fldCharType="separate"/>
            </w:r>
            <w:r>
              <w:rPr>
                <w:rFonts w:ascii="Times New Roman" w:hAnsi="Times New Roman"/>
                <w:b w:val="0"/>
                <w:i w:val="0"/>
                <w:color w:val="0000FF"/>
                <w:sz w:val="22"/>
                <w:u w:val="single"/>
              </w:rPr>
              <w:t>https://m.edsoo.ru/8bc50984</w:t>
            </w:r>
            <w:r>
              <w:rPr>
                <w:rFonts w:ascii="Times New Roman" w:hAnsi="Times New Roman"/>
                <w:b w:val="0"/>
                <w:i w:val="0"/>
                <w:color w:val="0000FF"/>
                <w:sz w:val="22"/>
                <w:u w:val="single"/>
              </w:rPr>
              <w:fldChar w:fldCharType="end"/>
            </w:r>
          </w:p>
        </w:tc>
      </w:tr>
      <w:tr w14:paraId="1E186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6F5129">
            <w:pPr>
              <w:spacing w:before="0" w:after="0"/>
              <w:ind w:left="0"/>
              <w:jc w:val="left"/>
            </w:pPr>
            <w:r>
              <w:rPr>
                <w:rFonts w:ascii="Times New Roman" w:hAnsi="Times New Roman"/>
                <w:b w:val="0"/>
                <w:i w:val="0"/>
                <w:color w:val="000000"/>
                <w:sz w:val="24"/>
              </w:rPr>
              <w:t>74</w:t>
            </w:r>
          </w:p>
        </w:tc>
        <w:tc>
          <w:tcPr>
            <w:tcW w:w="3168" w:type="dxa"/>
            <w:tcMar>
              <w:top w:w="50" w:type="dxa"/>
              <w:left w:w="100" w:type="dxa"/>
            </w:tcMar>
            <w:vAlign w:val="center"/>
          </w:tcPr>
          <w:p w14:paraId="7945BE1D">
            <w:pPr>
              <w:spacing w:before="0" w:after="0"/>
              <w:ind w:left="135"/>
              <w:jc w:val="left"/>
            </w:pPr>
            <w:r>
              <w:rPr>
                <w:rFonts w:ascii="Times New Roman" w:hAnsi="Times New Roman"/>
                <w:b w:val="0"/>
                <w:i w:val="0"/>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14:paraId="4C32AA9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2AFDDE">
            <w:pPr>
              <w:spacing w:before="0" w:after="0" w:line="276" w:lineRule="auto"/>
              <w:ind w:left="135"/>
              <w:jc w:val="center"/>
            </w:pPr>
          </w:p>
        </w:tc>
        <w:tc>
          <w:tcPr>
            <w:tcW w:w="1611" w:type="dxa"/>
            <w:tcMar>
              <w:top w:w="50" w:type="dxa"/>
              <w:left w:w="100" w:type="dxa"/>
            </w:tcMar>
            <w:vAlign w:val="center"/>
          </w:tcPr>
          <w:p w14:paraId="16552842">
            <w:pPr>
              <w:spacing w:before="0" w:after="0" w:line="276" w:lineRule="auto"/>
              <w:ind w:left="135"/>
              <w:jc w:val="center"/>
            </w:pPr>
          </w:p>
        </w:tc>
        <w:tc>
          <w:tcPr>
            <w:tcW w:w="1139" w:type="dxa"/>
            <w:tcMar>
              <w:top w:w="50" w:type="dxa"/>
              <w:left w:w="100" w:type="dxa"/>
            </w:tcMar>
            <w:vAlign w:val="center"/>
          </w:tcPr>
          <w:p w14:paraId="0A05E383">
            <w:pPr>
              <w:spacing w:before="0" w:after="0"/>
              <w:ind w:left="135"/>
              <w:jc w:val="left"/>
            </w:pPr>
          </w:p>
        </w:tc>
        <w:tc>
          <w:tcPr>
            <w:tcW w:w="1959" w:type="dxa"/>
            <w:tcMar>
              <w:top w:w="50" w:type="dxa"/>
              <w:left w:w="100" w:type="dxa"/>
            </w:tcMar>
            <w:vAlign w:val="center"/>
          </w:tcPr>
          <w:p w14:paraId="728F96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"https://m.edsoo.ru/8bc50aa6" \h </w:instrText>
            </w:r>
            <w:r>
              <w:fldChar w:fldCharType="separate"/>
            </w:r>
            <w:r>
              <w:rPr>
                <w:rFonts w:ascii="Times New Roman" w:hAnsi="Times New Roman"/>
                <w:b w:val="0"/>
                <w:i w:val="0"/>
                <w:color w:val="0000FF"/>
                <w:sz w:val="22"/>
                <w:u w:val="single"/>
              </w:rPr>
              <w:t>https://m.edsoo.ru/8bc50aa6</w:t>
            </w:r>
            <w:r>
              <w:rPr>
                <w:rFonts w:ascii="Times New Roman" w:hAnsi="Times New Roman"/>
                <w:b w:val="0"/>
                <w:i w:val="0"/>
                <w:color w:val="0000FF"/>
                <w:sz w:val="22"/>
                <w:u w:val="single"/>
              </w:rPr>
              <w:fldChar w:fldCharType="end"/>
            </w:r>
          </w:p>
        </w:tc>
      </w:tr>
      <w:tr w14:paraId="404DB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127A13">
            <w:pPr>
              <w:spacing w:before="0" w:after="0"/>
              <w:ind w:left="0"/>
              <w:jc w:val="left"/>
            </w:pPr>
            <w:r>
              <w:rPr>
                <w:rFonts w:ascii="Times New Roman" w:hAnsi="Times New Roman"/>
                <w:b w:val="0"/>
                <w:i w:val="0"/>
                <w:color w:val="000000"/>
                <w:sz w:val="24"/>
              </w:rPr>
              <w:t>75</w:t>
            </w:r>
          </w:p>
        </w:tc>
        <w:tc>
          <w:tcPr>
            <w:tcW w:w="3168" w:type="dxa"/>
            <w:tcMar>
              <w:top w:w="50" w:type="dxa"/>
              <w:left w:w="100" w:type="dxa"/>
            </w:tcMar>
            <w:vAlign w:val="center"/>
          </w:tcPr>
          <w:p w14:paraId="09A9392C">
            <w:pPr>
              <w:spacing w:before="0" w:after="0"/>
              <w:ind w:left="135"/>
              <w:jc w:val="left"/>
            </w:pPr>
            <w:r>
              <w:rPr>
                <w:rFonts w:ascii="Times New Roman" w:hAnsi="Times New Roman"/>
                <w:b w:val="0"/>
                <w:i w:val="0"/>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14:paraId="16B4AC5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55AF79">
            <w:pPr>
              <w:spacing w:before="0" w:after="0" w:line="276" w:lineRule="auto"/>
              <w:ind w:left="135"/>
              <w:jc w:val="center"/>
            </w:pPr>
          </w:p>
        </w:tc>
        <w:tc>
          <w:tcPr>
            <w:tcW w:w="1611" w:type="dxa"/>
            <w:tcMar>
              <w:top w:w="50" w:type="dxa"/>
              <w:left w:w="100" w:type="dxa"/>
            </w:tcMar>
            <w:vAlign w:val="center"/>
          </w:tcPr>
          <w:p w14:paraId="66F81AC5">
            <w:pPr>
              <w:spacing w:before="0" w:after="0" w:line="276" w:lineRule="auto"/>
              <w:ind w:left="135"/>
              <w:jc w:val="center"/>
            </w:pPr>
          </w:p>
        </w:tc>
        <w:tc>
          <w:tcPr>
            <w:tcW w:w="1139" w:type="dxa"/>
            <w:tcMar>
              <w:top w:w="50" w:type="dxa"/>
              <w:left w:w="100" w:type="dxa"/>
            </w:tcMar>
            <w:vAlign w:val="center"/>
          </w:tcPr>
          <w:p w14:paraId="20EAC3FA">
            <w:pPr>
              <w:spacing w:before="0" w:after="0"/>
              <w:ind w:left="135"/>
              <w:jc w:val="left"/>
            </w:pPr>
          </w:p>
        </w:tc>
        <w:tc>
          <w:tcPr>
            <w:tcW w:w="1959" w:type="dxa"/>
            <w:tcMar>
              <w:top w:w="50" w:type="dxa"/>
              <w:left w:w="100" w:type="dxa"/>
            </w:tcMar>
            <w:vAlign w:val="center"/>
          </w:tcPr>
          <w:p w14:paraId="35DA7D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"https://m.edsoo.ru/8bc513ac" \h </w:instrText>
            </w:r>
            <w:r>
              <w:fldChar w:fldCharType="separate"/>
            </w:r>
            <w:r>
              <w:rPr>
                <w:rFonts w:ascii="Times New Roman" w:hAnsi="Times New Roman"/>
                <w:b w:val="0"/>
                <w:i w:val="0"/>
                <w:color w:val="0000FF"/>
                <w:sz w:val="22"/>
                <w:u w:val="single"/>
              </w:rPr>
              <w:t>https://m.edsoo.ru/8bc513ac</w:t>
            </w:r>
            <w:r>
              <w:rPr>
                <w:rFonts w:ascii="Times New Roman" w:hAnsi="Times New Roman"/>
                <w:b w:val="0"/>
                <w:i w:val="0"/>
                <w:color w:val="0000FF"/>
                <w:sz w:val="22"/>
                <w:u w:val="single"/>
              </w:rPr>
              <w:fldChar w:fldCharType="end"/>
            </w:r>
          </w:p>
        </w:tc>
      </w:tr>
      <w:tr w14:paraId="7DFEE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7F20855">
            <w:pPr>
              <w:spacing w:before="0" w:after="0"/>
              <w:ind w:left="0"/>
              <w:jc w:val="left"/>
            </w:pPr>
            <w:r>
              <w:rPr>
                <w:rFonts w:ascii="Times New Roman" w:hAnsi="Times New Roman"/>
                <w:b w:val="0"/>
                <w:i w:val="0"/>
                <w:color w:val="000000"/>
                <w:sz w:val="24"/>
              </w:rPr>
              <w:t>76</w:t>
            </w:r>
          </w:p>
        </w:tc>
        <w:tc>
          <w:tcPr>
            <w:tcW w:w="3168" w:type="dxa"/>
            <w:tcMar>
              <w:top w:w="50" w:type="dxa"/>
              <w:left w:w="100" w:type="dxa"/>
            </w:tcMar>
            <w:vAlign w:val="center"/>
          </w:tcPr>
          <w:p w14:paraId="304BEF35">
            <w:pPr>
              <w:spacing w:before="0" w:after="0"/>
              <w:ind w:left="135"/>
              <w:jc w:val="left"/>
            </w:pPr>
            <w:r>
              <w:rPr>
                <w:rFonts w:ascii="Times New Roman" w:hAnsi="Times New Roman"/>
                <w:b w:val="0"/>
                <w:i w:val="0"/>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7294F91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121AECF">
            <w:pPr>
              <w:spacing w:before="0" w:after="0" w:line="276" w:lineRule="auto"/>
              <w:ind w:left="135"/>
              <w:jc w:val="center"/>
            </w:pPr>
          </w:p>
        </w:tc>
        <w:tc>
          <w:tcPr>
            <w:tcW w:w="1611" w:type="dxa"/>
            <w:tcMar>
              <w:top w:w="50" w:type="dxa"/>
              <w:left w:w="100" w:type="dxa"/>
            </w:tcMar>
            <w:vAlign w:val="center"/>
          </w:tcPr>
          <w:p w14:paraId="25636D10">
            <w:pPr>
              <w:spacing w:before="0" w:after="0" w:line="276" w:lineRule="auto"/>
              <w:ind w:left="135"/>
              <w:jc w:val="center"/>
            </w:pPr>
          </w:p>
        </w:tc>
        <w:tc>
          <w:tcPr>
            <w:tcW w:w="1139" w:type="dxa"/>
            <w:tcMar>
              <w:top w:w="50" w:type="dxa"/>
              <w:left w:w="100" w:type="dxa"/>
            </w:tcMar>
            <w:vAlign w:val="center"/>
          </w:tcPr>
          <w:p w14:paraId="75CCC9E5">
            <w:pPr>
              <w:spacing w:before="0" w:after="0"/>
              <w:ind w:left="135"/>
              <w:jc w:val="left"/>
            </w:pPr>
          </w:p>
        </w:tc>
        <w:tc>
          <w:tcPr>
            <w:tcW w:w="1959" w:type="dxa"/>
            <w:tcMar>
              <w:top w:w="50" w:type="dxa"/>
              <w:left w:w="100" w:type="dxa"/>
            </w:tcMar>
            <w:vAlign w:val="center"/>
          </w:tcPr>
          <w:p w14:paraId="67A50C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"https://m.edsoo.ru/8bc514ba" \h </w:instrText>
            </w:r>
            <w:r>
              <w:fldChar w:fldCharType="separate"/>
            </w:r>
            <w:r>
              <w:rPr>
                <w:rFonts w:ascii="Times New Roman" w:hAnsi="Times New Roman"/>
                <w:b w:val="0"/>
                <w:i w:val="0"/>
                <w:color w:val="0000FF"/>
                <w:sz w:val="22"/>
                <w:u w:val="single"/>
              </w:rPr>
              <w:t>https://m.edsoo.ru/8bc514ba</w:t>
            </w:r>
            <w:r>
              <w:rPr>
                <w:rFonts w:ascii="Times New Roman" w:hAnsi="Times New Roman"/>
                <w:b w:val="0"/>
                <w:i w:val="0"/>
                <w:color w:val="0000FF"/>
                <w:sz w:val="22"/>
                <w:u w:val="single"/>
              </w:rPr>
              <w:fldChar w:fldCharType="end"/>
            </w:r>
          </w:p>
        </w:tc>
      </w:tr>
      <w:tr w14:paraId="0CC81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E7D5186">
            <w:pPr>
              <w:spacing w:before="0" w:after="0"/>
              <w:ind w:left="0"/>
              <w:jc w:val="left"/>
            </w:pPr>
            <w:r>
              <w:rPr>
                <w:rFonts w:ascii="Times New Roman" w:hAnsi="Times New Roman"/>
                <w:b w:val="0"/>
                <w:i w:val="0"/>
                <w:color w:val="000000"/>
                <w:sz w:val="24"/>
              </w:rPr>
              <w:t>77</w:t>
            </w:r>
          </w:p>
        </w:tc>
        <w:tc>
          <w:tcPr>
            <w:tcW w:w="3168" w:type="dxa"/>
            <w:tcMar>
              <w:top w:w="50" w:type="dxa"/>
              <w:left w:w="100" w:type="dxa"/>
            </w:tcMar>
            <w:vAlign w:val="center"/>
          </w:tcPr>
          <w:p w14:paraId="5803F984">
            <w:pPr>
              <w:spacing w:before="0" w:after="0"/>
              <w:ind w:left="135"/>
              <w:jc w:val="left"/>
            </w:pPr>
            <w:r>
              <w:rPr>
                <w:rFonts w:ascii="Times New Roman" w:hAnsi="Times New Roman"/>
                <w:b w:val="0"/>
                <w:i w:val="0"/>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572E809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F6B30E">
            <w:pPr>
              <w:spacing w:before="0" w:after="0" w:line="276" w:lineRule="auto"/>
              <w:ind w:left="135"/>
              <w:jc w:val="center"/>
            </w:pPr>
          </w:p>
        </w:tc>
        <w:tc>
          <w:tcPr>
            <w:tcW w:w="1611" w:type="dxa"/>
            <w:tcMar>
              <w:top w:w="50" w:type="dxa"/>
              <w:left w:w="100" w:type="dxa"/>
            </w:tcMar>
            <w:vAlign w:val="center"/>
          </w:tcPr>
          <w:p w14:paraId="61EEE328">
            <w:pPr>
              <w:spacing w:before="0" w:after="0" w:line="276" w:lineRule="auto"/>
              <w:ind w:left="135"/>
              <w:jc w:val="center"/>
            </w:pPr>
          </w:p>
        </w:tc>
        <w:tc>
          <w:tcPr>
            <w:tcW w:w="1139" w:type="dxa"/>
            <w:tcMar>
              <w:top w:w="50" w:type="dxa"/>
              <w:left w:w="100" w:type="dxa"/>
            </w:tcMar>
            <w:vAlign w:val="center"/>
          </w:tcPr>
          <w:p w14:paraId="66D77F3D">
            <w:pPr>
              <w:spacing w:before="0" w:after="0"/>
              <w:ind w:left="135"/>
              <w:jc w:val="left"/>
            </w:pPr>
          </w:p>
        </w:tc>
        <w:tc>
          <w:tcPr>
            <w:tcW w:w="1959" w:type="dxa"/>
            <w:tcMar>
              <w:top w:w="50" w:type="dxa"/>
              <w:left w:w="100" w:type="dxa"/>
            </w:tcMar>
            <w:vAlign w:val="center"/>
          </w:tcPr>
          <w:p w14:paraId="7B643D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"https://m.edsoo.ru/8bc5169a" \h </w:instrText>
            </w:r>
            <w:r>
              <w:fldChar w:fldCharType="separate"/>
            </w:r>
            <w:r>
              <w:rPr>
                <w:rFonts w:ascii="Times New Roman" w:hAnsi="Times New Roman"/>
                <w:b w:val="0"/>
                <w:i w:val="0"/>
                <w:color w:val="0000FF"/>
                <w:sz w:val="22"/>
                <w:u w:val="single"/>
              </w:rPr>
              <w:t>https://m.edsoo.ru/8bc5169a</w:t>
            </w:r>
            <w:r>
              <w:rPr>
                <w:rFonts w:ascii="Times New Roman" w:hAnsi="Times New Roman"/>
                <w:b w:val="0"/>
                <w:i w:val="0"/>
                <w:color w:val="0000FF"/>
                <w:sz w:val="22"/>
                <w:u w:val="single"/>
              </w:rPr>
              <w:fldChar w:fldCharType="end"/>
            </w:r>
          </w:p>
        </w:tc>
      </w:tr>
      <w:tr w14:paraId="14121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CBB8C1">
            <w:pPr>
              <w:spacing w:before="0" w:after="0"/>
              <w:ind w:left="0"/>
              <w:jc w:val="left"/>
            </w:pPr>
            <w:r>
              <w:rPr>
                <w:rFonts w:ascii="Times New Roman" w:hAnsi="Times New Roman"/>
                <w:b w:val="0"/>
                <w:i w:val="0"/>
                <w:color w:val="000000"/>
                <w:sz w:val="24"/>
              </w:rPr>
              <w:t>78</w:t>
            </w:r>
          </w:p>
        </w:tc>
        <w:tc>
          <w:tcPr>
            <w:tcW w:w="3168" w:type="dxa"/>
            <w:tcMar>
              <w:top w:w="50" w:type="dxa"/>
              <w:left w:w="100" w:type="dxa"/>
            </w:tcMar>
            <w:vAlign w:val="center"/>
          </w:tcPr>
          <w:p w14:paraId="5BFCB666">
            <w:pPr>
              <w:spacing w:before="0" w:after="0"/>
              <w:ind w:left="135"/>
              <w:jc w:val="left"/>
            </w:pPr>
            <w:r>
              <w:rPr>
                <w:rFonts w:ascii="Times New Roman" w:hAnsi="Times New Roman"/>
                <w:b w:val="0"/>
                <w:i w:val="0"/>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2012B6B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8DD045E">
            <w:pPr>
              <w:spacing w:before="0" w:after="0" w:line="276" w:lineRule="auto"/>
              <w:ind w:left="135"/>
              <w:jc w:val="center"/>
            </w:pPr>
          </w:p>
        </w:tc>
        <w:tc>
          <w:tcPr>
            <w:tcW w:w="1611" w:type="dxa"/>
            <w:tcMar>
              <w:top w:w="50" w:type="dxa"/>
              <w:left w:w="100" w:type="dxa"/>
            </w:tcMar>
            <w:vAlign w:val="center"/>
          </w:tcPr>
          <w:p w14:paraId="328D4183">
            <w:pPr>
              <w:spacing w:before="0" w:after="0" w:line="276" w:lineRule="auto"/>
              <w:ind w:left="135"/>
              <w:jc w:val="center"/>
            </w:pPr>
          </w:p>
        </w:tc>
        <w:tc>
          <w:tcPr>
            <w:tcW w:w="1139" w:type="dxa"/>
            <w:tcMar>
              <w:top w:w="50" w:type="dxa"/>
              <w:left w:w="100" w:type="dxa"/>
            </w:tcMar>
            <w:vAlign w:val="center"/>
          </w:tcPr>
          <w:p w14:paraId="2A8F2450">
            <w:pPr>
              <w:spacing w:before="0" w:after="0"/>
              <w:ind w:left="135"/>
              <w:jc w:val="left"/>
            </w:pPr>
          </w:p>
        </w:tc>
        <w:tc>
          <w:tcPr>
            <w:tcW w:w="1959" w:type="dxa"/>
            <w:tcMar>
              <w:top w:w="50" w:type="dxa"/>
              <w:left w:w="100" w:type="dxa"/>
            </w:tcMar>
            <w:vAlign w:val="center"/>
          </w:tcPr>
          <w:p w14:paraId="147CB2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"https://m.edsoo.ru/8bc518de" \h </w:instrText>
            </w:r>
            <w:r>
              <w:fldChar w:fldCharType="separate"/>
            </w:r>
            <w:r>
              <w:rPr>
                <w:rFonts w:ascii="Times New Roman" w:hAnsi="Times New Roman"/>
                <w:b w:val="0"/>
                <w:i w:val="0"/>
                <w:color w:val="0000FF"/>
                <w:sz w:val="22"/>
                <w:u w:val="single"/>
              </w:rPr>
              <w:t>https://m.edsoo.ru/8bc518de</w:t>
            </w:r>
            <w:r>
              <w:rPr>
                <w:rFonts w:ascii="Times New Roman" w:hAnsi="Times New Roman"/>
                <w:b w:val="0"/>
                <w:i w:val="0"/>
                <w:color w:val="0000FF"/>
                <w:sz w:val="22"/>
                <w:u w:val="single"/>
              </w:rPr>
              <w:fldChar w:fldCharType="end"/>
            </w:r>
          </w:p>
        </w:tc>
      </w:tr>
      <w:tr w14:paraId="7665B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633364">
            <w:pPr>
              <w:spacing w:before="0" w:after="0"/>
              <w:ind w:left="0"/>
              <w:jc w:val="left"/>
            </w:pPr>
            <w:r>
              <w:rPr>
                <w:rFonts w:ascii="Times New Roman" w:hAnsi="Times New Roman"/>
                <w:b w:val="0"/>
                <w:i w:val="0"/>
                <w:color w:val="000000"/>
                <w:sz w:val="24"/>
              </w:rPr>
              <w:t>79</w:t>
            </w:r>
          </w:p>
        </w:tc>
        <w:tc>
          <w:tcPr>
            <w:tcW w:w="3168" w:type="dxa"/>
            <w:tcMar>
              <w:top w:w="50" w:type="dxa"/>
              <w:left w:w="100" w:type="dxa"/>
            </w:tcMar>
            <w:vAlign w:val="center"/>
          </w:tcPr>
          <w:p w14:paraId="7AAB04C8">
            <w:pPr>
              <w:spacing w:before="0" w:after="0"/>
              <w:ind w:left="135"/>
              <w:jc w:val="left"/>
            </w:pPr>
            <w:r>
              <w:rPr>
                <w:rFonts w:ascii="Times New Roman" w:hAnsi="Times New Roman"/>
                <w:b w:val="0"/>
                <w:i w:val="0"/>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5DB67C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D0DD9F6">
            <w:pPr>
              <w:spacing w:before="0" w:after="0" w:line="276" w:lineRule="auto"/>
              <w:ind w:left="135"/>
              <w:jc w:val="center"/>
            </w:pPr>
          </w:p>
        </w:tc>
        <w:tc>
          <w:tcPr>
            <w:tcW w:w="1611" w:type="dxa"/>
            <w:tcMar>
              <w:top w:w="50" w:type="dxa"/>
              <w:left w:w="100" w:type="dxa"/>
            </w:tcMar>
            <w:vAlign w:val="center"/>
          </w:tcPr>
          <w:p w14:paraId="720BB1B6">
            <w:pPr>
              <w:spacing w:before="0" w:after="0" w:line="276" w:lineRule="auto"/>
              <w:ind w:left="135"/>
              <w:jc w:val="center"/>
            </w:pPr>
          </w:p>
        </w:tc>
        <w:tc>
          <w:tcPr>
            <w:tcW w:w="1139" w:type="dxa"/>
            <w:tcMar>
              <w:top w:w="50" w:type="dxa"/>
              <w:left w:w="100" w:type="dxa"/>
            </w:tcMar>
            <w:vAlign w:val="center"/>
          </w:tcPr>
          <w:p w14:paraId="524F68ED">
            <w:pPr>
              <w:spacing w:before="0" w:after="0"/>
              <w:ind w:left="135"/>
              <w:jc w:val="left"/>
            </w:pPr>
          </w:p>
        </w:tc>
        <w:tc>
          <w:tcPr>
            <w:tcW w:w="1959" w:type="dxa"/>
            <w:tcMar>
              <w:top w:w="50" w:type="dxa"/>
              <w:left w:w="100" w:type="dxa"/>
            </w:tcMar>
            <w:vAlign w:val="center"/>
          </w:tcPr>
          <w:p w14:paraId="742A2C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"https://m.edsoo.ru/8bc519f6" \h </w:instrText>
            </w:r>
            <w:r>
              <w:fldChar w:fldCharType="separate"/>
            </w:r>
            <w:r>
              <w:rPr>
                <w:rFonts w:ascii="Times New Roman" w:hAnsi="Times New Roman"/>
                <w:b w:val="0"/>
                <w:i w:val="0"/>
                <w:color w:val="0000FF"/>
                <w:sz w:val="22"/>
                <w:u w:val="single"/>
              </w:rPr>
              <w:t>https://m.edsoo.ru/8bc519f6</w:t>
            </w:r>
            <w:r>
              <w:rPr>
                <w:rFonts w:ascii="Times New Roman" w:hAnsi="Times New Roman"/>
                <w:b w:val="0"/>
                <w:i w:val="0"/>
                <w:color w:val="0000FF"/>
                <w:sz w:val="22"/>
                <w:u w:val="single"/>
              </w:rPr>
              <w:fldChar w:fldCharType="end"/>
            </w:r>
          </w:p>
        </w:tc>
      </w:tr>
      <w:tr w14:paraId="61699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FDB49C">
            <w:pPr>
              <w:spacing w:before="0" w:after="0"/>
              <w:ind w:left="0"/>
              <w:jc w:val="left"/>
            </w:pPr>
            <w:r>
              <w:rPr>
                <w:rFonts w:ascii="Times New Roman" w:hAnsi="Times New Roman"/>
                <w:b w:val="0"/>
                <w:i w:val="0"/>
                <w:color w:val="000000"/>
                <w:sz w:val="24"/>
              </w:rPr>
              <w:t>80</w:t>
            </w:r>
          </w:p>
        </w:tc>
        <w:tc>
          <w:tcPr>
            <w:tcW w:w="3168" w:type="dxa"/>
            <w:tcMar>
              <w:top w:w="50" w:type="dxa"/>
              <w:left w:w="100" w:type="dxa"/>
            </w:tcMar>
            <w:vAlign w:val="center"/>
          </w:tcPr>
          <w:p w14:paraId="58C5F797">
            <w:pPr>
              <w:spacing w:before="0" w:after="0"/>
              <w:ind w:left="135"/>
              <w:jc w:val="left"/>
            </w:pPr>
            <w:r>
              <w:rPr>
                <w:rFonts w:ascii="Times New Roman" w:hAnsi="Times New Roman"/>
                <w:b w:val="0"/>
                <w:i w:val="0"/>
                <w:color w:val="000000"/>
                <w:sz w:val="24"/>
              </w:rPr>
              <w:t>Осознание понятий верность и преданность животных</w:t>
            </w:r>
          </w:p>
        </w:tc>
        <w:tc>
          <w:tcPr>
            <w:tcW w:w="815" w:type="dxa"/>
            <w:tcMar>
              <w:top w:w="50" w:type="dxa"/>
              <w:left w:w="100" w:type="dxa"/>
            </w:tcMar>
            <w:vAlign w:val="center"/>
          </w:tcPr>
          <w:p w14:paraId="39461B6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26A289">
            <w:pPr>
              <w:spacing w:before="0" w:after="0" w:line="276" w:lineRule="auto"/>
              <w:ind w:left="135"/>
              <w:jc w:val="center"/>
            </w:pPr>
          </w:p>
        </w:tc>
        <w:tc>
          <w:tcPr>
            <w:tcW w:w="1611" w:type="dxa"/>
            <w:tcMar>
              <w:top w:w="50" w:type="dxa"/>
              <w:left w:w="100" w:type="dxa"/>
            </w:tcMar>
            <w:vAlign w:val="center"/>
          </w:tcPr>
          <w:p w14:paraId="39A61C76">
            <w:pPr>
              <w:spacing w:before="0" w:after="0" w:line="276" w:lineRule="auto"/>
              <w:ind w:left="135"/>
              <w:jc w:val="center"/>
            </w:pPr>
          </w:p>
        </w:tc>
        <w:tc>
          <w:tcPr>
            <w:tcW w:w="1139" w:type="dxa"/>
            <w:tcMar>
              <w:top w:w="50" w:type="dxa"/>
              <w:left w:w="100" w:type="dxa"/>
            </w:tcMar>
            <w:vAlign w:val="center"/>
          </w:tcPr>
          <w:p w14:paraId="0343BB33">
            <w:pPr>
              <w:spacing w:before="0" w:after="0"/>
              <w:ind w:left="135"/>
              <w:jc w:val="left"/>
            </w:pPr>
          </w:p>
        </w:tc>
        <w:tc>
          <w:tcPr>
            <w:tcW w:w="1959" w:type="dxa"/>
            <w:tcMar>
              <w:top w:w="50" w:type="dxa"/>
              <w:left w:w="100" w:type="dxa"/>
            </w:tcMar>
            <w:vAlign w:val="center"/>
          </w:tcPr>
          <w:p w14:paraId="73765F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"https://m.edsoo.ru/8bc51b04" \h </w:instrText>
            </w:r>
            <w:r>
              <w:fldChar w:fldCharType="separate"/>
            </w:r>
            <w:r>
              <w:rPr>
                <w:rFonts w:ascii="Times New Roman" w:hAnsi="Times New Roman"/>
                <w:b w:val="0"/>
                <w:i w:val="0"/>
                <w:color w:val="0000FF"/>
                <w:sz w:val="22"/>
                <w:u w:val="single"/>
              </w:rPr>
              <w:t>https://m.edsoo.ru/8bc51b04</w:t>
            </w:r>
            <w:r>
              <w:rPr>
                <w:rFonts w:ascii="Times New Roman" w:hAnsi="Times New Roman"/>
                <w:b w:val="0"/>
                <w:i w:val="0"/>
                <w:color w:val="0000FF"/>
                <w:sz w:val="22"/>
                <w:u w:val="single"/>
              </w:rPr>
              <w:fldChar w:fldCharType="end"/>
            </w:r>
          </w:p>
        </w:tc>
      </w:tr>
      <w:tr w14:paraId="35525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76DF60">
            <w:pPr>
              <w:spacing w:before="0" w:after="0"/>
              <w:ind w:left="0"/>
              <w:jc w:val="left"/>
            </w:pPr>
            <w:r>
              <w:rPr>
                <w:rFonts w:ascii="Times New Roman" w:hAnsi="Times New Roman"/>
                <w:b w:val="0"/>
                <w:i w:val="0"/>
                <w:color w:val="000000"/>
                <w:sz w:val="24"/>
              </w:rPr>
              <w:t>81</w:t>
            </w:r>
          </w:p>
        </w:tc>
        <w:tc>
          <w:tcPr>
            <w:tcW w:w="3168" w:type="dxa"/>
            <w:tcMar>
              <w:top w:w="50" w:type="dxa"/>
              <w:left w:w="100" w:type="dxa"/>
            </w:tcMar>
            <w:vAlign w:val="center"/>
          </w:tcPr>
          <w:p w14:paraId="60E51739">
            <w:pPr>
              <w:spacing w:before="0" w:after="0"/>
              <w:ind w:left="135"/>
              <w:jc w:val="left"/>
            </w:pPr>
            <w:r>
              <w:rPr>
                <w:rFonts w:ascii="Times New Roman" w:hAnsi="Times New Roman"/>
                <w:b w:val="0"/>
                <w:i w:val="0"/>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14:paraId="4089653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7511174">
            <w:pPr>
              <w:spacing w:before="0" w:after="0" w:line="276" w:lineRule="auto"/>
              <w:ind w:left="135"/>
              <w:jc w:val="center"/>
            </w:pPr>
          </w:p>
        </w:tc>
        <w:tc>
          <w:tcPr>
            <w:tcW w:w="1611" w:type="dxa"/>
            <w:tcMar>
              <w:top w:w="50" w:type="dxa"/>
              <w:left w:w="100" w:type="dxa"/>
            </w:tcMar>
            <w:vAlign w:val="center"/>
          </w:tcPr>
          <w:p w14:paraId="69EEAEF8">
            <w:pPr>
              <w:spacing w:before="0" w:after="0" w:line="276" w:lineRule="auto"/>
              <w:ind w:left="135"/>
              <w:jc w:val="center"/>
            </w:pPr>
          </w:p>
        </w:tc>
        <w:tc>
          <w:tcPr>
            <w:tcW w:w="1139" w:type="dxa"/>
            <w:tcMar>
              <w:top w:w="50" w:type="dxa"/>
              <w:left w:w="100" w:type="dxa"/>
            </w:tcMar>
            <w:vAlign w:val="center"/>
          </w:tcPr>
          <w:p w14:paraId="102BD2B4">
            <w:pPr>
              <w:spacing w:before="0" w:after="0"/>
              <w:ind w:left="135"/>
              <w:jc w:val="left"/>
            </w:pPr>
          </w:p>
        </w:tc>
        <w:tc>
          <w:tcPr>
            <w:tcW w:w="1959" w:type="dxa"/>
            <w:tcMar>
              <w:top w:w="50" w:type="dxa"/>
              <w:left w:w="100" w:type="dxa"/>
            </w:tcMar>
            <w:vAlign w:val="center"/>
          </w:tcPr>
          <w:p w14:paraId="07E5A1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"https://m.edsoo.ru/8bc524d2" \h </w:instrText>
            </w:r>
            <w:r>
              <w:fldChar w:fldCharType="separate"/>
            </w:r>
            <w:r>
              <w:rPr>
                <w:rFonts w:ascii="Times New Roman" w:hAnsi="Times New Roman"/>
                <w:b w:val="0"/>
                <w:i w:val="0"/>
                <w:color w:val="0000FF"/>
                <w:sz w:val="22"/>
                <w:u w:val="single"/>
              </w:rPr>
              <w:t>https://m.edsoo.ru/8bc524d2</w:t>
            </w:r>
            <w:r>
              <w:rPr>
                <w:rFonts w:ascii="Times New Roman" w:hAnsi="Times New Roman"/>
                <w:b w:val="0"/>
                <w:i w:val="0"/>
                <w:color w:val="0000FF"/>
                <w:sz w:val="22"/>
                <w:u w:val="single"/>
              </w:rPr>
              <w:fldChar w:fldCharType="end"/>
            </w:r>
          </w:p>
        </w:tc>
      </w:tr>
      <w:tr w14:paraId="6176C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430A4A">
            <w:pPr>
              <w:spacing w:before="0" w:after="0"/>
              <w:ind w:left="0"/>
              <w:jc w:val="left"/>
            </w:pPr>
            <w:r>
              <w:rPr>
                <w:rFonts w:ascii="Times New Roman" w:hAnsi="Times New Roman"/>
                <w:b w:val="0"/>
                <w:i w:val="0"/>
                <w:color w:val="000000"/>
                <w:sz w:val="24"/>
              </w:rPr>
              <w:t>82</w:t>
            </w:r>
          </w:p>
        </w:tc>
        <w:tc>
          <w:tcPr>
            <w:tcW w:w="3168" w:type="dxa"/>
            <w:tcMar>
              <w:top w:w="50" w:type="dxa"/>
              <w:left w:w="100" w:type="dxa"/>
            </w:tcMar>
            <w:vAlign w:val="center"/>
          </w:tcPr>
          <w:p w14:paraId="0BADC88B">
            <w:pPr>
              <w:spacing w:before="0" w:after="0"/>
              <w:ind w:left="135"/>
              <w:jc w:val="left"/>
            </w:pPr>
            <w:r>
              <w:rPr>
                <w:rFonts w:ascii="Times New Roman" w:hAnsi="Times New Roman"/>
                <w:b w:val="0"/>
                <w:i w:val="0"/>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51856D3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47E0341">
            <w:pPr>
              <w:spacing w:before="0" w:after="0" w:line="276" w:lineRule="auto"/>
              <w:ind w:left="135"/>
              <w:jc w:val="center"/>
            </w:pPr>
          </w:p>
        </w:tc>
        <w:tc>
          <w:tcPr>
            <w:tcW w:w="1611" w:type="dxa"/>
            <w:tcMar>
              <w:top w:w="50" w:type="dxa"/>
              <w:left w:w="100" w:type="dxa"/>
            </w:tcMar>
            <w:vAlign w:val="center"/>
          </w:tcPr>
          <w:p w14:paraId="26F94031">
            <w:pPr>
              <w:spacing w:before="0" w:after="0" w:line="276" w:lineRule="auto"/>
              <w:ind w:left="135"/>
              <w:jc w:val="center"/>
            </w:pPr>
          </w:p>
        </w:tc>
        <w:tc>
          <w:tcPr>
            <w:tcW w:w="1139" w:type="dxa"/>
            <w:tcMar>
              <w:top w:w="50" w:type="dxa"/>
              <w:left w:w="100" w:type="dxa"/>
            </w:tcMar>
            <w:vAlign w:val="center"/>
          </w:tcPr>
          <w:p w14:paraId="1587583C">
            <w:pPr>
              <w:spacing w:before="0" w:after="0"/>
              <w:ind w:left="135"/>
              <w:jc w:val="left"/>
            </w:pPr>
          </w:p>
        </w:tc>
        <w:tc>
          <w:tcPr>
            <w:tcW w:w="1959" w:type="dxa"/>
            <w:tcMar>
              <w:top w:w="50" w:type="dxa"/>
              <w:left w:w="100" w:type="dxa"/>
            </w:tcMar>
            <w:vAlign w:val="center"/>
          </w:tcPr>
          <w:p w14:paraId="57BFBE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"https://m.edsoo.ru/8bc50e34" \h </w:instrText>
            </w:r>
            <w:r>
              <w:fldChar w:fldCharType="separate"/>
            </w:r>
            <w:r>
              <w:rPr>
                <w:rFonts w:ascii="Times New Roman" w:hAnsi="Times New Roman"/>
                <w:b w:val="0"/>
                <w:i w:val="0"/>
                <w:color w:val="0000FF"/>
                <w:sz w:val="22"/>
                <w:u w:val="single"/>
              </w:rPr>
              <w:t>https://m.edsoo.ru/8bc50e34</w:t>
            </w:r>
            <w:r>
              <w:rPr>
                <w:rFonts w:ascii="Times New Roman" w:hAnsi="Times New Roman"/>
                <w:b w:val="0"/>
                <w:i w:val="0"/>
                <w:color w:val="0000FF"/>
                <w:sz w:val="22"/>
                <w:u w:val="single"/>
              </w:rPr>
              <w:fldChar w:fldCharType="end"/>
            </w:r>
          </w:p>
        </w:tc>
      </w:tr>
      <w:tr w14:paraId="5BA68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166D4B">
            <w:pPr>
              <w:spacing w:before="0" w:after="0"/>
              <w:ind w:left="0"/>
              <w:jc w:val="left"/>
            </w:pPr>
            <w:r>
              <w:rPr>
                <w:rFonts w:ascii="Times New Roman" w:hAnsi="Times New Roman"/>
                <w:b w:val="0"/>
                <w:i w:val="0"/>
                <w:color w:val="000000"/>
                <w:sz w:val="24"/>
              </w:rPr>
              <w:t>83</w:t>
            </w:r>
          </w:p>
        </w:tc>
        <w:tc>
          <w:tcPr>
            <w:tcW w:w="3168" w:type="dxa"/>
            <w:tcMar>
              <w:top w:w="50" w:type="dxa"/>
              <w:left w:w="100" w:type="dxa"/>
            </w:tcMar>
            <w:vAlign w:val="center"/>
          </w:tcPr>
          <w:p w14:paraId="18892BB3">
            <w:pPr>
              <w:spacing w:before="0" w:after="0"/>
              <w:ind w:left="135"/>
              <w:jc w:val="left"/>
            </w:pPr>
            <w:r>
              <w:rPr>
                <w:rFonts w:ascii="Times New Roman" w:hAnsi="Times New Roman"/>
                <w:b w:val="0"/>
                <w:i w:val="0"/>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14:paraId="17B7A4A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49827B">
            <w:pPr>
              <w:spacing w:before="0" w:after="0" w:line="276" w:lineRule="auto"/>
              <w:ind w:left="135"/>
              <w:jc w:val="center"/>
            </w:pPr>
          </w:p>
        </w:tc>
        <w:tc>
          <w:tcPr>
            <w:tcW w:w="1611" w:type="dxa"/>
            <w:tcMar>
              <w:top w:w="50" w:type="dxa"/>
              <w:left w:w="100" w:type="dxa"/>
            </w:tcMar>
            <w:vAlign w:val="center"/>
          </w:tcPr>
          <w:p w14:paraId="6357AC1F">
            <w:pPr>
              <w:spacing w:before="0" w:after="0" w:line="276" w:lineRule="auto"/>
              <w:ind w:left="135"/>
              <w:jc w:val="center"/>
            </w:pPr>
          </w:p>
        </w:tc>
        <w:tc>
          <w:tcPr>
            <w:tcW w:w="1139" w:type="dxa"/>
            <w:tcMar>
              <w:top w:w="50" w:type="dxa"/>
              <w:left w:w="100" w:type="dxa"/>
            </w:tcMar>
            <w:vAlign w:val="center"/>
          </w:tcPr>
          <w:p w14:paraId="190D2779">
            <w:pPr>
              <w:spacing w:before="0" w:after="0"/>
              <w:ind w:left="135"/>
              <w:jc w:val="left"/>
            </w:pPr>
          </w:p>
        </w:tc>
        <w:tc>
          <w:tcPr>
            <w:tcW w:w="1959" w:type="dxa"/>
            <w:tcMar>
              <w:top w:w="50" w:type="dxa"/>
              <w:left w:w="100" w:type="dxa"/>
            </w:tcMar>
            <w:vAlign w:val="center"/>
          </w:tcPr>
          <w:p w14:paraId="0E965F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"https://m.edsoo.ru/8bc50f6a" \h </w:instrText>
            </w:r>
            <w:r>
              <w:fldChar w:fldCharType="separate"/>
            </w:r>
            <w:r>
              <w:rPr>
                <w:rFonts w:ascii="Times New Roman" w:hAnsi="Times New Roman"/>
                <w:b w:val="0"/>
                <w:i w:val="0"/>
                <w:color w:val="0000FF"/>
                <w:sz w:val="22"/>
                <w:u w:val="single"/>
              </w:rPr>
              <w:t>https://m.edsoo.ru/8bc50f6a</w:t>
            </w:r>
            <w:r>
              <w:rPr>
                <w:rFonts w:ascii="Times New Roman" w:hAnsi="Times New Roman"/>
                <w:b w:val="0"/>
                <w:i w:val="0"/>
                <w:color w:val="0000FF"/>
                <w:sz w:val="22"/>
                <w:u w:val="single"/>
              </w:rPr>
              <w:fldChar w:fldCharType="end"/>
            </w:r>
          </w:p>
        </w:tc>
      </w:tr>
      <w:tr w14:paraId="1BA44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40E6E0">
            <w:pPr>
              <w:spacing w:before="0" w:after="0"/>
              <w:ind w:left="0"/>
              <w:jc w:val="left"/>
            </w:pPr>
            <w:r>
              <w:rPr>
                <w:rFonts w:ascii="Times New Roman" w:hAnsi="Times New Roman"/>
                <w:b w:val="0"/>
                <w:i w:val="0"/>
                <w:color w:val="000000"/>
                <w:sz w:val="24"/>
              </w:rPr>
              <w:t>84</w:t>
            </w:r>
          </w:p>
        </w:tc>
        <w:tc>
          <w:tcPr>
            <w:tcW w:w="3168" w:type="dxa"/>
            <w:tcMar>
              <w:top w:w="50" w:type="dxa"/>
              <w:left w:w="100" w:type="dxa"/>
            </w:tcMar>
            <w:vAlign w:val="center"/>
          </w:tcPr>
          <w:p w14:paraId="2EA94927">
            <w:pPr>
              <w:spacing w:before="0" w:after="0"/>
              <w:ind w:left="135"/>
              <w:jc w:val="left"/>
            </w:pPr>
            <w:r>
              <w:rPr>
                <w:rFonts w:ascii="Times New Roman" w:hAnsi="Times New Roman"/>
                <w:b w:val="0"/>
                <w:i w:val="0"/>
                <w:color w:val="000000"/>
                <w:sz w:val="24"/>
              </w:rPr>
              <w:t>Поэтические картины родной природы</w:t>
            </w:r>
          </w:p>
        </w:tc>
        <w:tc>
          <w:tcPr>
            <w:tcW w:w="815" w:type="dxa"/>
            <w:tcMar>
              <w:top w:w="50" w:type="dxa"/>
              <w:left w:w="100" w:type="dxa"/>
            </w:tcMar>
            <w:vAlign w:val="center"/>
          </w:tcPr>
          <w:p w14:paraId="6383E85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5A9A058">
            <w:pPr>
              <w:spacing w:before="0" w:after="0" w:line="276" w:lineRule="auto"/>
              <w:ind w:left="135"/>
              <w:jc w:val="center"/>
            </w:pPr>
          </w:p>
        </w:tc>
        <w:tc>
          <w:tcPr>
            <w:tcW w:w="1611" w:type="dxa"/>
            <w:tcMar>
              <w:top w:w="50" w:type="dxa"/>
              <w:left w:w="100" w:type="dxa"/>
            </w:tcMar>
            <w:vAlign w:val="center"/>
          </w:tcPr>
          <w:p w14:paraId="329B774B">
            <w:pPr>
              <w:spacing w:before="0" w:after="0" w:line="276" w:lineRule="auto"/>
              <w:ind w:left="135"/>
              <w:jc w:val="center"/>
            </w:pPr>
          </w:p>
        </w:tc>
        <w:tc>
          <w:tcPr>
            <w:tcW w:w="1139" w:type="dxa"/>
            <w:tcMar>
              <w:top w:w="50" w:type="dxa"/>
              <w:left w:w="100" w:type="dxa"/>
            </w:tcMar>
            <w:vAlign w:val="center"/>
          </w:tcPr>
          <w:p w14:paraId="6CB03B11">
            <w:pPr>
              <w:spacing w:before="0" w:after="0"/>
              <w:ind w:left="135"/>
              <w:jc w:val="left"/>
            </w:pPr>
          </w:p>
        </w:tc>
        <w:tc>
          <w:tcPr>
            <w:tcW w:w="1959" w:type="dxa"/>
            <w:tcMar>
              <w:top w:w="50" w:type="dxa"/>
              <w:left w:w="100" w:type="dxa"/>
            </w:tcMar>
            <w:vAlign w:val="center"/>
          </w:tcPr>
          <w:p w14:paraId="27E332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"https://m.edsoo.ru/8bc51096" \h </w:instrText>
            </w:r>
            <w:r>
              <w:fldChar w:fldCharType="separate"/>
            </w:r>
            <w:r>
              <w:rPr>
                <w:rFonts w:ascii="Times New Roman" w:hAnsi="Times New Roman"/>
                <w:b w:val="0"/>
                <w:i w:val="0"/>
                <w:color w:val="0000FF"/>
                <w:sz w:val="22"/>
                <w:u w:val="single"/>
              </w:rPr>
              <w:t>https://m.edsoo.ru/8bc51096</w:t>
            </w:r>
            <w:r>
              <w:rPr>
                <w:rFonts w:ascii="Times New Roman" w:hAnsi="Times New Roman"/>
                <w:b w:val="0"/>
                <w:i w:val="0"/>
                <w:color w:val="0000FF"/>
                <w:sz w:val="22"/>
                <w:u w:val="single"/>
              </w:rPr>
              <w:fldChar w:fldCharType="end"/>
            </w:r>
          </w:p>
        </w:tc>
      </w:tr>
      <w:tr w14:paraId="1E28F9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9BE733">
            <w:pPr>
              <w:spacing w:before="0" w:after="0"/>
              <w:ind w:left="0"/>
              <w:jc w:val="left"/>
            </w:pPr>
            <w:r>
              <w:rPr>
                <w:rFonts w:ascii="Times New Roman" w:hAnsi="Times New Roman"/>
                <w:b w:val="0"/>
                <w:i w:val="0"/>
                <w:color w:val="000000"/>
                <w:sz w:val="24"/>
              </w:rPr>
              <w:t>85</w:t>
            </w:r>
          </w:p>
        </w:tc>
        <w:tc>
          <w:tcPr>
            <w:tcW w:w="3168" w:type="dxa"/>
            <w:tcMar>
              <w:top w:w="50" w:type="dxa"/>
              <w:left w:w="100" w:type="dxa"/>
            </w:tcMar>
            <w:vAlign w:val="center"/>
          </w:tcPr>
          <w:p w14:paraId="7A2654CC">
            <w:pPr>
              <w:spacing w:before="0" w:after="0"/>
              <w:ind w:left="135"/>
              <w:jc w:val="left"/>
            </w:pPr>
            <w:r>
              <w:rPr>
                <w:rFonts w:ascii="Times New Roman" w:hAnsi="Times New Roman"/>
                <w:b w:val="0"/>
                <w:i w:val="0"/>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7711AD0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4366643">
            <w:pPr>
              <w:spacing w:before="0" w:after="0" w:line="276" w:lineRule="auto"/>
              <w:ind w:left="135"/>
              <w:jc w:val="center"/>
            </w:pPr>
          </w:p>
        </w:tc>
        <w:tc>
          <w:tcPr>
            <w:tcW w:w="1611" w:type="dxa"/>
            <w:tcMar>
              <w:top w:w="50" w:type="dxa"/>
              <w:left w:w="100" w:type="dxa"/>
            </w:tcMar>
            <w:vAlign w:val="center"/>
          </w:tcPr>
          <w:p w14:paraId="7BDA4945">
            <w:pPr>
              <w:spacing w:before="0" w:after="0" w:line="276" w:lineRule="auto"/>
              <w:ind w:left="135"/>
              <w:jc w:val="center"/>
            </w:pPr>
          </w:p>
        </w:tc>
        <w:tc>
          <w:tcPr>
            <w:tcW w:w="1139" w:type="dxa"/>
            <w:tcMar>
              <w:top w:w="50" w:type="dxa"/>
              <w:left w:w="100" w:type="dxa"/>
            </w:tcMar>
            <w:vAlign w:val="center"/>
          </w:tcPr>
          <w:p w14:paraId="0D958BE5">
            <w:pPr>
              <w:spacing w:before="0" w:after="0"/>
              <w:ind w:left="135"/>
              <w:jc w:val="left"/>
            </w:pPr>
          </w:p>
        </w:tc>
        <w:tc>
          <w:tcPr>
            <w:tcW w:w="1959" w:type="dxa"/>
            <w:tcMar>
              <w:top w:w="50" w:type="dxa"/>
              <w:left w:w="100" w:type="dxa"/>
            </w:tcMar>
            <w:vAlign w:val="center"/>
          </w:tcPr>
          <w:p w14:paraId="018357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"https://m.edsoo.ru/8bc522a2" \h </w:instrText>
            </w:r>
            <w:r>
              <w:fldChar w:fldCharType="separate"/>
            </w:r>
            <w:r>
              <w:rPr>
                <w:rFonts w:ascii="Times New Roman" w:hAnsi="Times New Roman"/>
                <w:b w:val="0"/>
                <w:i w:val="0"/>
                <w:color w:val="0000FF"/>
                <w:sz w:val="22"/>
                <w:u w:val="single"/>
              </w:rPr>
              <w:t>https://m.edsoo.ru/8bc522a2</w:t>
            </w:r>
            <w:r>
              <w:rPr>
                <w:rFonts w:ascii="Times New Roman" w:hAnsi="Times New Roman"/>
                <w:b w:val="0"/>
                <w:i w:val="0"/>
                <w:color w:val="0000FF"/>
                <w:sz w:val="22"/>
                <w:u w:val="single"/>
              </w:rPr>
              <w:fldChar w:fldCharType="end"/>
            </w:r>
          </w:p>
        </w:tc>
      </w:tr>
      <w:tr w14:paraId="46B32E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742C1D1">
            <w:pPr>
              <w:spacing w:before="0" w:after="0"/>
              <w:ind w:left="0"/>
              <w:jc w:val="left"/>
            </w:pPr>
            <w:r>
              <w:rPr>
                <w:rFonts w:ascii="Times New Roman" w:hAnsi="Times New Roman"/>
                <w:b w:val="0"/>
                <w:i w:val="0"/>
                <w:color w:val="000000"/>
                <w:sz w:val="24"/>
              </w:rPr>
              <w:t>86</w:t>
            </w:r>
          </w:p>
        </w:tc>
        <w:tc>
          <w:tcPr>
            <w:tcW w:w="3168" w:type="dxa"/>
            <w:tcMar>
              <w:top w:w="50" w:type="dxa"/>
              <w:left w:w="100" w:type="dxa"/>
            </w:tcMar>
            <w:vAlign w:val="center"/>
          </w:tcPr>
          <w:p w14:paraId="339C2E59">
            <w:pPr>
              <w:spacing w:before="0" w:after="0"/>
              <w:ind w:left="135"/>
              <w:jc w:val="left"/>
            </w:pPr>
            <w:r>
              <w:rPr>
                <w:rFonts w:ascii="Times New Roman" w:hAnsi="Times New Roman"/>
                <w:b w:val="0"/>
                <w:i w:val="0"/>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14:paraId="3179ED1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A751B06">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D04518C">
            <w:pPr>
              <w:spacing w:before="0" w:after="0" w:line="276" w:lineRule="auto"/>
              <w:ind w:left="135"/>
              <w:jc w:val="center"/>
            </w:pPr>
          </w:p>
        </w:tc>
        <w:tc>
          <w:tcPr>
            <w:tcW w:w="1139" w:type="dxa"/>
            <w:tcMar>
              <w:top w:w="50" w:type="dxa"/>
              <w:left w:w="100" w:type="dxa"/>
            </w:tcMar>
            <w:vAlign w:val="center"/>
          </w:tcPr>
          <w:p w14:paraId="2393B384">
            <w:pPr>
              <w:spacing w:before="0" w:after="0"/>
              <w:ind w:left="135"/>
              <w:jc w:val="left"/>
            </w:pPr>
          </w:p>
        </w:tc>
        <w:tc>
          <w:tcPr>
            <w:tcW w:w="1959" w:type="dxa"/>
            <w:tcMar>
              <w:top w:w="50" w:type="dxa"/>
              <w:left w:w="100" w:type="dxa"/>
            </w:tcMar>
            <w:vAlign w:val="center"/>
          </w:tcPr>
          <w:p w14:paraId="3B91C04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C230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460372">
            <w:pPr>
              <w:spacing w:before="0" w:after="0"/>
              <w:ind w:left="0"/>
              <w:jc w:val="left"/>
            </w:pPr>
            <w:r>
              <w:rPr>
                <w:rFonts w:ascii="Times New Roman" w:hAnsi="Times New Roman"/>
                <w:b w:val="0"/>
                <w:i w:val="0"/>
                <w:color w:val="000000"/>
                <w:sz w:val="24"/>
              </w:rPr>
              <w:t>87</w:t>
            </w:r>
          </w:p>
        </w:tc>
        <w:tc>
          <w:tcPr>
            <w:tcW w:w="3168" w:type="dxa"/>
            <w:tcMar>
              <w:top w:w="50" w:type="dxa"/>
              <w:left w:w="100" w:type="dxa"/>
            </w:tcMar>
            <w:vAlign w:val="center"/>
          </w:tcPr>
          <w:p w14:paraId="762AC3AA">
            <w:pPr>
              <w:spacing w:before="0" w:after="0"/>
              <w:ind w:left="135"/>
              <w:jc w:val="left"/>
            </w:pPr>
            <w:r>
              <w:rPr>
                <w:rFonts w:ascii="Times New Roman" w:hAnsi="Times New Roman"/>
                <w:b w:val="0"/>
                <w:i w:val="0"/>
                <w:color w:val="000000"/>
                <w:sz w:val="24"/>
              </w:rPr>
              <w:t>Дети – герои произведений</w:t>
            </w:r>
          </w:p>
        </w:tc>
        <w:tc>
          <w:tcPr>
            <w:tcW w:w="815" w:type="dxa"/>
            <w:tcMar>
              <w:top w:w="50" w:type="dxa"/>
              <w:left w:w="100" w:type="dxa"/>
            </w:tcMar>
            <w:vAlign w:val="center"/>
          </w:tcPr>
          <w:p w14:paraId="130FBED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81134D0">
            <w:pPr>
              <w:spacing w:before="0" w:after="0" w:line="276" w:lineRule="auto"/>
              <w:ind w:left="135"/>
              <w:jc w:val="center"/>
            </w:pPr>
          </w:p>
        </w:tc>
        <w:tc>
          <w:tcPr>
            <w:tcW w:w="1611" w:type="dxa"/>
            <w:tcMar>
              <w:top w:w="50" w:type="dxa"/>
              <w:left w:w="100" w:type="dxa"/>
            </w:tcMar>
            <w:vAlign w:val="center"/>
          </w:tcPr>
          <w:p w14:paraId="18ABC77D">
            <w:pPr>
              <w:spacing w:before="0" w:after="0" w:line="276" w:lineRule="auto"/>
              <w:ind w:left="135"/>
              <w:jc w:val="center"/>
            </w:pPr>
          </w:p>
        </w:tc>
        <w:tc>
          <w:tcPr>
            <w:tcW w:w="1139" w:type="dxa"/>
            <w:tcMar>
              <w:top w:w="50" w:type="dxa"/>
              <w:left w:w="100" w:type="dxa"/>
            </w:tcMar>
            <w:vAlign w:val="center"/>
          </w:tcPr>
          <w:p w14:paraId="3CAA49AE">
            <w:pPr>
              <w:spacing w:before="0" w:after="0"/>
              <w:ind w:left="135"/>
              <w:jc w:val="left"/>
            </w:pPr>
          </w:p>
        </w:tc>
        <w:tc>
          <w:tcPr>
            <w:tcW w:w="1959" w:type="dxa"/>
            <w:tcMar>
              <w:top w:w="50" w:type="dxa"/>
              <w:left w:w="100" w:type="dxa"/>
            </w:tcMar>
            <w:vAlign w:val="center"/>
          </w:tcPr>
          <w:p w14:paraId="4192C4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"https://m.edsoo.ru/8bc52806" \h </w:instrText>
            </w:r>
            <w:r>
              <w:fldChar w:fldCharType="separate"/>
            </w:r>
            <w:r>
              <w:rPr>
                <w:rFonts w:ascii="Times New Roman" w:hAnsi="Times New Roman"/>
                <w:b w:val="0"/>
                <w:i w:val="0"/>
                <w:color w:val="0000FF"/>
                <w:sz w:val="22"/>
                <w:u w:val="single"/>
              </w:rPr>
              <w:t>https://m.edsoo.ru/8bc52806</w:t>
            </w:r>
            <w:r>
              <w:rPr>
                <w:rFonts w:ascii="Times New Roman" w:hAnsi="Times New Roman"/>
                <w:b w:val="0"/>
                <w:i w:val="0"/>
                <w:color w:val="0000FF"/>
                <w:sz w:val="22"/>
                <w:u w:val="single"/>
              </w:rPr>
              <w:fldChar w:fldCharType="end"/>
            </w:r>
          </w:p>
        </w:tc>
      </w:tr>
      <w:tr w14:paraId="57EB8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08FBF4">
            <w:pPr>
              <w:spacing w:before="0" w:after="0"/>
              <w:ind w:left="0"/>
              <w:jc w:val="left"/>
            </w:pPr>
            <w:r>
              <w:rPr>
                <w:rFonts w:ascii="Times New Roman" w:hAnsi="Times New Roman"/>
                <w:b w:val="0"/>
                <w:i w:val="0"/>
                <w:color w:val="000000"/>
                <w:sz w:val="24"/>
              </w:rPr>
              <w:t>88</w:t>
            </w:r>
          </w:p>
        </w:tc>
        <w:tc>
          <w:tcPr>
            <w:tcW w:w="3168" w:type="dxa"/>
            <w:tcMar>
              <w:top w:w="50" w:type="dxa"/>
              <w:left w:w="100" w:type="dxa"/>
            </w:tcMar>
            <w:vAlign w:val="center"/>
          </w:tcPr>
          <w:p w14:paraId="2BFA77C3">
            <w:pPr>
              <w:spacing w:before="0" w:after="0"/>
              <w:ind w:left="135"/>
              <w:jc w:val="left"/>
            </w:pPr>
            <w:r>
              <w:rPr>
                <w:rFonts w:ascii="Times New Roman" w:hAnsi="Times New Roman"/>
                <w:b w:val="0"/>
                <w:i w:val="0"/>
                <w:color w:val="000000"/>
                <w:sz w:val="24"/>
              </w:rPr>
              <w:t>Историческая обстановка как фон создания произведения</w:t>
            </w:r>
          </w:p>
        </w:tc>
        <w:tc>
          <w:tcPr>
            <w:tcW w:w="815" w:type="dxa"/>
            <w:tcMar>
              <w:top w:w="50" w:type="dxa"/>
              <w:left w:w="100" w:type="dxa"/>
            </w:tcMar>
            <w:vAlign w:val="center"/>
          </w:tcPr>
          <w:p w14:paraId="4BEA605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3F9A44F">
            <w:pPr>
              <w:spacing w:before="0" w:after="0" w:line="276" w:lineRule="auto"/>
              <w:ind w:left="135"/>
              <w:jc w:val="center"/>
            </w:pPr>
          </w:p>
        </w:tc>
        <w:tc>
          <w:tcPr>
            <w:tcW w:w="1611" w:type="dxa"/>
            <w:tcMar>
              <w:top w:w="50" w:type="dxa"/>
              <w:left w:w="100" w:type="dxa"/>
            </w:tcMar>
            <w:vAlign w:val="center"/>
          </w:tcPr>
          <w:p w14:paraId="00542C43">
            <w:pPr>
              <w:spacing w:before="0" w:after="0" w:line="276" w:lineRule="auto"/>
              <w:ind w:left="135"/>
              <w:jc w:val="center"/>
            </w:pPr>
          </w:p>
        </w:tc>
        <w:tc>
          <w:tcPr>
            <w:tcW w:w="1139" w:type="dxa"/>
            <w:tcMar>
              <w:top w:w="50" w:type="dxa"/>
              <w:left w:w="100" w:type="dxa"/>
            </w:tcMar>
            <w:vAlign w:val="center"/>
          </w:tcPr>
          <w:p w14:paraId="5504C356">
            <w:pPr>
              <w:spacing w:before="0" w:after="0"/>
              <w:ind w:left="135"/>
              <w:jc w:val="left"/>
            </w:pPr>
          </w:p>
        </w:tc>
        <w:tc>
          <w:tcPr>
            <w:tcW w:w="1959" w:type="dxa"/>
            <w:tcMar>
              <w:top w:w="50" w:type="dxa"/>
              <w:left w:w="100" w:type="dxa"/>
            </w:tcMar>
            <w:vAlign w:val="center"/>
          </w:tcPr>
          <w:p w14:paraId="0D1792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"https://m.edsoo.ru/8bc52bd0" \h </w:instrText>
            </w:r>
            <w:r>
              <w:fldChar w:fldCharType="separate"/>
            </w:r>
            <w:r>
              <w:rPr>
                <w:rFonts w:ascii="Times New Roman" w:hAnsi="Times New Roman"/>
                <w:b w:val="0"/>
                <w:i w:val="0"/>
                <w:color w:val="0000FF"/>
                <w:sz w:val="22"/>
                <w:u w:val="single"/>
              </w:rPr>
              <w:t>https://m.edsoo.ru/8bc52bd0</w:t>
            </w:r>
            <w:r>
              <w:rPr>
                <w:rFonts w:ascii="Times New Roman" w:hAnsi="Times New Roman"/>
                <w:b w:val="0"/>
                <w:i w:val="0"/>
                <w:color w:val="0000FF"/>
                <w:sz w:val="22"/>
                <w:u w:val="single"/>
              </w:rPr>
              <w:fldChar w:fldCharType="end"/>
            </w:r>
          </w:p>
        </w:tc>
      </w:tr>
      <w:tr w14:paraId="4D1B0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7036B6">
            <w:pPr>
              <w:spacing w:before="0" w:after="0"/>
              <w:ind w:left="0"/>
              <w:jc w:val="left"/>
            </w:pPr>
            <w:r>
              <w:rPr>
                <w:rFonts w:ascii="Times New Roman" w:hAnsi="Times New Roman"/>
                <w:b w:val="0"/>
                <w:i w:val="0"/>
                <w:color w:val="000000"/>
                <w:sz w:val="24"/>
              </w:rPr>
              <w:t>89</w:t>
            </w:r>
          </w:p>
        </w:tc>
        <w:tc>
          <w:tcPr>
            <w:tcW w:w="3168" w:type="dxa"/>
            <w:tcMar>
              <w:top w:w="50" w:type="dxa"/>
              <w:left w:w="100" w:type="dxa"/>
            </w:tcMar>
            <w:vAlign w:val="center"/>
          </w:tcPr>
          <w:p w14:paraId="3921CDBB">
            <w:pPr>
              <w:spacing w:before="0" w:after="0"/>
              <w:ind w:left="135"/>
              <w:jc w:val="left"/>
            </w:pPr>
            <w:r>
              <w:rPr>
                <w:rFonts w:ascii="Times New Roman" w:hAnsi="Times New Roman"/>
                <w:b w:val="0"/>
                <w:i w:val="0"/>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6789544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76BE20">
            <w:pPr>
              <w:spacing w:before="0" w:after="0" w:line="276" w:lineRule="auto"/>
              <w:ind w:left="135"/>
              <w:jc w:val="center"/>
            </w:pPr>
          </w:p>
        </w:tc>
        <w:tc>
          <w:tcPr>
            <w:tcW w:w="1611" w:type="dxa"/>
            <w:tcMar>
              <w:top w:w="50" w:type="dxa"/>
              <w:left w:w="100" w:type="dxa"/>
            </w:tcMar>
            <w:vAlign w:val="center"/>
          </w:tcPr>
          <w:p w14:paraId="2968F3AF">
            <w:pPr>
              <w:spacing w:before="0" w:after="0" w:line="276" w:lineRule="auto"/>
              <w:ind w:left="135"/>
              <w:jc w:val="center"/>
            </w:pPr>
          </w:p>
        </w:tc>
        <w:tc>
          <w:tcPr>
            <w:tcW w:w="1139" w:type="dxa"/>
            <w:tcMar>
              <w:top w:w="50" w:type="dxa"/>
              <w:left w:w="100" w:type="dxa"/>
            </w:tcMar>
            <w:vAlign w:val="center"/>
          </w:tcPr>
          <w:p w14:paraId="5D8B7C42">
            <w:pPr>
              <w:spacing w:before="0" w:after="0"/>
              <w:ind w:left="135"/>
              <w:jc w:val="left"/>
            </w:pPr>
          </w:p>
        </w:tc>
        <w:tc>
          <w:tcPr>
            <w:tcW w:w="1959" w:type="dxa"/>
            <w:tcMar>
              <w:top w:w="50" w:type="dxa"/>
              <w:left w:w="100" w:type="dxa"/>
            </w:tcMar>
            <w:vAlign w:val="center"/>
          </w:tcPr>
          <w:p w14:paraId="5D8322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"https://m.edsoo.ru/8bc52da6" \h </w:instrText>
            </w:r>
            <w:r>
              <w:fldChar w:fldCharType="separate"/>
            </w:r>
            <w:r>
              <w:rPr>
                <w:rFonts w:ascii="Times New Roman" w:hAnsi="Times New Roman"/>
                <w:b w:val="0"/>
                <w:i w:val="0"/>
                <w:color w:val="0000FF"/>
                <w:sz w:val="22"/>
                <w:u w:val="single"/>
              </w:rPr>
              <w:t>https://m.edsoo.ru/8bc52da6</w:t>
            </w:r>
            <w:r>
              <w:rPr>
                <w:rFonts w:ascii="Times New Roman" w:hAnsi="Times New Roman"/>
                <w:b w:val="0"/>
                <w:i w:val="0"/>
                <w:color w:val="0000FF"/>
                <w:sz w:val="22"/>
                <w:u w:val="single"/>
              </w:rPr>
              <w:fldChar w:fldCharType="end"/>
            </w:r>
          </w:p>
        </w:tc>
      </w:tr>
      <w:tr w14:paraId="70470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E34BB7F">
            <w:pPr>
              <w:spacing w:before="0" w:after="0"/>
              <w:ind w:left="0"/>
              <w:jc w:val="left"/>
            </w:pPr>
            <w:r>
              <w:rPr>
                <w:rFonts w:ascii="Times New Roman" w:hAnsi="Times New Roman"/>
                <w:b w:val="0"/>
                <w:i w:val="0"/>
                <w:color w:val="000000"/>
                <w:sz w:val="24"/>
              </w:rPr>
              <w:t>90</w:t>
            </w:r>
          </w:p>
        </w:tc>
        <w:tc>
          <w:tcPr>
            <w:tcW w:w="3168" w:type="dxa"/>
            <w:tcMar>
              <w:top w:w="50" w:type="dxa"/>
              <w:left w:w="100" w:type="dxa"/>
            </w:tcMar>
            <w:vAlign w:val="center"/>
          </w:tcPr>
          <w:p w14:paraId="45337A12">
            <w:pPr>
              <w:spacing w:before="0" w:after="0"/>
              <w:ind w:left="135"/>
              <w:jc w:val="left"/>
            </w:pPr>
            <w:r>
              <w:rPr>
                <w:rFonts w:ascii="Times New Roman" w:hAnsi="Times New Roman"/>
                <w:b w:val="0"/>
                <w:i w:val="0"/>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64F4318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858430C">
            <w:pPr>
              <w:spacing w:before="0" w:after="0" w:line="276" w:lineRule="auto"/>
              <w:ind w:left="135"/>
              <w:jc w:val="center"/>
            </w:pPr>
          </w:p>
        </w:tc>
        <w:tc>
          <w:tcPr>
            <w:tcW w:w="1611" w:type="dxa"/>
            <w:tcMar>
              <w:top w:w="50" w:type="dxa"/>
              <w:left w:w="100" w:type="dxa"/>
            </w:tcMar>
            <w:vAlign w:val="center"/>
          </w:tcPr>
          <w:p w14:paraId="110CC5AA">
            <w:pPr>
              <w:spacing w:before="0" w:after="0" w:line="276" w:lineRule="auto"/>
              <w:ind w:left="135"/>
              <w:jc w:val="center"/>
            </w:pPr>
          </w:p>
        </w:tc>
        <w:tc>
          <w:tcPr>
            <w:tcW w:w="1139" w:type="dxa"/>
            <w:tcMar>
              <w:top w:w="50" w:type="dxa"/>
              <w:left w:w="100" w:type="dxa"/>
            </w:tcMar>
            <w:vAlign w:val="center"/>
          </w:tcPr>
          <w:p w14:paraId="43A15F07">
            <w:pPr>
              <w:spacing w:before="0" w:after="0"/>
              <w:ind w:left="135"/>
              <w:jc w:val="left"/>
            </w:pPr>
          </w:p>
        </w:tc>
        <w:tc>
          <w:tcPr>
            <w:tcW w:w="1959" w:type="dxa"/>
            <w:tcMar>
              <w:top w:w="50" w:type="dxa"/>
              <w:left w:w="100" w:type="dxa"/>
            </w:tcMar>
            <w:vAlign w:val="center"/>
          </w:tcPr>
          <w:p w14:paraId="60BFD4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"https://m.edsoo.ru/8bc52928" \h </w:instrText>
            </w:r>
            <w:r>
              <w:fldChar w:fldCharType="separate"/>
            </w:r>
            <w:r>
              <w:rPr>
                <w:rFonts w:ascii="Times New Roman" w:hAnsi="Times New Roman"/>
                <w:b w:val="0"/>
                <w:i w:val="0"/>
                <w:color w:val="0000FF"/>
                <w:sz w:val="22"/>
                <w:u w:val="single"/>
              </w:rPr>
              <w:t>https://m.edsoo.ru/8bc52928</w:t>
            </w:r>
            <w:r>
              <w:rPr>
                <w:rFonts w:ascii="Times New Roman" w:hAnsi="Times New Roman"/>
                <w:b w:val="0"/>
                <w:i w:val="0"/>
                <w:color w:val="0000FF"/>
                <w:sz w:val="22"/>
                <w:u w:val="single"/>
              </w:rPr>
              <w:fldChar w:fldCharType="end"/>
            </w:r>
          </w:p>
        </w:tc>
      </w:tr>
      <w:tr w14:paraId="100963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0BDEEB">
            <w:pPr>
              <w:spacing w:before="0" w:after="0"/>
              <w:ind w:left="0"/>
              <w:jc w:val="left"/>
            </w:pPr>
            <w:r>
              <w:rPr>
                <w:rFonts w:ascii="Times New Roman" w:hAnsi="Times New Roman"/>
                <w:b w:val="0"/>
                <w:i w:val="0"/>
                <w:color w:val="000000"/>
                <w:sz w:val="24"/>
              </w:rPr>
              <w:t>91</w:t>
            </w:r>
          </w:p>
        </w:tc>
        <w:tc>
          <w:tcPr>
            <w:tcW w:w="3168" w:type="dxa"/>
            <w:tcMar>
              <w:top w:w="50" w:type="dxa"/>
              <w:left w:w="100" w:type="dxa"/>
            </w:tcMar>
            <w:vAlign w:val="center"/>
          </w:tcPr>
          <w:p w14:paraId="74166634">
            <w:pPr>
              <w:spacing w:before="0" w:after="0"/>
              <w:ind w:left="135"/>
              <w:jc w:val="left"/>
            </w:pPr>
            <w:r>
              <w:rPr>
                <w:rFonts w:ascii="Times New Roman" w:hAnsi="Times New Roman"/>
                <w:b w:val="0"/>
                <w:i w:val="0"/>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2C22D22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DDF34E">
            <w:pPr>
              <w:spacing w:before="0" w:after="0" w:line="276" w:lineRule="auto"/>
              <w:ind w:left="135"/>
              <w:jc w:val="center"/>
            </w:pPr>
          </w:p>
        </w:tc>
        <w:tc>
          <w:tcPr>
            <w:tcW w:w="1611" w:type="dxa"/>
            <w:tcMar>
              <w:top w:w="50" w:type="dxa"/>
              <w:left w:w="100" w:type="dxa"/>
            </w:tcMar>
            <w:vAlign w:val="center"/>
          </w:tcPr>
          <w:p w14:paraId="7C21A2C7">
            <w:pPr>
              <w:spacing w:before="0" w:after="0" w:line="276" w:lineRule="auto"/>
              <w:ind w:left="135"/>
              <w:jc w:val="center"/>
            </w:pPr>
          </w:p>
        </w:tc>
        <w:tc>
          <w:tcPr>
            <w:tcW w:w="1139" w:type="dxa"/>
            <w:tcMar>
              <w:top w:w="50" w:type="dxa"/>
              <w:left w:w="100" w:type="dxa"/>
            </w:tcMar>
            <w:vAlign w:val="center"/>
          </w:tcPr>
          <w:p w14:paraId="249260E2">
            <w:pPr>
              <w:spacing w:before="0" w:after="0"/>
              <w:ind w:left="135"/>
              <w:jc w:val="left"/>
            </w:pPr>
          </w:p>
        </w:tc>
        <w:tc>
          <w:tcPr>
            <w:tcW w:w="1959" w:type="dxa"/>
            <w:tcMar>
              <w:top w:w="50" w:type="dxa"/>
              <w:left w:w="100" w:type="dxa"/>
            </w:tcMar>
            <w:vAlign w:val="center"/>
          </w:tcPr>
          <w:p w14:paraId="017609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"https://m.edsoo.ru/8bc52a40" \h </w:instrText>
            </w:r>
            <w:r>
              <w:fldChar w:fldCharType="separate"/>
            </w:r>
            <w:r>
              <w:rPr>
                <w:rFonts w:ascii="Times New Roman" w:hAnsi="Times New Roman"/>
                <w:b w:val="0"/>
                <w:i w:val="0"/>
                <w:color w:val="0000FF"/>
                <w:sz w:val="22"/>
                <w:u w:val="single"/>
              </w:rPr>
              <w:t>https://m.edsoo.ru/8bc52a40</w:t>
            </w:r>
            <w:r>
              <w:rPr>
                <w:rFonts w:ascii="Times New Roman" w:hAnsi="Times New Roman"/>
                <w:b w:val="0"/>
                <w:i w:val="0"/>
                <w:color w:val="0000FF"/>
                <w:sz w:val="22"/>
                <w:u w:val="single"/>
              </w:rPr>
              <w:fldChar w:fldCharType="end"/>
            </w:r>
          </w:p>
        </w:tc>
      </w:tr>
      <w:tr w14:paraId="4691D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2FE1C3">
            <w:pPr>
              <w:spacing w:before="0" w:after="0"/>
              <w:ind w:left="0"/>
              <w:jc w:val="left"/>
            </w:pPr>
            <w:r>
              <w:rPr>
                <w:rFonts w:ascii="Times New Roman" w:hAnsi="Times New Roman"/>
                <w:b w:val="0"/>
                <w:i w:val="0"/>
                <w:color w:val="000000"/>
                <w:sz w:val="24"/>
              </w:rPr>
              <w:t>92</w:t>
            </w:r>
          </w:p>
        </w:tc>
        <w:tc>
          <w:tcPr>
            <w:tcW w:w="3168" w:type="dxa"/>
            <w:tcMar>
              <w:top w:w="50" w:type="dxa"/>
              <w:left w:w="100" w:type="dxa"/>
            </w:tcMar>
            <w:vAlign w:val="center"/>
          </w:tcPr>
          <w:p w14:paraId="39D91D2D">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14:paraId="51EB588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09D8716">
            <w:pPr>
              <w:spacing w:before="0" w:after="0" w:line="276" w:lineRule="auto"/>
              <w:ind w:left="135"/>
              <w:jc w:val="center"/>
            </w:pPr>
          </w:p>
        </w:tc>
        <w:tc>
          <w:tcPr>
            <w:tcW w:w="1611" w:type="dxa"/>
            <w:tcMar>
              <w:top w:w="50" w:type="dxa"/>
              <w:left w:w="100" w:type="dxa"/>
            </w:tcMar>
            <w:vAlign w:val="center"/>
          </w:tcPr>
          <w:p w14:paraId="503AC47F">
            <w:pPr>
              <w:spacing w:before="0" w:after="0" w:line="276" w:lineRule="auto"/>
              <w:ind w:left="135"/>
              <w:jc w:val="center"/>
            </w:pPr>
          </w:p>
        </w:tc>
        <w:tc>
          <w:tcPr>
            <w:tcW w:w="1139" w:type="dxa"/>
            <w:tcMar>
              <w:top w:w="50" w:type="dxa"/>
              <w:left w:w="100" w:type="dxa"/>
            </w:tcMar>
            <w:vAlign w:val="center"/>
          </w:tcPr>
          <w:p w14:paraId="7F163F8D">
            <w:pPr>
              <w:spacing w:before="0" w:after="0"/>
              <w:ind w:left="135"/>
              <w:jc w:val="left"/>
            </w:pPr>
          </w:p>
        </w:tc>
        <w:tc>
          <w:tcPr>
            <w:tcW w:w="1959" w:type="dxa"/>
            <w:tcMar>
              <w:top w:w="50" w:type="dxa"/>
              <w:left w:w="100" w:type="dxa"/>
            </w:tcMar>
            <w:vAlign w:val="center"/>
          </w:tcPr>
          <w:p w14:paraId="48E74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"https://m.edsoo.ru/8bc52ebe" \h </w:instrText>
            </w:r>
            <w:r>
              <w:fldChar w:fldCharType="separate"/>
            </w:r>
            <w:r>
              <w:rPr>
                <w:rFonts w:ascii="Times New Roman" w:hAnsi="Times New Roman"/>
                <w:b w:val="0"/>
                <w:i w:val="0"/>
                <w:color w:val="0000FF"/>
                <w:sz w:val="22"/>
                <w:u w:val="single"/>
              </w:rPr>
              <w:t>https://m.edsoo.ru/8bc52ebe</w:t>
            </w:r>
            <w:r>
              <w:rPr>
                <w:rFonts w:ascii="Times New Roman" w:hAnsi="Times New Roman"/>
                <w:b w:val="0"/>
                <w:i w:val="0"/>
                <w:color w:val="0000FF"/>
                <w:sz w:val="22"/>
                <w:u w:val="single"/>
              </w:rPr>
              <w:fldChar w:fldCharType="end"/>
            </w:r>
          </w:p>
        </w:tc>
      </w:tr>
      <w:tr w14:paraId="3A5B3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2B38B25">
            <w:pPr>
              <w:spacing w:before="0" w:after="0"/>
              <w:ind w:left="0"/>
              <w:jc w:val="left"/>
            </w:pPr>
            <w:r>
              <w:rPr>
                <w:rFonts w:ascii="Times New Roman" w:hAnsi="Times New Roman"/>
                <w:b w:val="0"/>
                <w:i w:val="0"/>
                <w:color w:val="000000"/>
                <w:sz w:val="24"/>
              </w:rPr>
              <w:t>93</w:t>
            </w:r>
          </w:p>
        </w:tc>
        <w:tc>
          <w:tcPr>
            <w:tcW w:w="3168" w:type="dxa"/>
            <w:tcMar>
              <w:top w:w="50" w:type="dxa"/>
              <w:left w:w="100" w:type="dxa"/>
            </w:tcMar>
            <w:vAlign w:val="center"/>
          </w:tcPr>
          <w:p w14:paraId="59B21429">
            <w:pPr>
              <w:spacing w:before="0" w:after="0"/>
              <w:ind w:left="135"/>
              <w:jc w:val="left"/>
            </w:pPr>
            <w:r>
              <w:rPr>
                <w:rFonts w:ascii="Times New Roman" w:hAnsi="Times New Roman"/>
                <w:b w:val="0"/>
                <w:i w:val="0"/>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14:paraId="78CA75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A73EB4D">
            <w:pPr>
              <w:spacing w:before="0" w:after="0" w:line="276" w:lineRule="auto"/>
              <w:ind w:left="135"/>
              <w:jc w:val="center"/>
            </w:pPr>
          </w:p>
        </w:tc>
        <w:tc>
          <w:tcPr>
            <w:tcW w:w="1611" w:type="dxa"/>
            <w:tcMar>
              <w:top w:w="50" w:type="dxa"/>
              <w:left w:w="100" w:type="dxa"/>
            </w:tcMar>
            <w:vAlign w:val="center"/>
          </w:tcPr>
          <w:p w14:paraId="1CF7623E">
            <w:pPr>
              <w:spacing w:before="0" w:after="0" w:line="276" w:lineRule="auto"/>
              <w:ind w:left="135"/>
              <w:jc w:val="center"/>
            </w:pPr>
          </w:p>
        </w:tc>
        <w:tc>
          <w:tcPr>
            <w:tcW w:w="1139" w:type="dxa"/>
            <w:tcMar>
              <w:top w:w="50" w:type="dxa"/>
              <w:left w:w="100" w:type="dxa"/>
            </w:tcMar>
            <w:vAlign w:val="center"/>
          </w:tcPr>
          <w:p w14:paraId="2200AA1A">
            <w:pPr>
              <w:spacing w:before="0" w:after="0"/>
              <w:ind w:left="135"/>
              <w:jc w:val="left"/>
            </w:pPr>
          </w:p>
        </w:tc>
        <w:tc>
          <w:tcPr>
            <w:tcW w:w="1959" w:type="dxa"/>
            <w:tcMar>
              <w:top w:w="50" w:type="dxa"/>
              <w:left w:w="100" w:type="dxa"/>
            </w:tcMar>
            <w:vAlign w:val="center"/>
          </w:tcPr>
          <w:p w14:paraId="4ECEBB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"https://m.edsoo.ru/8bc52fd6" \h </w:instrText>
            </w:r>
            <w:r>
              <w:fldChar w:fldCharType="separate"/>
            </w:r>
            <w:r>
              <w:rPr>
                <w:rFonts w:ascii="Times New Roman" w:hAnsi="Times New Roman"/>
                <w:b w:val="0"/>
                <w:i w:val="0"/>
                <w:color w:val="0000FF"/>
                <w:sz w:val="22"/>
                <w:u w:val="single"/>
              </w:rPr>
              <w:t>https://m.edsoo.ru/8bc52fd6</w:t>
            </w:r>
            <w:r>
              <w:rPr>
                <w:rFonts w:ascii="Times New Roman" w:hAnsi="Times New Roman"/>
                <w:b w:val="0"/>
                <w:i w:val="0"/>
                <w:color w:val="0000FF"/>
                <w:sz w:val="22"/>
                <w:u w:val="single"/>
              </w:rPr>
              <w:fldChar w:fldCharType="end"/>
            </w:r>
          </w:p>
        </w:tc>
      </w:tr>
      <w:tr w14:paraId="741E4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8BE19F">
            <w:pPr>
              <w:spacing w:before="0" w:after="0"/>
              <w:ind w:left="0"/>
              <w:jc w:val="left"/>
            </w:pPr>
            <w:r>
              <w:rPr>
                <w:rFonts w:ascii="Times New Roman" w:hAnsi="Times New Roman"/>
                <w:b w:val="0"/>
                <w:i w:val="0"/>
                <w:color w:val="000000"/>
                <w:sz w:val="24"/>
              </w:rPr>
              <w:t>94</w:t>
            </w:r>
          </w:p>
        </w:tc>
        <w:tc>
          <w:tcPr>
            <w:tcW w:w="3168" w:type="dxa"/>
            <w:tcMar>
              <w:top w:w="50" w:type="dxa"/>
              <w:left w:w="100" w:type="dxa"/>
            </w:tcMar>
            <w:vAlign w:val="center"/>
          </w:tcPr>
          <w:p w14:paraId="0F76F63C">
            <w:pPr>
              <w:spacing w:before="0" w:after="0"/>
              <w:ind w:left="135"/>
              <w:jc w:val="left"/>
            </w:pPr>
            <w:r>
              <w:rPr>
                <w:rFonts w:ascii="Times New Roman" w:hAnsi="Times New Roman"/>
                <w:b w:val="0"/>
                <w:i w:val="0"/>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14:paraId="2A5A460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3FD8084">
            <w:pPr>
              <w:spacing w:before="0" w:after="0" w:line="276" w:lineRule="auto"/>
              <w:ind w:left="135"/>
              <w:jc w:val="center"/>
            </w:pPr>
          </w:p>
        </w:tc>
        <w:tc>
          <w:tcPr>
            <w:tcW w:w="1611" w:type="dxa"/>
            <w:tcMar>
              <w:top w:w="50" w:type="dxa"/>
              <w:left w:w="100" w:type="dxa"/>
            </w:tcMar>
            <w:vAlign w:val="center"/>
          </w:tcPr>
          <w:p w14:paraId="135267F3">
            <w:pPr>
              <w:spacing w:before="0" w:after="0" w:line="276" w:lineRule="auto"/>
              <w:ind w:left="135"/>
              <w:jc w:val="center"/>
            </w:pPr>
          </w:p>
        </w:tc>
        <w:tc>
          <w:tcPr>
            <w:tcW w:w="1139" w:type="dxa"/>
            <w:tcMar>
              <w:top w:w="50" w:type="dxa"/>
              <w:left w:w="100" w:type="dxa"/>
            </w:tcMar>
            <w:vAlign w:val="center"/>
          </w:tcPr>
          <w:p w14:paraId="21B7491D">
            <w:pPr>
              <w:spacing w:before="0" w:after="0"/>
              <w:ind w:left="135"/>
              <w:jc w:val="left"/>
            </w:pPr>
          </w:p>
        </w:tc>
        <w:tc>
          <w:tcPr>
            <w:tcW w:w="1959" w:type="dxa"/>
            <w:tcMar>
              <w:top w:w="50" w:type="dxa"/>
              <w:left w:w="100" w:type="dxa"/>
            </w:tcMar>
            <w:vAlign w:val="center"/>
          </w:tcPr>
          <w:p w14:paraId="26F954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"https://m.edsoo.ru/8bc53242" \h </w:instrText>
            </w:r>
            <w:r>
              <w:fldChar w:fldCharType="separate"/>
            </w:r>
            <w:r>
              <w:rPr>
                <w:rFonts w:ascii="Times New Roman" w:hAnsi="Times New Roman"/>
                <w:b w:val="0"/>
                <w:i w:val="0"/>
                <w:color w:val="0000FF"/>
                <w:sz w:val="22"/>
                <w:u w:val="single"/>
              </w:rPr>
              <w:t>https://m.edsoo.ru/8bc53242</w:t>
            </w:r>
            <w:r>
              <w:rPr>
                <w:rFonts w:ascii="Times New Roman" w:hAnsi="Times New Roman"/>
                <w:b w:val="0"/>
                <w:i w:val="0"/>
                <w:color w:val="0000FF"/>
                <w:sz w:val="22"/>
                <w:u w:val="single"/>
              </w:rPr>
              <w:fldChar w:fldCharType="end"/>
            </w:r>
          </w:p>
        </w:tc>
      </w:tr>
      <w:tr w14:paraId="55BC6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4CF873">
            <w:pPr>
              <w:spacing w:before="0" w:after="0"/>
              <w:ind w:left="0"/>
              <w:jc w:val="left"/>
            </w:pPr>
            <w:r>
              <w:rPr>
                <w:rFonts w:ascii="Times New Roman" w:hAnsi="Times New Roman"/>
                <w:b w:val="0"/>
                <w:i w:val="0"/>
                <w:color w:val="000000"/>
                <w:sz w:val="24"/>
              </w:rPr>
              <w:t>95</w:t>
            </w:r>
          </w:p>
        </w:tc>
        <w:tc>
          <w:tcPr>
            <w:tcW w:w="3168" w:type="dxa"/>
            <w:tcMar>
              <w:top w:w="50" w:type="dxa"/>
              <w:left w:w="100" w:type="dxa"/>
            </w:tcMar>
            <w:vAlign w:val="center"/>
          </w:tcPr>
          <w:p w14:paraId="6806AB17">
            <w:pPr>
              <w:spacing w:before="0" w:after="0"/>
              <w:ind w:left="135"/>
              <w:jc w:val="left"/>
            </w:pPr>
            <w:r>
              <w:rPr>
                <w:rFonts w:ascii="Times New Roman" w:hAnsi="Times New Roman"/>
                <w:b w:val="0"/>
                <w:i w:val="0"/>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01C5ECE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025605B">
            <w:pPr>
              <w:spacing w:before="0" w:after="0" w:line="276" w:lineRule="auto"/>
              <w:ind w:left="135"/>
              <w:jc w:val="center"/>
            </w:pPr>
          </w:p>
        </w:tc>
        <w:tc>
          <w:tcPr>
            <w:tcW w:w="1611" w:type="dxa"/>
            <w:tcMar>
              <w:top w:w="50" w:type="dxa"/>
              <w:left w:w="100" w:type="dxa"/>
            </w:tcMar>
            <w:vAlign w:val="center"/>
          </w:tcPr>
          <w:p w14:paraId="1974B576">
            <w:pPr>
              <w:spacing w:before="0" w:after="0" w:line="276" w:lineRule="auto"/>
              <w:ind w:left="135"/>
              <w:jc w:val="center"/>
            </w:pPr>
          </w:p>
        </w:tc>
        <w:tc>
          <w:tcPr>
            <w:tcW w:w="1139" w:type="dxa"/>
            <w:tcMar>
              <w:top w:w="50" w:type="dxa"/>
              <w:left w:w="100" w:type="dxa"/>
            </w:tcMar>
            <w:vAlign w:val="center"/>
          </w:tcPr>
          <w:p w14:paraId="7ABD18E6">
            <w:pPr>
              <w:spacing w:before="0" w:after="0"/>
              <w:ind w:left="135"/>
              <w:jc w:val="left"/>
            </w:pPr>
          </w:p>
        </w:tc>
        <w:tc>
          <w:tcPr>
            <w:tcW w:w="1959" w:type="dxa"/>
            <w:tcMar>
              <w:top w:w="50" w:type="dxa"/>
              <w:left w:w="100" w:type="dxa"/>
            </w:tcMar>
            <w:vAlign w:val="center"/>
          </w:tcPr>
          <w:p w14:paraId="02466E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"https://m.edsoo.ru/8bc53364" \h </w:instrText>
            </w:r>
            <w:r>
              <w:fldChar w:fldCharType="separate"/>
            </w:r>
            <w:r>
              <w:rPr>
                <w:rFonts w:ascii="Times New Roman" w:hAnsi="Times New Roman"/>
                <w:b w:val="0"/>
                <w:i w:val="0"/>
                <w:color w:val="0000FF"/>
                <w:sz w:val="22"/>
                <w:u w:val="single"/>
              </w:rPr>
              <w:t>https://m.edsoo.ru/8bc53364</w:t>
            </w:r>
            <w:r>
              <w:rPr>
                <w:rFonts w:ascii="Times New Roman" w:hAnsi="Times New Roman"/>
                <w:b w:val="0"/>
                <w:i w:val="0"/>
                <w:color w:val="0000FF"/>
                <w:sz w:val="22"/>
                <w:u w:val="single"/>
              </w:rPr>
              <w:fldChar w:fldCharType="end"/>
            </w:r>
          </w:p>
        </w:tc>
      </w:tr>
      <w:tr w14:paraId="4BA4F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9B8AFEC">
            <w:pPr>
              <w:spacing w:before="0" w:after="0"/>
              <w:ind w:left="0"/>
              <w:jc w:val="left"/>
            </w:pPr>
            <w:r>
              <w:rPr>
                <w:rFonts w:ascii="Times New Roman" w:hAnsi="Times New Roman"/>
                <w:b w:val="0"/>
                <w:i w:val="0"/>
                <w:color w:val="000000"/>
                <w:sz w:val="24"/>
              </w:rPr>
              <w:t>96</w:t>
            </w:r>
          </w:p>
        </w:tc>
        <w:tc>
          <w:tcPr>
            <w:tcW w:w="3168" w:type="dxa"/>
            <w:tcMar>
              <w:top w:w="50" w:type="dxa"/>
              <w:left w:w="100" w:type="dxa"/>
            </w:tcMar>
            <w:vAlign w:val="center"/>
          </w:tcPr>
          <w:p w14:paraId="711D416D">
            <w:pPr>
              <w:spacing w:before="0" w:after="0"/>
              <w:ind w:left="135"/>
              <w:jc w:val="left"/>
            </w:pPr>
            <w:r>
              <w:rPr>
                <w:rFonts w:ascii="Times New Roman" w:hAnsi="Times New Roman"/>
                <w:b w:val="0"/>
                <w:i w:val="0"/>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6BDF238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EAF84CF">
            <w:pPr>
              <w:spacing w:before="0" w:after="0" w:line="276" w:lineRule="auto"/>
              <w:ind w:left="135"/>
              <w:jc w:val="center"/>
            </w:pPr>
          </w:p>
        </w:tc>
        <w:tc>
          <w:tcPr>
            <w:tcW w:w="1611" w:type="dxa"/>
            <w:tcMar>
              <w:top w:w="50" w:type="dxa"/>
              <w:left w:w="100" w:type="dxa"/>
            </w:tcMar>
            <w:vAlign w:val="center"/>
          </w:tcPr>
          <w:p w14:paraId="5CA645C1">
            <w:pPr>
              <w:spacing w:before="0" w:after="0" w:line="276" w:lineRule="auto"/>
              <w:ind w:left="135"/>
              <w:jc w:val="center"/>
            </w:pPr>
          </w:p>
        </w:tc>
        <w:tc>
          <w:tcPr>
            <w:tcW w:w="1139" w:type="dxa"/>
            <w:tcMar>
              <w:top w:w="50" w:type="dxa"/>
              <w:left w:w="100" w:type="dxa"/>
            </w:tcMar>
            <w:vAlign w:val="center"/>
          </w:tcPr>
          <w:p w14:paraId="71754529">
            <w:pPr>
              <w:spacing w:before="0" w:after="0"/>
              <w:ind w:left="135"/>
              <w:jc w:val="left"/>
            </w:pPr>
          </w:p>
        </w:tc>
        <w:tc>
          <w:tcPr>
            <w:tcW w:w="1959" w:type="dxa"/>
            <w:tcMar>
              <w:top w:w="50" w:type="dxa"/>
              <w:left w:w="100" w:type="dxa"/>
            </w:tcMar>
            <w:vAlign w:val="center"/>
          </w:tcPr>
          <w:p w14:paraId="60F1D5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"https://m.edsoo.ru/8bc5347c" \h </w:instrText>
            </w:r>
            <w:r>
              <w:fldChar w:fldCharType="separate"/>
            </w:r>
            <w:r>
              <w:rPr>
                <w:rFonts w:ascii="Times New Roman" w:hAnsi="Times New Roman"/>
                <w:b w:val="0"/>
                <w:i w:val="0"/>
                <w:color w:val="0000FF"/>
                <w:sz w:val="22"/>
                <w:u w:val="single"/>
              </w:rPr>
              <w:t>https://m.edsoo.ru/8bc5347c</w:t>
            </w:r>
            <w:r>
              <w:rPr>
                <w:rFonts w:ascii="Times New Roman" w:hAnsi="Times New Roman"/>
                <w:b w:val="0"/>
                <w:i w:val="0"/>
                <w:color w:val="0000FF"/>
                <w:sz w:val="22"/>
                <w:u w:val="single"/>
              </w:rPr>
              <w:fldChar w:fldCharType="end"/>
            </w:r>
          </w:p>
        </w:tc>
      </w:tr>
      <w:tr w14:paraId="517D3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B2EFDC">
            <w:pPr>
              <w:spacing w:before="0" w:after="0"/>
              <w:ind w:left="0"/>
              <w:jc w:val="left"/>
            </w:pPr>
            <w:r>
              <w:rPr>
                <w:rFonts w:ascii="Times New Roman" w:hAnsi="Times New Roman"/>
                <w:b w:val="0"/>
                <w:i w:val="0"/>
                <w:color w:val="000000"/>
                <w:sz w:val="24"/>
              </w:rPr>
              <w:t>97</w:t>
            </w:r>
          </w:p>
        </w:tc>
        <w:tc>
          <w:tcPr>
            <w:tcW w:w="3168" w:type="dxa"/>
            <w:tcMar>
              <w:top w:w="50" w:type="dxa"/>
              <w:left w:w="100" w:type="dxa"/>
            </w:tcMar>
            <w:vAlign w:val="center"/>
          </w:tcPr>
          <w:p w14:paraId="680718F7">
            <w:pPr>
              <w:spacing w:before="0" w:after="0"/>
              <w:ind w:left="135"/>
              <w:jc w:val="left"/>
            </w:pPr>
            <w:r>
              <w:rPr>
                <w:rFonts w:ascii="Times New Roman" w:hAnsi="Times New Roman"/>
                <w:b w:val="0"/>
                <w:i w:val="0"/>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3BA98C1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D4AD66B">
            <w:pPr>
              <w:spacing w:before="0" w:after="0" w:line="276" w:lineRule="auto"/>
              <w:ind w:left="135"/>
              <w:jc w:val="center"/>
            </w:pPr>
          </w:p>
        </w:tc>
        <w:tc>
          <w:tcPr>
            <w:tcW w:w="1611" w:type="dxa"/>
            <w:tcMar>
              <w:top w:w="50" w:type="dxa"/>
              <w:left w:w="100" w:type="dxa"/>
            </w:tcMar>
            <w:vAlign w:val="center"/>
          </w:tcPr>
          <w:p w14:paraId="7F147766">
            <w:pPr>
              <w:spacing w:before="0" w:after="0" w:line="276" w:lineRule="auto"/>
              <w:ind w:left="135"/>
              <w:jc w:val="center"/>
            </w:pPr>
          </w:p>
        </w:tc>
        <w:tc>
          <w:tcPr>
            <w:tcW w:w="1139" w:type="dxa"/>
            <w:tcMar>
              <w:top w:w="50" w:type="dxa"/>
              <w:left w:w="100" w:type="dxa"/>
            </w:tcMar>
            <w:vAlign w:val="center"/>
          </w:tcPr>
          <w:p w14:paraId="78601016">
            <w:pPr>
              <w:spacing w:before="0" w:after="0"/>
              <w:ind w:left="135"/>
              <w:jc w:val="left"/>
            </w:pPr>
          </w:p>
        </w:tc>
        <w:tc>
          <w:tcPr>
            <w:tcW w:w="1959" w:type="dxa"/>
            <w:tcMar>
              <w:top w:w="50" w:type="dxa"/>
              <w:left w:w="100" w:type="dxa"/>
            </w:tcMar>
            <w:vAlign w:val="center"/>
          </w:tcPr>
          <w:p w14:paraId="6FA04C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"https://m.edsoo.ru/8bc53710" \h </w:instrText>
            </w:r>
            <w:r>
              <w:fldChar w:fldCharType="separate"/>
            </w:r>
            <w:r>
              <w:rPr>
                <w:rFonts w:ascii="Times New Roman" w:hAnsi="Times New Roman"/>
                <w:b w:val="0"/>
                <w:i w:val="0"/>
                <w:color w:val="0000FF"/>
                <w:sz w:val="22"/>
                <w:u w:val="single"/>
              </w:rPr>
              <w:t>https://m.edsoo.ru/8bc53710</w:t>
            </w:r>
            <w:r>
              <w:rPr>
                <w:rFonts w:ascii="Times New Roman" w:hAnsi="Times New Roman"/>
                <w:b w:val="0"/>
                <w:i w:val="0"/>
                <w:color w:val="0000FF"/>
                <w:sz w:val="22"/>
                <w:u w:val="single"/>
              </w:rPr>
              <w:fldChar w:fldCharType="end"/>
            </w:r>
          </w:p>
        </w:tc>
      </w:tr>
      <w:tr w14:paraId="49029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1A78739">
            <w:pPr>
              <w:spacing w:before="0" w:after="0"/>
              <w:ind w:left="0"/>
              <w:jc w:val="left"/>
            </w:pPr>
            <w:r>
              <w:rPr>
                <w:rFonts w:ascii="Times New Roman" w:hAnsi="Times New Roman"/>
                <w:b w:val="0"/>
                <w:i w:val="0"/>
                <w:color w:val="000000"/>
                <w:sz w:val="24"/>
              </w:rPr>
              <w:t>98</w:t>
            </w:r>
          </w:p>
        </w:tc>
        <w:tc>
          <w:tcPr>
            <w:tcW w:w="3168" w:type="dxa"/>
            <w:tcMar>
              <w:top w:w="50" w:type="dxa"/>
              <w:left w:w="100" w:type="dxa"/>
            </w:tcMar>
            <w:vAlign w:val="center"/>
          </w:tcPr>
          <w:p w14:paraId="6FBC2ACB">
            <w:pPr>
              <w:spacing w:before="0" w:after="0"/>
              <w:ind w:left="135"/>
              <w:jc w:val="left"/>
            </w:pPr>
            <w:r>
              <w:rPr>
                <w:rFonts w:ascii="Times New Roman" w:hAnsi="Times New Roman"/>
                <w:b w:val="0"/>
                <w:i w:val="0"/>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167132A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6026A3">
            <w:pPr>
              <w:spacing w:before="0" w:after="0" w:line="276" w:lineRule="auto"/>
              <w:ind w:left="135"/>
              <w:jc w:val="center"/>
            </w:pPr>
          </w:p>
        </w:tc>
        <w:tc>
          <w:tcPr>
            <w:tcW w:w="1611" w:type="dxa"/>
            <w:tcMar>
              <w:top w:w="50" w:type="dxa"/>
              <w:left w:w="100" w:type="dxa"/>
            </w:tcMar>
            <w:vAlign w:val="center"/>
          </w:tcPr>
          <w:p w14:paraId="0E4F30A8">
            <w:pPr>
              <w:spacing w:before="0" w:after="0" w:line="276" w:lineRule="auto"/>
              <w:ind w:left="135"/>
              <w:jc w:val="center"/>
            </w:pPr>
          </w:p>
        </w:tc>
        <w:tc>
          <w:tcPr>
            <w:tcW w:w="1139" w:type="dxa"/>
            <w:tcMar>
              <w:top w:w="50" w:type="dxa"/>
              <w:left w:w="100" w:type="dxa"/>
            </w:tcMar>
            <w:vAlign w:val="center"/>
          </w:tcPr>
          <w:p w14:paraId="680D7509">
            <w:pPr>
              <w:spacing w:before="0" w:after="0"/>
              <w:ind w:left="135"/>
              <w:jc w:val="left"/>
            </w:pPr>
          </w:p>
        </w:tc>
        <w:tc>
          <w:tcPr>
            <w:tcW w:w="1959" w:type="dxa"/>
            <w:tcMar>
              <w:top w:w="50" w:type="dxa"/>
              <w:left w:w="100" w:type="dxa"/>
            </w:tcMar>
            <w:vAlign w:val="center"/>
          </w:tcPr>
          <w:p w14:paraId="2A0717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"https://m.edsoo.ru/8bc53850" \h </w:instrText>
            </w:r>
            <w:r>
              <w:fldChar w:fldCharType="separate"/>
            </w:r>
            <w:r>
              <w:rPr>
                <w:rFonts w:ascii="Times New Roman" w:hAnsi="Times New Roman"/>
                <w:b w:val="0"/>
                <w:i w:val="0"/>
                <w:color w:val="0000FF"/>
                <w:sz w:val="22"/>
                <w:u w:val="single"/>
              </w:rPr>
              <w:t>https://m.edsoo.ru/8bc53850</w:t>
            </w:r>
            <w:r>
              <w:rPr>
                <w:rFonts w:ascii="Times New Roman" w:hAnsi="Times New Roman"/>
                <w:b w:val="0"/>
                <w:i w:val="0"/>
                <w:color w:val="0000FF"/>
                <w:sz w:val="22"/>
                <w:u w:val="single"/>
              </w:rPr>
              <w:fldChar w:fldCharType="end"/>
            </w:r>
          </w:p>
        </w:tc>
      </w:tr>
      <w:tr w14:paraId="3CF9D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4E32A2">
            <w:pPr>
              <w:spacing w:before="0" w:after="0"/>
              <w:ind w:left="0"/>
              <w:jc w:val="left"/>
            </w:pPr>
            <w:r>
              <w:rPr>
                <w:rFonts w:ascii="Times New Roman" w:hAnsi="Times New Roman"/>
                <w:b w:val="0"/>
                <w:i w:val="0"/>
                <w:color w:val="000000"/>
                <w:sz w:val="24"/>
              </w:rPr>
              <w:t>99</w:t>
            </w:r>
          </w:p>
        </w:tc>
        <w:tc>
          <w:tcPr>
            <w:tcW w:w="3168" w:type="dxa"/>
            <w:tcMar>
              <w:top w:w="50" w:type="dxa"/>
              <w:left w:w="100" w:type="dxa"/>
            </w:tcMar>
            <w:vAlign w:val="center"/>
          </w:tcPr>
          <w:p w14:paraId="059304F9">
            <w:pPr>
              <w:spacing w:before="0" w:after="0"/>
              <w:ind w:left="135"/>
              <w:jc w:val="left"/>
            </w:pPr>
            <w:r>
              <w:rPr>
                <w:rFonts w:ascii="Times New Roman" w:hAnsi="Times New Roman"/>
                <w:b w:val="0"/>
                <w:i w:val="0"/>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576721C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7C5F7E1">
            <w:pPr>
              <w:spacing w:before="0" w:after="0" w:line="276" w:lineRule="auto"/>
              <w:ind w:left="135"/>
              <w:jc w:val="center"/>
            </w:pPr>
          </w:p>
        </w:tc>
        <w:tc>
          <w:tcPr>
            <w:tcW w:w="1611" w:type="dxa"/>
            <w:tcMar>
              <w:top w:w="50" w:type="dxa"/>
              <w:left w:w="100" w:type="dxa"/>
            </w:tcMar>
            <w:vAlign w:val="center"/>
          </w:tcPr>
          <w:p w14:paraId="0B34FCD8">
            <w:pPr>
              <w:spacing w:before="0" w:after="0" w:line="276" w:lineRule="auto"/>
              <w:ind w:left="135"/>
              <w:jc w:val="center"/>
            </w:pPr>
          </w:p>
        </w:tc>
        <w:tc>
          <w:tcPr>
            <w:tcW w:w="1139" w:type="dxa"/>
            <w:tcMar>
              <w:top w:w="50" w:type="dxa"/>
              <w:left w:w="100" w:type="dxa"/>
            </w:tcMar>
            <w:vAlign w:val="center"/>
          </w:tcPr>
          <w:p w14:paraId="11DDD30A">
            <w:pPr>
              <w:spacing w:before="0" w:after="0"/>
              <w:ind w:left="135"/>
              <w:jc w:val="left"/>
            </w:pPr>
          </w:p>
        </w:tc>
        <w:tc>
          <w:tcPr>
            <w:tcW w:w="1959" w:type="dxa"/>
            <w:tcMar>
              <w:top w:w="50" w:type="dxa"/>
              <w:left w:w="100" w:type="dxa"/>
            </w:tcMar>
            <w:vAlign w:val="center"/>
          </w:tcPr>
          <w:p w14:paraId="3E53FB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"https://m.edsoo.ru/8bc53a12" \h </w:instrText>
            </w:r>
            <w:r>
              <w:fldChar w:fldCharType="separate"/>
            </w:r>
            <w:r>
              <w:rPr>
                <w:rFonts w:ascii="Times New Roman" w:hAnsi="Times New Roman"/>
                <w:b w:val="0"/>
                <w:i w:val="0"/>
                <w:color w:val="0000FF"/>
                <w:sz w:val="22"/>
                <w:u w:val="single"/>
              </w:rPr>
              <w:t>https://m.edsoo.ru/8bc53a12</w:t>
            </w:r>
            <w:r>
              <w:rPr>
                <w:rFonts w:ascii="Times New Roman" w:hAnsi="Times New Roman"/>
                <w:b w:val="0"/>
                <w:i w:val="0"/>
                <w:color w:val="0000FF"/>
                <w:sz w:val="22"/>
                <w:u w:val="single"/>
              </w:rPr>
              <w:fldChar w:fldCharType="end"/>
            </w:r>
          </w:p>
        </w:tc>
      </w:tr>
      <w:tr w14:paraId="2C37C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1AB1DC">
            <w:pPr>
              <w:spacing w:before="0" w:after="0"/>
              <w:ind w:left="0"/>
              <w:jc w:val="left"/>
            </w:pPr>
            <w:r>
              <w:rPr>
                <w:rFonts w:ascii="Times New Roman" w:hAnsi="Times New Roman"/>
                <w:b w:val="0"/>
                <w:i w:val="0"/>
                <w:color w:val="000000"/>
                <w:sz w:val="24"/>
              </w:rPr>
              <w:t>100</w:t>
            </w:r>
          </w:p>
        </w:tc>
        <w:tc>
          <w:tcPr>
            <w:tcW w:w="3168" w:type="dxa"/>
            <w:tcMar>
              <w:top w:w="50" w:type="dxa"/>
              <w:left w:w="100" w:type="dxa"/>
            </w:tcMar>
            <w:vAlign w:val="center"/>
          </w:tcPr>
          <w:p w14:paraId="7CD290FE">
            <w:pPr>
              <w:spacing w:before="0" w:after="0"/>
              <w:ind w:left="135"/>
              <w:jc w:val="left"/>
            </w:pPr>
            <w:r>
              <w:rPr>
                <w:rFonts w:ascii="Times New Roman" w:hAnsi="Times New Roman"/>
                <w:b w:val="0"/>
                <w:i w:val="0"/>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49CD235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2FCFE66">
            <w:pPr>
              <w:spacing w:before="0" w:after="0" w:line="276" w:lineRule="auto"/>
              <w:ind w:left="135"/>
              <w:jc w:val="center"/>
            </w:pPr>
          </w:p>
        </w:tc>
        <w:tc>
          <w:tcPr>
            <w:tcW w:w="1611" w:type="dxa"/>
            <w:tcMar>
              <w:top w:w="50" w:type="dxa"/>
              <w:left w:w="100" w:type="dxa"/>
            </w:tcMar>
            <w:vAlign w:val="center"/>
          </w:tcPr>
          <w:p w14:paraId="0716D87B">
            <w:pPr>
              <w:spacing w:before="0" w:after="0" w:line="276" w:lineRule="auto"/>
              <w:ind w:left="135"/>
              <w:jc w:val="center"/>
            </w:pPr>
          </w:p>
        </w:tc>
        <w:tc>
          <w:tcPr>
            <w:tcW w:w="1139" w:type="dxa"/>
            <w:tcMar>
              <w:top w:w="50" w:type="dxa"/>
              <w:left w:w="100" w:type="dxa"/>
            </w:tcMar>
            <w:vAlign w:val="center"/>
          </w:tcPr>
          <w:p w14:paraId="7681E5A6">
            <w:pPr>
              <w:spacing w:before="0" w:after="0"/>
              <w:ind w:left="135"/>
              <w:jc w:val="left"/>
            </w:pPr>
          </w:p>
        </w:tc>
        <w:tc>
          <w:tcPr>
            <w:tcW w:w="1959" w:type="dxa"/>
            <w:tcMar>
              <w:top w:w="50" w:type="dxa"/>
              <w:left w:w="100" w:type="dxa"/>
            </w:tcMar>
            <w:vAlign w:val="center"/>
          </w:tcPr>
          <w:p w14:paraId="2D4575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"https://m.edsoo.ru/8bc541a6" \h </w:instrText>
            </w:r>
            <w:r>
              <w:fldChar w:fldCharType="separate"/>
            </w:r>
            <w:r>
              <w:rPr>
                <w:rFonts w:ascii="Times New Roman" w:hAnsi="Times New Roman"/>
                <w:b w:val="0"/>
                <w:i w:val="0"/>
                <w:color w:val="0000FF"/>
                <w:sz w:val="22"/>
                <w:u w:val="single"/>
              </w:rPr>
              <w:t>https://m.edsoo.ru/8bc541a6</w:t>
            </w:r>
            <w:r>
              <w:rPr>
                <w:rFonts w:ascii="Times New Roman" w:hAnsi="Times New Roman"/>
                <w:b w:val="0"/>
                <w:i w:val="0"/>
                <w:color w:val="0000FF"/>
                <w:sz w:val="22"/>
                <w:u w:val="single"/>
              </w:rPr>
              <w:fldChar w:fldCharType="end"/>
            </w:r>
          </w:p>
        </w:tc>
      </w:tr>
      <w:tr w14:paraId="314DF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156993">
            <w:pPr>
              <w:spacing w:before="0" w:after="0"/>
              <w:ind w:left="0"/>
              <w:jc w:val="left"/>
            </w:pPr>
            <w:r>
              <w:rPr>
                <w:rFonts w:ascii="Times New Roman" w:hAnsi="Times New Roman"/>
                <w:b w:val="0"/>
                <w:i w:val="0"/>
                <w:color w:val="000000"/>
                <w:sz w:val="24"/>
              </w:rPr>
              <w:t>101</w:t>
            </w:r>
          </w:p>
        </w:tc>
        <w:tc>
          <w:tcPr>
            <w:tcW w:w="3168" w:type="dxa"/>
            <w:tcMar>
              <w:top w:w="50" w:type="dxa"/>
              <w:left w:w="100" w:type="dxa"/>
            </w:tcMar>
            <w:vAlign w:val="center"/>
          </w:tcPr>
          <w:p w14:paraId="6AADA458">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184521D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C088BDC">
            <w:pPr>
              <w:spacing w:before="0" w:after="0" w:line="276" w:lineRule="auto"/>
              <w:ind w:left="135"/>
              <w:jc w:val="center"/>
            </w:pPr>
          </w:p>
        </w:tc>
        <w:tc>
          <w:tcPr>
            <w:tcW w:w="1611" w:type="dxa"/>
            <w:tcMar>
              <w:top w:w="50" w:type="dxa"/>
              <w:left w:w="100" w:type="dxa"/>
            </w:tcMar>
            <w:vAlign w:val="center"/>
          </w:tcPr>
          <w:p w14:paraId="35F14C57">
            <w:pPr>
              <w:spacing w:before="0" w:after="0" w:line="276" w:lineRule="auto"/>
              <w:ind w:left="135"/>
              <w:jc w:val="center"/>
            </w:pPr>
          </w:p>
        </w:tc>
        <w:tc>
          <w:tcPr>
            <w:tcW w:w="1139" w:type="dxa"/>
            <w:tcMar>
              <w:top w:w="50" w:type="dxa"/>
              <w:left w:w="100" w:type="dxa"/>
            </w:tcMar>
            <w:vAlign w:val="center"/>
          </w:tcPr>
          <w:p w14:paraId="49948AFA">
            <w:pPr>
              <w:spacing w:before="0" w:after="0"/>
              <w:ind w:left="135"/>
              <w:jc w:val="left"/>
            </w:pPr>
          </w:p>
        </w:tc>
        <w:tc>
          <w:tcPr>
            <w:tcW w:w="1959" w:type="dxa"/>
            <w:tcMar>
              <w:top w:w="50" w:type="dxa"/>
              <w:left w:w="100" w:type="dxa"/>
            </w:tcMar>
            <w:vAlign w:val="center"/>
          </w:tcPr>
          <w:p w14:paraId="0F8C0D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"https://m.edsoo.ru/8bc5434a" \h </w:instrText>
            </w:r>
            <w:r>
              <w:fldChar w:fldCharType="separate"/>
            </w:r>
            <w:r>
              <w:rPr>
                <w:rFonts w:ascii="Times New Roman" w:hAnsi="Times New Roman"/>
                <w:b w:val="0"/>
                <w:i w:val="0"/>
                <w:color w:val="0000FF"/>
                <w:sz w:val="22"/>
                <w:u w:val="single"/>
              </w:rPr>
              <w:t>https://m.edsoo.ru/8bc5434a</w:t>
            </w:r>
            <w:r>
              <w:rPr>
                <w:rFonts w:ascii="Times New Roman" w:hAnsi="Times New Roman"/>
                <w:b w:val="0"/>
                <w:i w:val="0"/>
                <w:color w:val="0000FF"/>
                <w:sz w:val="22"/>
                <w:u w:val="single"/>
              </w:rPr>
              <w:fldChar w:fldCharType="end"/>
            </w:r>
          </w:p>
        </w:tc>
      </w:tr>
      <w:tr w14:paraId="3A3D3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4FFECE">
            <w:pPr>
              <w:spacing w:before="0" w:after="0"/>
              <w:ind w:left="0"/>
              <w:jc w:val="left"/>
            </w:pPr>
            <w:r>
              <w:rPr>
                <w:rFonts w:ascii="Times New Roman" w:hAnsi="Times New Roman"/>
                <w:b w:val="0"/>
                <w:i w:val="0"/>
                <w:color w:val="000000"/>
                <w:sz w:val="24"/>
              </w:rPr>
              <w:t>102</w:t>
            </w:r>
          </w:p>
        </w:tc>
        <w:tc>
          <w:tcPr>
            <w:tcW w:w="3168" w:type="dxa"/>
            <w:tcMar>
              <w:top w:w="50" w:type="dxa"/>
              <w:left w:w="100" w:type="dxa"/>
            </w:tcMar>
            <w:vAlign w:val="center"/>
          </w:tcPr>
          <w:p w14:paraId="2CFBC2F3">
            <w:pPr>
              <w:spacing w:before="0" w:after="0"/>
              <w:ind w:left="135"/>
              <w:jc w:val="left"/>
            </w:pPr>
            <w:r>
              <w:rPr>
                <w:rFonts w:ascii="Times New Roman" w:hAnsi="Times New Roman"/>
                <w:b w:val="0"/>
                <w:i w:val="0"/>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14:paraId="6395939E">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117F42D">
            <w:pPr>
              <w:spacing w:before="0" w:after="0" w:line="276" w:lineRule="auto"/>
              <w:ind w:left="135"/>
              <w:jc w:val="center"/>
            </w:pPr>
          </w:p>
        </w:tc>
        <w:tc>
          <w:tcPr>
            <w:tcW w:w="1611" w:type="dxa"/>
            <w:tcMar>
              <w:top w:w="50" w:type="dxa"/>
              <w:left w:w="100" w:type="dxa"/>
            </w:tcMar>
            <w:vAlign w:val="center"/>
          </w:tcPr>
          <w:p w14:paraId="6767257D">
            <w:pPr>
              <w:spacing w:before="0" w:after="0" w:line="276" w:lineRule="auto"/>
              <w:ind w:left="135"/>
              <w:jc w:val="center"/>
            </w:pPr>
          </w:p>
        </w:tc>
        <w:tc>
          <w:tcPr>
            <w:tcW w:w="1139" w:type="dxa"/>
            <w:tcMar>
              <w:top w:w="50" w:type="dxa"/>
              <w:left w:w="100" w:type="dxa"/>
            </w:tcMar>
            <w:vAlign w:val="center"/>
          </w:tcPr>
          <w:p w14:paraId="6ED0DBC6">
            <w:pPr>
              <w:spacing w:before="0" w:after="0"/>
              <w:ind w:left="135"/>
              <w:jc w:val="left"/>
            </w:pPr>
          </w:p>
        </w:tc>
        <w:tc>
          <w:tcPr>
            <w:tcW w:w="1959" w:type="dxa"/>
            <w:tcMar>
              <w:top w:w="50" w:type="dxa"/>
              <w:left w:w="100" w:type="dxa"/>
            </w:tcMar>
            <w:vAlign w:val="center"/>
          </w:tcPr>
          <w:p w14:paraId="45BC2A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"https://m.edsoo.ru/8bc53bca" \h </w:instrText>
            </w:r>
            <w:r>
              <w:fldChar w:fldCharType="separate"/>
            </w:r>
            <w:r>
              <w:rPr>
                <w:rFonts w:ascii="Times New Roman" w:hAnsi="Times New Roman"/>
                <w:b w:val="0"/>
                <w:i w:val="0"/>
                <w:color w:val="0000FF"/>
                <w:sz w:val="22"/>
                <w:u w:val="single"/>
              </w:rPr>
              <w:t>https://m.edsoo.ru/8bc53bca</w:t>
            </w:r>
            <w:r>
              <w:rPr>
                <w:rFonts w:ascii="Times New Roman" w:hAnsi="Times New Roman"/>
                <w:b w:val="0"/>
                <w:i w:val="0"/>
                <w:color w:val="0000FF"/>
                <w:sz w:val="22"/>
                <w:u w:val="single"/>
              </w:rPr>
              <w:fldChar w:fldCharType="end"/>
            </w:r>
          </w:p>
        </w:tc>
      </w:tr>
      <w:tr w14:paraId="16495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17C873A">
            <w:pPr>
              <w:spacing w:before="0" w:after="0"/>
              <w:ind w:left="0"/>
              <w:jc w:val="left"/>
            </w:pPr>
            <w:r>
              <w:rPr>
                <w:rFonts w:ascii="Times New Roman" w:hAnsi="Times New Roman"/>
                <w:b w:val="0"/>
                <w:i w:val="0"/>
                <w:color w:val="000000"/>
                <w:sz w:val="24"/>
              </w:rPr>
              <w:t>103</w:t>
            </w:r>
          </w:p>
        </w:tc>
        <w:tc>
          <w:tcPr>
            <w:tcW w:w="3168" w:type="dxa"/>
            <w:tcMar>
              <w:top w:w="50" w:type="dxa"/>
              <w:left w:w="100" w:type="dxa"/>
            </w:tcMar>
            <w:vAlign w:val="center"/>
          </w:tcPr>
          <w:p w14:paraId="60724E08">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795072C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497EED5">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2616EC7">
            <w:pPr>
              <w:spacing w:before="0" w:after="0" w:line="276" w:lineRule="auto"/>
              <w:ind w:left="135"/>
              <w:jc w:val="center"/>
            </w:pPr>
          </w:p>
        </w:tc>
        <w:tc>
          <w:tcPr>
            <w:tcW w:w="1139" w:type="dxa"/>
            <w:tcMar>
              <w:top w:w="50" w:type="dxa"/>
              <w:left w:w="100" w:type="dxa"/>
            </w:tcMar>
            <w:vAlign w:val="center"/>
          </w:tcPr>
          <w:p w14:paraId="5385C07C">
            <w:pPr>
              <w:spacing w:before="0" w:after="0"/>
              <w:ind w:left="135"/>
              <w:jc w:val="left"/>
            </w:pPr>
          </w:p>
        </w:tc>
        <w:tc>
          <w:tcPr>
            <w:tcW w:w="1959" w:type="dxa"/>
            <w:tcMar>
              <w:top w:w="50" w:type="dxa"/>
              <w:left w:w="100" w:type="dxa"/>
            </w:tcMar>
            <w:vAlign w:val="center"/>
          </w:tcPr>
          <w:p w14:paraId="477ED2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"https://m.edsoo.ru/8bc544a8" \h </w:instrText>
            </w:r>
            <w:r>
              <w:fldChar w:fldCharType="separate"/>
            </w:r>
            <w:r>
              <w:rPr>
                <w:rFonts w:ascii="Times New Roman" w:hAnsi="Times New Roman"/>
                <w:b w:val="0"/>
                <w:i w:val="0"/>
                <w:color w:val="0000FF"/>
                <w:sz w:val="22"/>
                <w:u w:val="single"/>
              </w:rPr>
              <w:t>https://m.edsoo.ru/8bc544a8</w:t>
            </w:r>
            <w:r>
              <w:rPr>
                <w:rFonts w:ascii="Times New Roman" w:hAnsi="Times New Roman"/>
                <w:b w:val="0"/>
                <w:i w:val="0"/>
                <w:color w:val="0000FF"/>
                <w:sz w:val="22"/>
                <w:u w:val="single"/>
              </w:rPr>
              <w:fldChar w:fldCharType="end"/>
            </w:r>
          </w:p>
        </w:tc>
      </w:tr>
      <w:tr w14:paraId="2EA9B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1918B3">
            <w:pPr>
              <w:spacing w:before="0" w:after="0"/>
              <w:ind w:left="0"/>
              <w:jc w:val="left"/>
            </w:pPr>
            <w:r>
              <w:rPr>
                <w:rFonts w:ascii="Times New Roman" w:hAnsi="Times New Roman"/>
                <w:b w:val="0"/>
                <w:i w:val="0"/>
                <w:color w:val="000000"/>
                <w:sz w:val="24"/>
              </w:rPr>
              <w:t>104</w:t>
            </w:r>
          </w:p>
        </w:tc>
        <w:tc>
          <w:tcPr>
            <w:tcW w:w="3168" w:type="dxa"/>
            <w:tcMar>
              <w:top w:w="50" w:type="dxa"/>
              <w:left w:w="100" w:type="dxa"/>
            </w:tcMar>
            <w:vAlign w:val="center"/>
          </w:tcPr>
          <w:p w14:paraId="44314A58">
            <w:pPr>
              <w:spacing w:before="0" w:after="0"/>
              <w:ind w:left="135"/>
              <w:jc w:val="left"/>
            </w:pPr>
            <w:r>
              <w:rPr>
                <w:rFonts w:ascii="Times New Roman" w:hAnsi="Times New Roman"/>
                <w:b w:val="0"/>
                <w:i w:val="0"/>
                <w:color w:val="000000"/>
                <w:sz w:val="24"/>
              </w:rPr>
              <w:t>Работа с книгами о детях: составление аннотации</w:t>
            </w:r>
          </w:p>
        </w:tc>
        <w:tc>
          <w:tcPr>
            <w:tcW w:w="815" w:type="dxa"/>
            <w:tcMar>
              <w:top w:w="50" w:type="dxa"/>
              <w:left w:w="100" w:type="dxa"/>
            </w:tcMar>
            <w:vAlign w:val="center"/>
          </w:tcPr>
          <w:p w14:paraId="23541A2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D0B116">
            <w:pPr>
              <w:spacing w:before="0" w:after="0" w:line="276" w:lineRule="auto"/>
              <w:ind w:left="135"/>
              <w:jc w:val="center"/>
            </w:pPr>
          </w:p>
        </w:tc>
        <w:tc>
          <w:tcPr>
            <w:tcW w:w="1611" w:type="dxa"/>
            <w:tcMar>
              <w:top w:w="50" w:type="dxa"/>
              <w:left w:w="100" w:type="dxa"/>
            </w:tcMar>
            <w:vAlign w:val="center"/>
          </w:tcPr>
          <w:p w14:paraId="2CEA4ECC">
            <w:pPr>
              <w:spacing w:before="0" w:after="0" w:line="276" w:lineRule="auto"/>
              <w:ind w:left="135"/>
              <w:jc w:val="center"/>
            </w:pPr>
          </w:p>
        </w:tc>
        <w:tc>
          <w:tcPr>
            <w:tcW w:w="1139" w:type="dxa"/>
            <w:tcMar>
              <w:top w:w="50" w:type="dxa"/>
              <w:left w:w="100" w:type="dxa"/>
            </w:tcMar>
            <w:vAlign w:val="center"/>
          </w:tcPr>
          <w:p w14:paraId="5B11C5F8">
            <w:pPr>
              <w:spacing w:before="0" w:after="0"/>
              <w:ind w:left="135"/>
              <w:jc w:val="left"/>
            </w:pPr>
          </w:p>
        </w:tc>
        <w:tc>
          <w:tcPr>
            <w:tcW w:w="1959" w:type="dxa"/>
            <w:tcMar>
              <w:top w:w="50" w:type="dxa"/>
              <w:left w:w="100" w:type="dxa"/>
            </w:tcMar>
            <w:vAlign w:val="center"/>
          </w:tcPr>
          <w:p w14:paraId="6E50C9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"https://m.edsoo.ru/f29f3630" \h </w:instrText>
            </w:r>
            <w:r>
              <w:fldChar w:fldCharType="separate"/>
            </w:r>
            <w:r>
              <w:rPr>
                <w:rFonts w:ascii="Times New Roman" w:hAnsi="Times New Roman"/>
                <w:b w:val="0"/>
                <w:i w:val="0"/>
                <w:color w:val="0000FF"/>
                <w:sz w:val="22"/>
                <w:u w:val="single"/>
              </w:rPr>
              <w:t>https://m.edsoo.ru/f29f3630</w:t>
            </w:r>
            <w:r>
              <w:rPr>
                <w:rFonts w:ascii="Times New Roman" w:hAnsi="Times New Roman"/>
                <w:b w:val="0"/>
                <w:i w:val="0"/>
                <w:color w:val="0000FF"/>
                <w:sz w:val="22"/>
                <w:u w:val="single"/>
              </w:rPr>
              <w:fldChar w:fldCharType="end"/>
            </w:r>
          </w:p>
        </w:tc>
      </w:tr>
      <w:tr w14:paraId="3D5F9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AC3878A">
            <w:pPr>
              <w:spacing w:before="0" w:after="0"/>
              <w:ind w:left="0"/>
              <w:jc w:val="left"/>
            </w:pPr>
            <w:r>
              <w:rPr>
                <w:rFonts w:ascii="Times New Roman" w:hAnsi="Times New Roman"/>
                <w:b w:val="0"/>
                <w:i w:val="0"/>
                <w:color w:val="000000"/>
                <w:sz w:val="24"/>
              </w:rPr>
              <w:t>105</w:t>
            </w:r>
          </w:p>
        </w:tc>
        <w:tc>
          <w:tcPr>
            <w:tcW w:w="3168" w:type="dxa"/>
            <w:tcMar>
              <w:top w:w="50" w:type="dxa"/>
              <w:left w:w="100" w:type="dxa"/>
            </w:tcMar>
            <w:vAlign w:val="center"/>
          </w:tcPr>
          <w:p w14:paraId="044485E8">
            <w:pPr>
              <w:spacing w:before="0" w:after="0"/>
              <w:ind w:left="135"/>
              <w:jc w:val="left"/>
            </w:pPr>
            <w:r>
              <w:rPr>
                <w:rFonts w:ascii="Times New Roman" w:hAnsi="Times New Roman"/>
                <w:b w:val="0"/>
                <w:i w:val="0"/>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3150D392">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1059A38">
            <w:pPr>
              <w:spacing w:before="0" w:after="0" w:line="276" w:lineRule="auto"/>
              <w:ind w:left="135"/>
              <w:jc w:val="center"/>
            </w:pPr>
          </w:p>
        </w:tc>
        <w:tc>
          <w:tcPr>
            <w:tcW w:w="1611" w:type="dxa"/>
            <w:tcMar>
              <w:top w:w="50" w:type="dxa"/>
              <w:left w:w="100" w:type="dxa"/>
            </w:tcMar>
            <w:vAlign w:val="center"/>
          </w:tcPr>
          <w:p w14:paraId="027D2455">
            <w:pPr>
              <w:spacing w:before="0" w:after="0" w:line="276" w:lineRule="auto"/>
              <w:ind w:left="135"/>
              <w:jc w:val="center"/>
            </w:pPr>
          </w:p>
        </w:tc>
        <w:tc>
          <w:tcPr>
            <w:tcW w:w="1139" w:type="dxa"/>
            <w:tcMar>
              <w:top w:w="50" w:type="dxa"/>
              <w:left w:w="100" w:type="dxa"/>
            </w:tcMar>
            <w:vAlign w:val="center"/>
          </w:tcPr>
          <w:p w14:paraId="41F85DBE">
            <w:pPr>
              <w:spacing w:before="0" w:after="0"/>
              <w:ind w:left="135"/>
              <w:jc w:val="left"/>
            </w:pPr>
          </w:p>
        </w:tc>
        <w:tc>
          <w:tcPr>
            <w:tcW w:w="1959" w:type="dxa"/>
            <w:tcMar>
              <w:top w:w="50" w:type="dxa"/>
              <w:left w:w="100" w:type="dxa"/>
            </w:tcMar>
            <w:vAlign w:val="center"/>
          </w:tcPr>
          <w:p w14:paraId="53682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"https://m.edsoo.ru/8bc51c12" \h </w:instrText>
            </w:r>
            <w:r>
              <w:fldChar w:fldCharType="separate"/>
            </w:r>
            <w:r>
              <w:rPr>
                <w:rFonts w:ascii="Times New Roman" w:hAnsi="Times New Roman"/>
                <w:b w:val="0"/>
                <w:i w:val="0"/>
                <w:color w:val="0000FF"/>
                <w:sz w:val="22"/>
                <w:u w:val="single"/>
              </w:rPr>
              <w:t>https://m.edsoo.ru/8bc51c12</w:t>
            </w:r>
            <w:r>
              <w:rPr>
                <w:rFonts w:ascii="Times New Roman" w:hAnsi="Times New Roman"/>
                <w:b w:val="0"/>
                <w:i w:val="0"/>
                <w:color w:val="0000FF"/>
                <w:sz w:val="22"/>
                <w:u w:val="single"/>
              </w:rPr>
              <w:fldChar w:fldCharType="end"/>
            </w:r>
          </w:p>
        </w:tc>
      </w:tr>
      <w:tr w14:paraId="3D303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8874061">
            <w:pPr>
              <w:spacing w:before="0" w:after="0"/>
              <w:ind w:left="0"/>
              <w:jc w:val="left"/>
            </w:pPr>
            <w:r>
              <w:rPr>
                <w:rFonts w:ascii="Times New Roman" w:hAnsi="Times New Roman"/>
                <w:b w:val="0"/>
                <w:i w:val="0"/>
                <w:color w:val="000000"/>
                <w:sz w:val="24"/>
              </w:rPr>
              <w:t>106</w:t>
            </w:r>
          </w:p>
        </w:tc>
        <w:tc>
          <w:tcPr>
            <w:tcW w:w="3168" w:type="dxa"/>
            <w:tcMar>
              <w:top w:w="50" w:type="dxa"/>
              <w:left w:w="100" w:type="dxa"/>
            </w:tcMar>
            <w:vAlign w:val="center"/>
          </w:tcPr>
          <w:p w14:paraId="5A44C0D4">
            <w:pPr>
              <w:spacing w:before="0" w:after="0"/>
              <w:ind w:left="135"/>
              <w:jc w:val="left"/>
            </w:pPr>
            <w:r>
              <w:rPr>
                <w:rFonts w:ascii="Times New Roman" w:hAnsi="Times New Roman"/>
                <w:b w:val="0"/>
                <w:i w:val="0"/>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74460DC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789545">
            <w:pPr>
              <w:spacing w:before="0" w:after="0" w:line="276" w:lineRule="auto"/>
              <w:ind w:left="135"/>
              <w:jc w:val="center"/>
            </w:pPr>
          </w:p>
        </w:tc>
        <w:tc>
          <w:tcPr>
            <w:tcW w:w="1611" w:type="dxa"/>
            <w:tcMar>
              <w:top w:w="50" w:type="dxa"/>
              <w:left w:w="100" w:type="dxa"/>
            </w:tcMar>
            <w:vAlign w:val="center"/>
          </w:tcPr>
          <w:p w14:paraId="2D78D4AC">
            <w:pPr>
              <w:spacing w:before="0" w:after="0" w:line="276" w:lineRule="auto"/>
              <w:ind w:left="135"/>
              <w:jc w:val="center"/>
            </w:pPr>
          </w:p>
        </w:tc>
        <w:tc>
          <w:tcPr>
            <w:tcW w:w="1139" w:type="dxa"/>
            <w:tcMar>
              <w:top w:w="50" w:type="dxa"/>
              <w:left w:w="100" w:type="dxa"/>
            </w:tcMar>
            <w:vAlign w:val="center"/>
          </w:tcPr>
          <w:p w14:paraId="219B687A">
            <w:pPr>
              <w:spacing w:before="0" w:after="0"/>
              <w:ind w:left="135"/>
              <w:jc w:val="left"/>
            </w:pPr>
          </w:p>
        </w:tc>
        <w:tc>
          <w:tcPr>
            <w:tcW w:w="1959" w:type="dxa"/>
            <w:tcMar>
              <w:top w:w="50" w:type="dxa"/>
              <w:left w:w="100" w:type="dxa"/>
            </w:tcMar>
            <w:vAlign w:val="center"/>
          </w:tcPr>
          <w:p w14:paraId="11AAAB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"https://m.edsoo.ru/8bc51e24" \h </w:instrText>
            </w:r>
            <w:r>
              <w:fldChar w:fldCharType="separate"/>
            </w:r>
            <w:r>
              <w:rPr>
                <w:rFonts w:ascii="Times New Roman" w:hAnsi="Times New Roman"/>
                <w:b w:val="0"/>
                <w:i w:val="0"/>
                <w:color w:val="0000FF"/>
                <w:sz w:val="22"/>
                <w:u w:val="single"/>
              </w:rPr>
              <w:t>https://m.edsoo.ru/8bc51e24</w:t>
            </w:r>
            <w:r>
              <w:rPr>
                <w:rFonts w:ascii="Times New Roman" w:hAnsi="Times New Roman"/>
                <w:b w:val="0"/>
                <w:i w:val="0"/>
                <w:color w:val="0000FF"/>
                <w:sz w:val="22"/>
                <w:u w:val="single"/>
              </w:rPr>
              <w:fldChar w:fldCharType="end"/>
            </w:r>
          </w:p>
        </w:tc>
      </w:tr>
      <w:tr w14:paraId="6F79E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2821E9">
            <w:pPr>
              <w:spacing w:before="0" w:after="0"/>
              <w:ind w:left="0"/>
              <w:jc w:val="left"/>
            </w:pPr>
            <w:r>
              <w:rPr>
                <w:rFonts w:ascii="Times New Roman" w:hAnsi="Times New Roman"/>
                <w:b w:val="0"/>
                <w:i w:val="0"/>
                <w:color w:val="000000"/>
                <w:sz w:val="24"/>
              </w:rPr>
              <w:t>107</w:t>
            </w:r>
          </w:p>
        </w:tc>
        <w:tc>
          <w:tcPr>
            <w:tcW w:w="3168" w:type="dxa"/>
            <w:tcMar>
              <w:top w:w="50" w:type="dxa"/>
              <w:left w:w="100" w:type="dxa"/>
            </w:tcMar>
            <w:vAlign w:val="center"/>
          </w:tcPr>
          <w:p w14:paraId="5DF5617A">
            <w:pPr>
              <w:spacing w:before="0" w:after="0"/>
              <w:ind w:left="135"/>
              <w:jc w:val="left"/>
            </w:pPr>
            <w:r>
              <w:rPr>
                <w:rFonts w:ascii="Times New Roman" w:hAnsi="Times New Roman"/>
                <w:b w:val="0"/>
                <w:i w:val="0"/>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47953B0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A4A3359">
            <w:pPr>
              <w:spacing w:before="0" w:after="0" w:line="276" w:lineRule="auto"/>
              <w:ind w:left="135"/>
              <w:jc w:val="center"/>
            </w:pPr>
          </w:p>
        </w:tc>
        <w:tc>
          <w:tcPr>
            <w:tcW w:w="1611" w:type="dxa"/>
            <w:tcMar>
              <w:top w:w="50" w:type="dxa"/>
              <w:left w:w="100" w:type="dxa"/>
            </w:tcMar>
            <w:vAlign w:val="center"/>
          </w:tcPr>
          <w:p w14:paraId="4D8D351E">
            <w:pPr>
              <w:spacing w:before="0" w:after="0" w:line="276" w:lineRule="auto"/>
              <w:ind w:left="135"/>
              <w:jc w:val="center"/>
            </w:pPr>
          </w:p>
        </w:tc>
        <w:tc>
          <w:tcPr>
            <w:tcW w:w="1139" w:type="dxa"/>
            <w:tcMar>
              <w:top w:w="50" w:type="dxa"/>
              <w:left w:w="100" w:type="dxa"/>
            </w:tcMar>
            <w:vAlign w:val="center"/>
          </w:tcPr>
          <w:p w14:paraId="0907535A">
            <w:pPr>
              <w:spacing w:before="0" w:after="0"/>
              <w:ind w:left="135"/>
              <w:jc w:val="left"/>
            </w:pPr>
          </w:p>
        </w:tc>
        <w:tc>
          <w:tcPr>
            <w:tcW w:w="1959" w:type="dxa"/>
            <w:tcMar>
              <w:top w:w="50" w:type="dxa"/>
              <w:left w:w="100" w:type="dxa"/>
            </w:tcMar>
            <w:vAlign w:val="center"/>
          </w:tcPr>
          <w:p w14:paraId="10CEB2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"https://m.edsoo.ru/8bc51f46" \h </w:instrText>
            </w:r>
            <w:r>
              <w:fldChar w:fldCharType="separate"/>
            </w:r>
            <w:r>
              <w:rPr>
                <w:rFonts w:ascii="Times New Roman" w:hAnsi="Times New Roman"/>
                <w:b w:val="0"/>
                <w:i w:val="0"/>
                <w:color w:val="0000FF"/>
                <w:sz w:val="22"/>
                <w:u w:val="single"/>
              </w:rPr>
              <w:t>https://m.edsoo.ru/8bc51f46</w:t>
            </w:r>
            <w:r>
              <w:rPr>
                <w:rFonts w:ascii="Times New Roman" w:hAnsi="Times New Roman"/>
                <w:b w:val="0"/>
                <w:i w:val="0"/>
                <w:color w:val="0000FF"/>
                <w:sz w:val="22"/>
                <w:u w:val="single"/>
              </w:rPr>
              <w:fldChar w:fldCharType="end"/>
            </w:r>
          </w:p>
        </w:tc>
      </w:tr>
      <w:tr w14:paraId="236BE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AAA7B7">
            <w:pPr>
              <w:spacing w:before="0" w:after="0"/>
              <w:ind w:left="0"/>
              <w:jc w:val="left"/>
            </w:pPr>
            <w:r>
              <w:rPr>
                <w:rFonts w:ascii="Times New Roman" w:hAnsi="Times New Roman"/>
                <w:b w:val="0"/>
                <w:i w:val="0"/>
                <w:color w:val="000000"/>
                <w:sz w:val="24"/>
              </w:rPr>
              <w:t>108</w:t>
            </w:r>
          </w:p>
        </w:tc>
        <w:tc>
          <w:tcPr>
            <w:tcW w:w="3168" w:type="dxa"/>
            <w:tcMar>
              <w:top w:w="50" w:type="dxa"/>
              <w:left w:w="100" w:type="dxa"/>
            </w:tcMar>
            <w:vAlign w:val="center"/>
          </w:tcPr>
          <w:p w14:paraId="024563BB">
            <w:pPr>
              <w:spacing w:before="0" w:after="0"/>
              <w:ind w:left="135"/>
              <w:jc w:val="left"/>
            </w:pPr>
            <w:r>
              <w:rPr>
                <w:rFonts w:ascii="Times New Roman" w:hAnsi="Times New Roman"/>
                <w:b w:val="0"/>
                <w:i w:val="0"/>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2FE1F17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951471">
            <w:pPr>
              <w:spacing w:before="0" w:after="0" w:line="276" w:lineRule="auto"/>
              <w:ind w:left="135"/>
              <w:jc w:val="center"/>
            </w:pPr>
          </w:p>
        </w:tc>
        <w:tc>
          <w:tcPr>
            <w:tcW w:w="1611" w:type="dxa"/>
            <w:tcMar>
              <w:top w:w="50" w:type="dxa"/>
              <w:left w:w="100" w:type="dxa"/>
            </w:tcMar>
            <w:vAlign w:val="center"/>
          </w:tcPr>
          <w:p w14:paraId="4534AD9C">
            <w:pPr>
              <w:spacing w:before="0" w:after="0" w:line="276" w:lineRule="auto"/>
              <w:ind w:left="135"/>
              <w:jc w:val="center"/>
            </w:pPr>
          </w:p>
        </w:tc>
        <w:tc>
          <w:tcPr>
            <w:tcW w:w="1139" w:type="dxa"/>
            <w:tcMar>
              <w:top w:w="50" w:type="dxa"/>
              <w:left w:w="100" w:type="dxa"/>
            </w:tcMar>
            <w:vAlign w:val="center"/>
          </w:tcPr>
          <w:p w14:paraId="5C0F62D2">
            <w:pPr>
              <w:spacing w:before="0" w:after="0"/>
              <w:ind w:left="135"/>
              <w:jc w:val="left"/>
            </w:pPr>
          </w:p>
        </w:tc>
        <w:tc>
          <w:tcPr>
            <w:tcW w:w="1959" w:type="dxa"/>
            <w:tcMar>
              <w:top w:w="50" w:type="dxa"/>
              <w:left w:w="100" w:type="dxa"/>
            </w:tcMar>
            <w:vAlign w:val="center"/>
          </w:tcPr>
          <w:p w14:paraId="51E956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"https://m.edsoo.ru/8bc5218a" \h </w:instrText>
            </w:r>
            <w:r>
              <w:fldChar w:fldCharType="separate"/>
            </w:r>
            <w:r>
              <w:rPr>
                <w:rFonts w:ascii="Times New Roman" w:hAnsi="Times New Roman"/>
                <w:b w:val="0"/>
                <w:i w:val="0"/>
                <w:color w:val="0000FF"/>
                <w:sz w:val="22"/>
                <w:u w:val="single"/>
              </w:rPr>
              <w:t>https://m.edsoo.ru/8bc5218a</w:t>
            </w:r>
            <w:r>
              <w:rPr>
                <w:rFonts w:ascii="Times New Roman" w:hAnsi="Times New Roman"/>
                <w:b w:val="0"/>
                <w:i w:val="0"/>
                <w:color w:val="0000FF"/>
                <w:sz w:val="22"/>
                <w:u w:val="single"/>
              </w:rPr>
              <w:fldChar w:fldCharType="end"/>
            </w:r>
          </w:p>
        </w:tc>
      </w:tr>
      <w:tr w14:paraId="285CB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C24781">
            <w:pPr>
              <w:spacing w:before="0" w:after="0"/>
              <w:ind w:left="0"/>
              <w:jc w:val="left"/>
            </w:pPr>
            <w:r>
              <w:rPr>
                <w:rFonts w:ascii="Times New Roman" w:hAnsi="Times New Roman"/>
                <w:b w:val="0"/>
                <w:i w:val="0"/>
                <w:color w:val="000000"/>
                <w:sz w:val="24"/>
              </w:rPr>
              <w:t>109</w:t>
            </w:r>
          </w:p>
        </w:tc>
        <w:tc>
          <w:tcPr>
            <w:tcW w:w="3168" w:type="dxa"/>
            <w:tcMar>
              <w:top w:w="50" w:type="dxa"/>
              <w:left w:w="100" w:type="dxa"/>
            </w:tcMar>
            <w:vAlign w:val="center"/>
          </w:tcPr>
          <w:p w14:paraId="75350C7F">
            <w:pPr>
              <w:spacing w:before="0" w:after="0"/>
              <w:ind w:left="135"/>
              <w:jc w:val="left"/>
            </w:pPr>
            <w:r>
              <w:rPr>
                <w:rFonts w:ascii="Times New Roman" w:hAnsi="Times New Roman"/>
                <w:b w:val="0"/>
                <w:i w:val="0"/>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14:paraId="15B5794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9CEC68">
            <w:pPr>
              <w:spacing w:before="0" w:after="0" w:line="276" w:lineRule="auto"/>
              <w:ind w:left="135"/>
              <w:jc w:val="center"/>
            </w:pPr>
          </w:p>
        </w:tc>
        <w:tc>
          <w:tcPr>
            <w:tcW w:w="1611" w:type="dxa"/>
            <w:tcMar>
              <w:top w:w="50" w:type="dxa"/>
              <w:left w:w="100" w:type="dxa"/>
            </w:tcMar>
            <w:vAlign w:val="center"/>
          </w:tcPr>
          <w:p w14:paraId="5E101496">
            <w:pPr>
              <w:spacing w:before="0" w:after="0" w:line="276" w:lineRule="auto"/>
              <w:ind w:left="135"/>
              <w:jc w:val="center"/>
            </w:pPr>
          </w:p>
        </w:tc>
        <w:tc>
          <w:tcPr>
            <w:tcW w:w="1139" w:type="dxa"/>
            <w:tcMar>
              <w:top w:w="50" w:type="dxa"/>
              <w:left w:w="100" w:type="dxa"/>
            </w:tcMar>
            <w:vAlign w:val="center"/>
          </w:tcPr>
          <w:p w14:paraId="4705C4A7">
            <w:pPr>
              <w:spacing w:before="0" w:after="0"/>
              <w:ind w:left="135"/>
              <w:jc w:val="left"/>
            </w:pPr>
          </w:p>
        </w:tc>
        <w:tc>
          <w:tcPr>
            <w:tcW w:w="1959" w:type="dxa"/>
            <w:tcMar>
              <w:top w:w="50" w:type="dxa"/>
              <w:left w:w="100" w:type="dxa"/>
            </w:tcMar>
            <w:vAlign w:val="center"/>
          </w:tcPr>
          <w:p w14:paraId="022811A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BB4D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2FC85F">
            <w:pPr>
              <w:spacing w:before="0" w:after="0"/>
              <w:ind w:left="0"/>
              <w:jc w:val="left"/>
            </w:pPr>
            <w:r>
              <w:rPr>
                <w:rFonts w:ascii="Times New Roman" w:hAnsi="Times New Roman"/>
                <w:b w:val="0"/>
                <w:i w:val="0"/>
                <w:color w:val="000000"/>
                <w:sz w:val="24"/>
              </w:rPr>
              <w:t>110</w:t>
            </w:r>
          </w:p>
        </w:tc>
        <w:tc>
          <w:tcPr>
            <w:tcW w:w="3168" w:type="dxa"/>
            <w:tcMar>
              <w:top w:w="50" w:type="dxa"/>
              <w:left w:w="100" w:type="dxa"/>
            </w:tcMar>
            <w:vAlign w:val="center"/>
          </w:tcPr>
          <w:p w14:paraId="5B8711A7">
            <w:pPr>
              <w:spacing w:before="0" w:after="0"/>
              <w:ind w:left="135"/>
              <w:jc w:val="left"/>
            </w:pPr>
            <w:r>
              <w:rPr>
                <w:rFonts w:ascii="Times New Roman" w:hAnsi="Times New Roman"/>
                <w:b w:val="0"/>
                <w:i w:val="0"/>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19D57D3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2EA421">
            <w:pPr>
              <w:spacing w:before="0" w:after="0" w:line="276" w:lineRule="auto"/>
              <w:ind w:left="135"/>
              <w:jc w:val="center"/>
            </w:pPr>
          </w:p>
        </w:tc>
        <w:tc>
          <w:tcPr>
            <w:tcW w:w="1611" w:type="dxa"/>
            <w:tcMar>
              <w:top w:w="50" w:type="dxa"/>
              <w:left w:w="100" w:type="dxa"/>
            </w:tcMar>
            <w:vAlign w:val="center"/>
          </w:tcPr>
          <w:p w14:paraId="1C59EE25">
            <w:pPr>
              <w:spacing w:before="0" w:after="0" w:line="276" w:lineRule="auto"/>
              <w:ind w:left="135"/>
              <w:jc w:val="center"/>
            </w:pPr>
          </w:p>
        </w:tc>
        <w:tc>
          <w:tcPr>
            <w:tcW w:w="1139" w:type="dxa"/>
            <w:tcMar>
              <w:top w:w="50" w:type="dxa"/>
              <w:left w:w="100" w:type="dxa"/>
            </w:tcMar>
            <w:vAlign w:val="center"/>
          </w:tcPr>
          <w:p w14:paraId="20A43273">
            <w:pPr>
              <w:spacing w:before="0" w:after="0"/>
              <w:ind w:left="135"/>
              <w:jc w:val="left"/>
            </w:pPr>
          </w:p>
        </w:tc>
        <w:tc>
          <w:tcPr>
            <w:tcW w:w="1959" w:type="dxa"/>
            <w:tcMar>
              <w:top w:w="50" w:type="dxa"/>
              <w:left w:w="100" w:type="dxa"/>
            </w:tcMar>
            <w:vAlign w:val="center"/>
          </w:tcPr>
          <w:p w14:paraId="16B03F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"https://m.edsoo.ru/8bc51294" \h </w:instrText>
            </w:r>
            <w:r>
              <w:fldChar w:fldCharType="separate"/>
            </w:r>
            <w:r>
              <w:rPr>
                <w:rFonts w:ascii="Times New Roman" w:hAnsi="Times New Roman"/>
                <w:b w:val="0"/>
                <w:i w:val="0"/>
                <w:color w:val="0000FF"/>
                <w:sz w:val="22"/>
                <w:u w:val="single"/>
              </w:rPr>
              <w:t>https://m.edsoo.ru/8bc51294</w:t>
            </w:r>
            <w:r>
              <w:rPr>
                <w:rFonts w:ascii="Times New Roman" w:hAnsi="Times New Roman"/>
                <w:b w:val="0"/>
                <w:i w:val="0"/>
                <w:color w:val="0000FF"/>
                <w:sz w:val="22"/>
                <w:u w:val="single"/>
              </w:rPr>
              <w:fldChar w:fldCharType="end"/>
            </w:r>
          </w:p>
        </w:tc>
      </w:tr>
      <w:tr w14:paraId="4F3E6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688E0C">
            <w:pPr>
              <w:spacing w:before="0" w:after="0"/>
              <w:ind w:left="0"/>
              <w:jc w:val="left"/>
            </w:pPr>
            <w:r>
              <w:rPr>
                <w:rFonts w:ascii="Times New Roman" w:hAnsi="Times New Roman"/>
                <w:b w:val="0"/>
                <w:i w:val="0"/>
                <w:color w:val="000000"/>
                <w:sz w:val="24"/>
              </w:rPr>
              <w:t>111</w:t>
            </w:r>
          </w:p>
        </w:tc>
        <w:tc>
          <w:tcPr>
            <w:tcW w:w="3168" w:type="dxa"/>
            <w:tcMar>
              <w:top w:w="50" w:type="dxa"/>
              <w:left w:w="100" w:type="dxa"/>
            </w:tcMar>
            <w:vAlign w:val="center"/>
          </w:tcPr>
          <w:p w14:paraId="66958311">
            <w:pPr>
              <w:spacing w:before="0" w:after="0"/>
              <w:ind w:left="135"/>
              <w:jc w:val="left"/>
            </w:pPr>
            <w:r>
              <w:rPr>
                <w:rFonts w:ascii="Times New Roman" w:hAnsi="Times New Roman"/>
                <w:b w:val="0"/>
                <w:i w:val="0"/>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5CD0B28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5A34B89">
            <w:pPr>
              <w:spacing w:before="0" w:after="0" w:line="276" w:lineRule="auto"/>
              <w:ind w:left="135"/>
              <w:jc w:val="center"/>
            </w:pPr>
          </w:p>
        </w:tc>
        <w:tc>
          <w:tcPr>
            <w:tcW w:w="1611" w:type="dxa"/>
            <w:tcMar>
              <w:top w:w="50" w:type="dxa"/>
              <w:left w:w="100" w:type="dxa"/>
            </w:tcMar>
            <w:vAlign w:val="center"/>
          </w:tcPr>
          <w:p w14:paraId="0D7FA5D8">
            <w:pPr>
              <w:spacing w:before="0" w:after="0" w:line="276" w:lineRule="auto"/>
              <w:ind w:left="135"/>
              <w:jc w:val="center"/>
            </w:pPr>
          </w:p>
        </w:tc>
        <w:tc>
          <w:tcPr>
            <w:tcW w:w="1139" w:type="dxa"/>
            <w:tcMar>
              <w:top w:w="50" w:type="dxa"/>
              <w:left w:w="100" w:type="dxa"/>
            </w:tcMar>
            <w:vAlign w:val="center"/>
          </w:tcPr>
          <w:p w14:paraId="385B423F">
            <w:pPr>
              <w:spacing w:before="0" w:after="0"/>
              <w:ind w:left="135"/>
              <w:jc w:val="left"/>
            </w:pPr>
          </w:p>
        </w:tc>
        <w:tc>
          <w:tcPr>
            <w:tcW w:w="1959" w:type="dxa"/>
            <w:tcMar>
              <w:top w:w="50" w:type="dxa"/>
              <w:left w:w="100" w:type="dxa"/>
            </w:tcMar>
            <w:vAlign w:val="center"/>
          </w:tcPr>
          <w:p w14:paraId="3B9882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"https://m.edsoo.ru/8bc50bbe" \h </w:instrText>
            </w:r>
            <w:r>
              <w:fldChar w:fldCharType="separate"/>
            </w:r>
            <w:r>
              <w:rPr>
                <w:rFonts w:ascii="Times New Roman" w:hAnsi="Times New Roman"/>
                <w:b w:val="0"/>
                <w:i w:val="0"/>
                <w:color w:val="0000FF"/>
                <w:sz w:val="22"/>
                <w:u w:val="single"/>
              </w:rPr>
              <w:t>https://m.edsoo.ru/8bc50bbe</w:t>
            </w:r>
            <w:r>
              <w:rPr>
                <w:rFonts w:ascii="Times New Roman" w:hAnsi="Times New Roman"/>
                <w:b w:val="0"/>
                <w:i w:val="0"/>
                <w:color w:val="0000FF"/>
                <w:sz w:val="22"/>
                <w:u w:val="single"/>
              </w:rPr>
              <w:fldChar w:fldCharType="end"/>
            </w:r>
          </w:p>
        </w:tc>
      </w:tr>
      <w:tr w14:paraId="25AEE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B30476">
            <w:pPr>
              <w:spacing w:before="0" w:after="0"/>
              <w:ind w:left="0"/>
              <w:jc w:val="left"/>
            </w:pPr>
            <w:r>
              <w:rPr>
                <w:rFonts w:ascii="Times New Roman" w:hAnsi="Times New Roman"/>
                <w:b w:val="0"/>
                <w:i w:val="0"/>
                <w:color w:val="000000"/>
                <w:sz w:val="24"/>
              </w:rPr>
              <w:t>112</w:t>
            </w:r>
          </w:p>
        </w:tc>
        <w:tc>
          <w:tcPr>
            <w:tcW w:w="3168" w:type="dxa"/>
            <w:tcMar>
              <w:top w:w="50" w:type="dxa"/>
              <w:left w:w="100" w:type="dxa"/>
            </w:tcMar>
            <w:vAlign w:val="center"/>
          </w:tcPr>
          <w:p w14:paraId="334967EB">
            <w:pPr>
              <w:spacing w:before="0" w:after="0"/>
              <w:ind w:left="135"/>
              <w:jc w:val="left"/>
            </w:pPr>
            <w:r>
              <w:rPr>
                <w:rFonts w:ascii="Times New Roman" w:hAnsi="Times New Roman"/>
                <w:b w:val="0"/>
                <w:i w:val="0"/>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3E48E3B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345A45B">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521D1F1E">
            <w:pPr>
              <w:spacing w:before="0" w:after="0" w:line="276" w:lineRule="auto"/>
              <w:ind w:left="135"/>
              <w:jc w:val="center"/>
            </w:pPr>
          </w:p>
        </w:tc>
        <w:tc>
          <w:tcPr>
            <w:tcW w:w="1139" w:type="dxa"/>
            <w:tcMar>
              <w:top w:w="50" w:type="dxa"/>
              <w:left w:w="100" w:type="dxa"/>
            </w:tcMar>
            <w:vAlign w:val="center"/>
          </w:tcPr>
          <w:p w14:paraId="54CD9E15">
            <w:pPr>
              <w:spacing w:before="0" w:after="0"/>
              <w:ind w:left="135"/>
              <w:jc w:val="left"/>
            </w:pPr>
          </w:p>
        </w:tc>
        <w:tc>
          <w:tcPr>
            <w:tcW w:w="1959" w:type="dxa"/>
            <w:tcMar>
              <w:top w:w="50" w:type="dxa"/>
              <w:left w:w="100" w:type="dxa"/>
            </w:tcMar>
            <w:vAlign w:val="center"/>
          </w:tcPr>
          <w:p w14:paraId="16E81CC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58047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0D433D">
            <w:pPr>
              <w:spacing w:before="0" w:after="0"/>
              <w:ind w:left="0"/>
              <w:jc w:val="left"/>
            </w:pPr>
            <w:r>
              <w:rPr>
                <w:rFonts w:ascii="Times New Roman" w:hAnsi="Times New Roman"/>
                <w:b w:val="0"/>
                <w:i w:val="0"/>
                <w:color w:val="000000"/>
                <w:sz w:val="24"/>
              </w:rPr>
              <w:t>113</w:t>
            </w:r>
          </w:p>
        </w:tc>
        <w:tc>
          <w:tcPr>
            <w:tcW w:w="3168" w:type="dxa"/>
            <w:tcMar>
              <w:top w:w="50" w:type="dxa"/>
              <w:left w:w="100" w:type="dxa"/>
            </w:tcMar>
            <w:vAlign w:val="center"/>
          </w:tcPr>
          <w:p w14:paraId="17808D99">
            <w:pPr>
              <w:spacing w:before="0" w:after="0"/>
              <w:ind w:left="135"/>
              <w:jc w:val="left"/>
            </w:pPr>
            <w:r>
              <w:rPr>
                <w:rFonts w:ascii="Times New Roman" w:hAnsi="Times New Roman"/>
                <w:b w:val="0"/>
                <w:i w:val="0"/>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2982588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22BDD04">
            <w:pPr>
              <w:spacing w:before="0" w:after="0" w:line="276" w:lineRule="auto"/>
              <w:ind w:left="135"/>
              <w:jc w:val="center"/>
            </w:pPr>
          </w:p>
        </w:tc>
        <w:tc>
          <w:tcPr>
            <w:tcW w:w="1611" w:type="dxa"/>
            <w:tcMar>
              <w:top w:w="50" w:type="dxa"/>
              <w:left w:w="100" w:type="dxa"/>
            </w:tcMar>
            <w:vAlign w:val="center"/>
          </w:tcPr>
          <w:p w14:paraId="6DCBE5B7">
            <w:pPr>
              <w:spacing w:before="0" w:after="0" w:line="276" w:lineRule="auto"/>
              <w:ind w:left="135"/>
              <w:jc w:val="center"/>
            </w:pPr>
          </w:p>
        </w:tc>
        <w:tc>
          <w:tcPr>
            <w:tcW w:w="1139" w:type="dxa"/>
            <w:tcMar>
              <w:top w:w="50" w:type="dxa"/>
              <w:left w:w="100" w:type="dxa"/>
            </w:tcMar>
            <w:vAlign w:val="center"/>
          </w:tcPr>
          <w:p w14:paraId="3983BFE0">
            <w:pPr>
              <w:spacing w:before="0" w:after="0"/>
              <w:ind w:left="135"/>
              <w:jc w:val="left"/>
            </w:pPr>
          </w:p>
        </w:tc>
        <w:tc>
          <w:tcPr>
            <w:tcW w:w="1959" w:type="dxa"/>
            <w:tcMar>
              <w:top w:w="50" w:type="dxa"/>
              <w:left w:w="100" w:type="dxa"/>
            </w:tcMar>
            <w:vAlign w:val="center"/>
          </w:tcPr>
          <w:p w14:paraId="3C06D0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"https://m.edsoo.ru/8bc523ba" \h </w:instrText>
            </w:r>
            <w:r>
              <w:fldChar w:fldCharType="separate"/>
            </w:r>
            <w:r>
              <w:rPr>
                <w:rFonts w:ascii="Times New Roman" w:hAnsi="Times New Roman"/>
                <w:b w:val="0"/>
                <w:i w:val="0"/>
                <w:color w:val="0000FF"/>
                <w:sz w:val="22"/>
                <w:u w:val="single"/>
              </w:rPr>
              <w:t>https://m.edsoo.ru/8bc523ba</w:t>
            </w:r>
            <w:r>
              <w:rPr>
                <w:rFonts w:ascii="Times New Roman" w:hAnsi="Times New Roman"/>
                <w:b w:val="0"/>
                <w:i w:val="0"/>
                <w:color w:val="0000FF"/>
                <w:sz w:val="22"/>
                <w:u w:val="single"/>
              </w:rPr>
              <w:fldChar w:fldCharType="end"/>
            </w:r>
          </w:p>
        </w:tc>
      </w:tr>
      <w:tr w14:paraId="3E113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285474">
            <w:pPr>
              <w:spacing w:before="0" w:after="0"/>
              <w:ind w:left="0"/>
              <w:jc w:val="left"/>
            </w:pPr>
            <w:r>
              <w:rPr>
                <w:rFonts w:ascii="Times New Roman" w:hAnsi="Times New Roman"/>
                <w:b w:val="0"/>
                <w:i w:val="0"/>
                <w:color w:val="000000"/>
                <w:sz w:val="24"/>
              </w:rPr>
              <w:t>114</w:t>
            </w:r>
          </w:p>
        </w:tc>
        <w:tc>
          <w:tcPr>
            <w:tcW w:w="3168" w:type="dxa"/>
            <w:tcMar>
              <w:top w:w="50" w:type="dxa"/>
              <w:left w:w="100" w:type="dxa"/>
            </w:tcMar>
            <w:vAlign w:val="center"/>
          </w:tcPr>
          <w:p w14:paraId="6906133A">
            <w:pPr>
              <w:spacing w:before="0" w:after="0"/>
              <w:ind w:left="135"/>
              <w:jc w:val="left"/>
            </w:pPr>
            <w:r>
              <w:rPr>
                <w:rFonts w:ascii="Times New Roman" w:hAnsi="Times New Roman"/>
                <w:b w:val="0"/>
                <w:i w:val="0"/>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5BCB5BDA">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7CF3303">
            <w:pPr>
              <w:spacing w:before="0" w:after="0" w:line="276" w:lineRule="auto"/>
              <w:ind w:left="135"/>
              <w:jc w:val="center"/>
            </w:pPr>
          </w:p>
        </w:tc>
        <w:tc>
          <w:tcPr>
            <w:tcW w:w="1611" w:type="dxa"/>
            <w:tcMar>
              <w:top w:w="50" w:type="dxa"/>
              <w:left w:w="100" w:type="dxa"/>
            </w:tcMar>
            <w:vAlign w:val="center"/>
          </w:tcPr>
          <w:p w14:paraId="373CDF7E">
            <w:pPr>
              <w:spacing w:before="0" w:after="0" w:line="276" w:lineRule="auto"/>
              <w:ind w:left="135"/>
              <w:jc w:val="center"/>
            </w:pPr>
          </w:p>
        </w:tc>
        <w:tc>
          <w:tcPr>
            <w:tcW w:w="1139" w:type="dxa"/>
            <w:tcMar>
              <w:top w:w="50" w:type="dxa"/>
              <w:left w:w="100" w:type="dxa"/>
            </w:tcMar>
            <w:vAlign w:val="center"/>
          </w:tcPr>
          <w:p w14:paraId="1842780D">
            <w:pPr>
              <w:spacing w:before="0" w:after="0"/>
              <w:ind w:left="135"/>
              <w:jc w:val="left"/>
            </w:pPr>
          </w:p>
        </w:tc>
        <w:tc>
          <w:tcPr>
            <w:tcW w:w="1959" w:type="dxa"/>
            <w:tcMar>
              <w:top w:w="50" w:type="dxa"/>
              <w:left w:w="100" w:type="dxa"/>
            </w:tcMar>
            <w:vAlign w:val="center"/>
          </w:tcPr>
          <w:p w14:paraId="7EBC15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"https://m.edsoo.ru/8bc525e0" \h </w:instrText>
            </w:r>
            <w:r>
              <w:fldChar w:fldCharType="separate"/>
            </w:r>
            <w:r>
              <w:rPr>
                <w:rFonts w:ascii="Times New Roman" w:hAnsi="Times New Roman"/>
                <w:b w:val="0"/>
                <w:i w:val="0"/>
                <w:color w:val="0000FF"/>
                <w:sz w:val="22"/>
                <w:u w:val="single"/>
              </w:rPr>
              <w:t>https://m.edsoo.ru/8bc525e0</w:t>
            </w:r>
            <w:r>
              <w:rPr>
                <w:rFonts w:ascii="Times New Roman" w:hAnsi="Times New Roman"/>
                <w:b w:val="0"/>
                <w:i w:val="0"/>
                <w:color w:val="0000FF"/>
                <w:sz w:val="22"/>
                <w:u w:val="single"/>
              </w:rPr>
              <w:fldChar w:fldCharType="end"/>
            </w:r>
          </w:p>
        </w:tc>
      </w:tr>
      <w:tr w14:paraId="784B6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153A63">
            <w:pPr>
              <w:spacing w:before="0" w:after="0"/>
              <w:ind w:left="0"/>
              <w:jc w:val="left"/>
            </w:pPr>
            <w:r>
              <w:rPr>
                <w:rFonts w:ascii="Times New Roman" w:hAnsi="Times New Roman"/>
                <w:b w:val="0"/>
                <w:i w:val="0"/>
                <w:color w:val="000000"/>
                <w:sz w:val="24"/>
              </w:rPr>
              <w:t>115</w:t>
            </w:r>
          </w:p>
        </w:tc>
        <w:tc>
          <w:tcPr>
            <w:tcW w:w="3168" w:type="dxa"/>
            <w:tcMar>
              <w:top w:w="50" w:type="dxa"/>
              <w:left w:w="100" w:type="dxa"/>
            </w:tcMar>
            <w:vAlign w:val="center"/>
          </w:tcPr>
          <w:p w14:paraId="16D7A0BF">
            <w:pPr>
              <w:spacing w:before="0" w:after="0"/>
              <w:ind w:left="135"/>
              <w:jc w:val="left"/>
            </w:pPr>
            <w:r>
              <w:rPr>
                <w:rFonts w:ascii="Times New Roman" w:hAnsi="Times New Roman"/>
                <w:b w:val="0"/>
                <w:i w:val="0"/>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30F93553">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54243DB">
            <w:pPr>
              <w:spacing w:before="0" w:after="0" w:line="276" w:lineRule="auto"/>
              <w:ind w:left="135"/>
              <w:jc w:val="center"/>
            </w:pPr>
          </w:p>
        </w:tc>
        <w:tc>
          <w:tcPr>
            <w:tcW w:w="1611" w:type="dxa"/>
            <w:tcMar>
              <w:top w:w="50" w:type="dxa"/>
              <w:left w:w="100" w:type="dxa"/>
            </w:tcMar>
            <w:vAlign w:val="center"/>
          </w:tcPr>
          <w:p w14:paraId="79C04751">
            <w:pPr>
              <w:spacing w:before="0" w:after="0" w:line="276" w:lineRule="auto"/>
              <w:ind w:left="135"/>
              <w:jc w:val="center"/>
            </w:pPr>
          </w:p>
        </w:tc>
        <w:tc>
          <w:tcPr>
            <w:tcW w:w="1139" w:type="dxa"/>
            <w:tcMar>
              <w:top w:w="50" w:type="dxa"/>
              <w:left w:w="100" w:type="dxa"/>
            </w:tcMar>
            <w:vAlign w:val="center"/>
          </w:tcPr>
          <w:p w14:paraId="30000F22">
            <w:pPr>
              <w:spacing w:before="0" w:after="0"/>
              <w:ind w:left="135"/>
              <w:jc w:val="left"/>
            </w:pPr>
          </w:p>
        </w:tc>
        <w:tc>
          <w:tcPr>
            <w:tcW w:w="1959" w:type="dxa"/>
            <w:tcMar>
              <w:top w:w="50" w:type="dxa"/>
              <w:left w:w="100" w:type="dxa"/>
            </w:tcMar>
            <w:vAlign w:val="center"/>
          </w:tcPr>
          <w:p w14:paraId="06F39E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"https://m.edsoo.ru/f29f3ca2" \h </w:instrText>
            </w:r>
            <w:r>
              <w:fldChar w:fldCharType="separate"/>
            </w:r>
            <w:r>
              <w:rPr>
                <w:rFonts w:ascii="Times New Roman" w:hAnsi="Times New Roman"/>
                <w:b w:val="0"/>
                <w:i w:val="0"/>
                <w:color w:val="0000FF"/>
                <w:sz w:val="22"/>
                <w:u w:val="single"/>
              </w:rPr>
              <w:t>https://m.edsoo.ru/f29f3ca2</w:t>
            </w:r>
            <w:r>
              <w:rPr>
                <w:rFonts w:ascii="Times New Roman" w:hAnsi="Times New Roman"/>
                <w:b w:val="0"/>
                <w:i w:val="0"/>
                <w:color w:val="0000FF"/>
                <w:sz w:val="22"/>
                <w:u w:val="single"/>
              </w:rPr>
              <w:fldChar w:fldCharType="end"/>
            </w:r>
          </w:p>
        </w:tc>
      </w:tr>
      <w:tr w14:paraId="08807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EE4FC36">
            <w:pPr>
              <w:spacing w:before="0" w:after="0"/>
              <w:ind w:left="0"/>
              <w:jc w:val="left"/>
            </w:pPr>
            <w:r>
              <w:rPr>
                <w:rFonts w:ascii="Times New Roman" w:hAnsi="Times New Roman"/>
                <w:b w:val="0"/>
                <w:i w:val="0"/>
                <w:color w:val="000000"/>
                <w:sz w:val="24"/>
              </w:rPr>
              <w:t>116</w:t>
            </w:r>
          </w:p>
        </w:tc>
        <w:tc>
          <w:tcPr>
            <w:tcW w:w="3168" w:type="dxa"/>
            <w:tcMar>
              <w:top w:w="50" w:type="dxa"/>
              <w:left w:w="100" w:type="dxa"/>
            </w:tcMar>
            <w:vAlign w:val="center"/>
          </w:tcPr>
          <w:p w14:paraId="19DCC33C">
            <w:pPr>
              <w:spacing w:before="0" w:after="0"/>
              <w:ind w:left="135"/>
              <w:jc w:val="left"/>
            </w:pPr>
            <w:r>
              <w:rPr>
                <w:rFonts w:ascii="Times New Roman" w:hAnsi="Times New Roman"/>
                <w:b w:val="0"/>
                <w:i w:val="0"/>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2AA31027">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BAA3B17">
            <w:pPr>
              <w:spacing w:before="0" w:after="0" w:line="276" w:lineRule="auto"/>
              <w:ind w:left="135"/>
              <w:jc w:val="center"/>
            </w:pPr>
          </w:p>
        </w:tc>
        <w:tc>
          <w:tcPr>
            <w:tcW w:w="1611" w:type="dxa"/>
            <w:tcMar>
              <w:top w:w="50" w:type="dxa"/>
              <w:left w:w="100" w:type="dxa"/>
            </w:tcMar>
            <w:vAlign w:val="center"/>
          </w:tcPr>
          <w:p w14:paraId="6767D0D5">
            <w:pPr>
              <w:spacing w:before="0" w:after="0" w:line="276" w:lineRule="auto"/>
              <w:ind w:left="135"/>
              <w:jc w:val="center"/>
            </w:pPr>
          </w:p>
        </w:tc>
        <w:tc>
          <w:tcPr>
            <w:tcW w:w="1139" w:type="dxa"/>
            <w:tcMar>
              <w:top w:w="50" w:type="dxa"/>
              <w:left w:w="100" w:type="dxa"/>
            </w:tcMar>
            <w:vAlign w:val="center"/>
          </w:tcPr>
          <w:p w14:paraId="162162BC">
            <w:pPr>
              <w:spacing w:before="0" w:after="0"/>
              <w:ind w:left="135"/>
              <w:jc w:val="left"/>
            </w:pPr>
          </w:p>
        </w:tc>
        <w:tc>
          <w:tcPr>
            <w:tcW w:w="1959" w:type="dxa"/>
            <w:tcMar>
              <w:top w:w="50" w:type="dxa"/>
              <w:left w:w="100" w:type="dxa"/>
            </w:tcMar>
            <w:vAlign w:val="center"/>
          </w:tcPr>
          <w:p w14:paraId="377A1C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"https://m.edsoo.ru/f29f3db0" \h </w:instrText>
            </w:r>
            <w:r>
              <w:fldChar w:fldCharType="separate"/>
            </w:r>
            <w:r>
              <w:rPr>
                <w:rFonts w:ascii="Times New Roman" w:hAnsi="Times New Roman"/>
                <w:b w:val="0"/>
                <w:i w:val="0"/>
                <w:color w:val="0000FF"/>
                <w:sz w:val="22"/>
                <w:u w:val="single"/>
              </w:rPr>
              <w:t>https://m.edsoo.ru/f29f3db0</w:t>
            </w:r>
            <w:r>
              <w:rPr>
                <w:rFonts w:ascii="Times New Roman" w:hAnsi="Times New Roman"/>
                <w:b w:val="0"/>
                <w:i w:val="0"/>
                <w:color w:val="0000FF"/>
                <w:sz w:val="22"/>
                <w:u w:val="single"/>
              </w:rPr>
              <w:fldChar w:fldCharType="end"/>
            </w:r>
          </w:p>
        </w:tc>
      </w:tr>
      <w:tr w14:paraId="0B537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3FBB548">
            <w:pPr>
              <w:spacing w:before="0" w:after="0"/>
              <w:ind w:left="0"/>
              <w:jc w:val="left"/>
            </w:pPr>
            <w:r>
              <w:rPr>
                <w:rFonts w:ascii="Times New Roman" w:hAnsi="Times New Roman"/>
                <w:b w:val="0"/>
                <w:i w:val="0"/>
                <w:color w:val="000000"/>
                <w:sz w:val="24"/>
              </w:rPr>
              <w:t>117</w:t>
            </w:r>
          </w:p>
        </w:tc>
        <w:tc>
          <w:tcPr>
            <w:tcW w:w="3168" w:type="dxa"/>
            <w:tcMar>
              <w:top w:w="50" w:type="dxa"/>
              <w:left w:w="100" w:type="dxa"/>
            </w:tcMar>
            <w:vAlign w:val="center"/>
          </w:tcPr>
          <w:p w14:paraId="26FC2A07">
            <w:pPr>
              <w:spacing w:before="0" w:after="0"/>
              <w:ind w:left="135"/>
              <w:jc w:val="left"/>
            </w:pPr>
            <w:r>
              <w:rPr>
                <w:rFonts w:ascii="Times New Roman" w:hAnsi="Times New Roman"/>
                <w:b w:val="0"/>
                <w:i w:val="0"/>
                <w:color w:val="000000"/>
                <w:sz w:val="24"/>
              </w:rPr>
              <w:t>Характеристика героя «Денискиных рассказов» В.Ю. Драгунского</w:t>
            </w:r>
          </w:p>
        </w:tc>
        <w:tc>
          <w:tcPr>
            <w:tcW w:w="815" w:type="dxa"/>
            <w:tcMar>
              <w:top w:w="50" w:type="dxa"/>
              <w:left w:w="100" w:type="dxa"/>
            </w:tcMar>
            <w:vAlign w:val="center"/>
          </w:tcPr>
          <w:p w14:paraId="267DB55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0B3A9B">
            <w:pPr>
              <w:spacing w:before="0" w:after="0" w:line="276" w:lineRule="auto"/>
              <w:ind w:left="135"/>
              <w:jc w:val="center"/>
            </w:pPr>
          </w:p>
        </w:tc>
        <w:tc>
          <w:tcPr>
            <w:tcW w:w="1611" w:type="dxa"/>
            <w:tcMar>
              <w:top w:w="50" w:type="dxa"/>
              <w:left w:w="100" w:type="dxa"/>
            </w:tcMar>
            <w:vAlign w:val="center"/>
          </w:tcPr>
          <w:p w14:paraId="04C9789A">
            <w:pPr>
              <w:spacing w:before="0" w:after="0" w:line="276" w:lineRule="auto"/>
              <w:ind w:left="135"/>
              <w:jc w:val="center"/>
            </w:pPr>
          </w:p>
        </w:tc>
        <w:tc>
          <w:tcPr>
            <w:tcW w:w="1139" w:type="dxa"/>
            <w:tcMar>
              <w:top w:w="50" w:type="dxa"/>
              <w:left w:w="100" w:type="dxa"/>
            </w:tcMar>
            <w:vAlign w:val="center"/>
          </w:tcPr>
          <w:p w14:paraId="2839B39F">
            <w:pPr>
              <w:spacing w:before="0" w:after="0"/>
              <w:ind w:left="135"/>
              <w:jc w:val="left"/>
            </w:pPr>
          </w:p>
        </w:tc>
        <w:tc>
          <w:tcPr>
            <w:tcW w:w="1959" w:type="dxa"/>
            <w:tcMar>
              <w:top w:w="50" w:type="dxa"/>
              <w:left w:w="100" w:type="dxa"/>
            </w:tcMar>
            <w:vAlign w:val="center"/>
          </w:tcPr>
          <w:p w14:paraId="14AD40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"https://m.edsoo.ru/f29f3a5e" \h </w:instrText>
            </w:r>
            <w:r>
              <w:fldChar w:fldCharType="separate"/>
            </w:r>
            <w:r>
              <w:rPr>
                <w:rFonts w:ascii="Times New Roman" w:hAnsi="Times New Roman"/>
                <w:b w:val="0"/>
                <w:i w:val="0"/>
                <w:color w:val="0000FF"/>
                <w:sz w:val="22"/>
                <w:u w:val="single"/>
              </w:rPr>
              <w:t>https://m.edsoo.ru/f29f3a5e</w:t>
            </w:r>
            <w:r>
              <w:rPr>
                <w:rFonts w:ascii="Times New Roman" w:hAnsi="Times New Roman"/>
                <w:b w:val="0"/>
                <w:i w:val="0"/>
                <w:color w:val="0000FF"/>
                <w:sz w:val="22"/>
                <w:u w:val="single"/>
              </w:rPr>
              <w:fldChar w:fldCharType="end"/>
            </w:r>
          </w:p>
        </w:tc>
      </w:tr>
      <w:tr w14:paraId="2C9F9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B6E1E93">
            <w:pPr>
              <w:spacing w:before="0" w:after="0"/>
              <w:ind w:left="0"/>
              <w:jc w:val="left"/>
            </w:pPr>
            <w:r>
              <w:rPr>
                <w:rFonts w:ascii="Times New Roman" w:hAnsi="Times New Roman"/>
                <w:b w:val="0"/>
                <w:i w:val="0"/>
                <w:color w:val="000000"/>
                <w:sz w:val="24"/>
              </w:rPr>
              <w:t>118</w:t>
            </w:r>
          </w:p>
        </w:tc>
        <w:tc>
          <w:tcPr>
            <w:tcW w:w="3168" w:type="dxa"/>
            <w:tcMar>
              <w:top w:w="50" w:type="dxa"/>
              <w:left w:w="100" w:type="dxa"/>
            </w:tcMar>
            <w:vAlign w:val="center"/>
          </w:tcPr>
          <w:p w14:paraId="34D2093E">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2A1338C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751906A">
            <w:pPr>
              <w:spacing w:before="0" w:after="0" w:line="276" w:lineRule="auto"/>
              <w:ind w:left="135"/>
              <w:jc w:val="center"/>
            </w:pPr>
          </w:p>
        </w:tc>
        <w:tc>
          <w:tcPr>
            <w:tcW w:w="1611" w:type="dxa"/>
            <w:tcMar>
              <w:top w:w="50" w:type="dxa"/>
              <w:left w:w="100" w:type="dxa"/>
            </w:tcMar>
            <w:vAlign w:val="center"/>
          </w:tcPr>
          <w:p w14:paraId="50DE9446">
            <w:pPr>
              <w:spacing w:before="0" w:after="0" w:line="276" w:lineRule="auto"/>
              <w:ind w:left="135"/>
              <w:jc w:val="center"/>
            </w:pPr>
          </w:p>
        </w:tc>
        <w:tc>
          <w:tcPr>
            <w:tcW w:w="1139" w:type="dxa"/>
            <w:tcMar>
              <w:top w:w="50" w:type="dxa"/>
              <w:left w:w="100" w:type="dxa"/>
            </w:tcMar>
            <w:vAlign w:val="center"/>
          </w:tcPr>
          <w:p w14:paraId="1E0E10A8">
            <w:pPr>
              <w:spacing w:before="0" w:after="0"/>
              <w:ind w:left="135"/>
              <w:jc w:val="left"/>
            </w:pPr>
          </w:p>
        </w:tc>
        <w:tc>
          <w:tcPr>
            <w:tcW w:w="1959" w:type="dxa"/>
            <w:tcMar>
              <w:top w:w="50" w:type="dxa"/>
              <w:left w:w="100" w:type="dxa"/>
            </w:tcMar>
            <w:vAlign w:val="center"/>
          </w:tcPr>
          <w:p w14:paraId="5FEF67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"https://m.edsoo.ru/f29f3b80" \h </w:instrText>
            </w:r>
            <w:r>
              <w:fldChar w:fldCharType="separate"/>
            </w:r>
            <w:r>
              <w:rPr>
                <w:rFonts w:ascii="Times New Roman" w:hAnsi="Times New Roman"/>
                <w:b w:val="0"/>
                <w:i w:val="0"/>
                <w:color w:val="0000FF"/>
                <w:sz w:val="22"/>
                <w:u w:val="single"/>
              </w:rPr>
              <w:t>https://m.edsoo.ru/f29f3b80</w:t>
            </w:r>
            <w:r>
              <w:rPr>
                <w:rFonts w:ascii="Times New Roman" w:hAnsi="Times New Roman"/>
                <w:b w:val="0"/>
                <w:i w:val="0"/>
                <w:color w:val="0000FF"/>
                <w:sz w:val="22"/>
                <w:u w:val="single"/>
              </w:rPr>
              <w:fldChar w:fldCharType="end"/>
            </w:r>
          </w:p>
        </w:tc>
      </w:tr>
      <w:tr w14:paraId="4E712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D3AF99">
            <w:pPr>
              <w:spacing w:before="0" w:after="0"/>
              <w:ind w:left="0"/>
              <w:jc w:val="left"/>
            </w:pPr>
            <w:r>
              <w:rPr>
                <w:rFonts w:ascii="Times New Roman" w:hAnsi="Times New Roman"/>
                <w:b w:val="0"/>
                <w:i w:val="0"/>
                <w:color w:val="000000"/>
                <w:sz w:val="24"/>
              </w:rPr>
              <w:t>119</w:t>
            </w:r>
          </w:p>
        </w:tc>
        <w:tc>
          <w:tcPr>
            <w:tcW w:w="3168" w:type="dxa"/>
            <w:tcMar>
              <w:top w:w="50" w:type="dxa"/>
              <w:left w:w="100" w:type="dxa"/>
            </w:tcMar>
            <w:vAlign w:val="center"/>
          </w:tcPr>
          <w:p w14:paraId="0369E80E">
            <w:pPr>
              <w:spacing w:before="0" w:after="0"/>
              <w:ind w:left="135"/>
              <w:jc w:val="left"/>
            </w:pPr>
            <w:r>
              <w:rPr>
                <w:rFonts w:ascii="Times New Roman" w:hAnsi="Times New Roman"/>
                <w:b w:val="0"/>
                <w:i w:val="0"/>
                <w:color w:val="000000"/>
                <w:sz w:val="24"/>
              </w:rPr>
              <w:t>Работа с детскими книгами: авторы юмористических рассказов</w:t>
            </w:r>
          </w:p>
        </w:tc>
        <w:tc>
          <w:tcPr>
            <w:tcW w:w="815" w:type="dxa"/>
            <w:tcMar>
              <w:top w:w="50" w:type="dxa"/>
              <w:left w:w="100" w:type="dxa"/>
            </w:tcMar>
            <w:vAlign w:val="center"/>
          </w:tcPr>
          <w:p w14:paraId="60F5D064">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1667113">
            <w:pPr>
              <w:spacing w:before="0" w:after="0" w:line="276" w:lineRule="auto"/>
              <w:ind w:left="135"/>
              <w:jc w:val="center"/>
            </w:pPr>
          </w:p>
        </w:tc>
        <w:tc>
          <w:tcPr>
            <w:tcW w:w="1611" w:type="dxa"/>
            <w:tcMar>
              <w:top w:w="50" w:type="dxa"/>
              <w:left w:w="100" w:type="dxa"/>
            </w:tcMar>
            <w:vAlign w:val="center"/>
          </w:tcPr>
          <w:p w14:paraId="6829448D">
            <w:pPr>
              <w:spacing w:before="0" w:after="0" w:line="276" w:lineRule="auto"/>
              <w:ind w:left="135"/>
              <w:jc w:val="center"/>
            </w:pPr>
          </w:p>
        </w:tc>
        <w:tc>
          <w:tcPr>
            <w:tcW w:w="1139" w:type="dxa"/>
            <w:tcMar>
              <w:top w:w="50" w:type="dxa"/>
              <w:left w:w="100" w:type="dxa"/>
            </w:tcMar>
            <w:vAlign w:val="center"/>
          </w:tcPr>
          <w:p w14:paraId="16641C90">
            <w:pPr>
              <w:spacing w:before="0" w:after="0"/>
              <w:ind w:left="135"/>
              <w:jc w:val="left"/>
            </w:pPr>
          </w:p>
        </w:tc>
        <w:tc>
          <w:tcPr>
            <w:tcW w:w="1959" w:type="dxa"/>
            <w:tcMar>
              <w:top w:w="50" w:type="dxa"/>
              <w:left w:w="100" w:type="dxa"/>
            </w:tcMar>
            <w:vAlign w:val="center"/>
          </w:tcPr>
          <w:p w14:paraId="1127CC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"https://m.edsoo.ru/f29f3928" \h </w:instrText>
            </w:r>
            <w:r>
              <w:fldChar w:fldCharType="separate"/>
            </w:r>
            <w:r>
              <w:rPr>
                <w:rFonts w:ascii="Times New Roman" w:hAnsi="Times New Roman"/>
                <w:b w:val="0"/>
                <w:i w:val="0"/>
                <w:color w:val="0000FF"/>
                <w:sz w:val="22"/>
                <w:u w:val="single"/>
              </w:rPr>
              <w:t>https://m.edsoo.ru/f29f3928</w:t>
            </w:r>
            <w:r>
              <w:rPr>
                <w:rFonts w:ascii="Times New Roman" w:hAnsi="Times New Roman"/>
                <w:b w:val="0"/>
                <w:i w:val="0"/>
                <w:color w:val="0000FF"/>
                <w:sz w:val="22"/>
                <w:u w:val="single"/>
              </w:rPr>
              <w:fldChar w:fldCharType="end"/>
            </w:r>
          </w:p>
        </w:tc>
      </w:tr>
      <w:tr w14:paraId="0826F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B272119">
            <w:pPr>
              <w:spacing w:before="0" w:after="0"/>
              <w:ind w:left="0"/>
              <w:jc w:val="left"/>
            </w:pPr>
            <w:r>
              <w:rPr>
                <w:rFonts w:ascii="Times New Roman" w:hAnsi="Times New Roman"/>
                <w:b w:val="0"/>
                <w:i w:val="0"/>
                <w:color w:val="000000"/>
                <w:sz w:val="24"/>
              </w:rPr>
              <w:t>120</w:t>
            </w:r>
          </w:p>
        </w:tc>
        <w:tc>
          <w:tcPr>
            <w:tcW w:w="3168" w:type="dxa"/>
            <w:tcMar>
              <w:top w:w="50" w:type="dxa"/>
              <w:left w:w="100" w:type="dxa"/>
            </w:tcMar>
            <w:vAlign w:val="center"/>
          </w:tcPr>
          <w:p w14:paraId="5505F57D">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60D3B70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50FAE35">
            <w:pPr>
              <w:spacing w:before="0" w:after="0" w:line="276" w:lineRule="auto"/>
              <w:ind w:left="135"/>
              <w:jc w:val="center"/>
            </w:pPr>
          </w:p>
        </w:tc>
        <w:tc>
          <w:tcPr>
            <w:tcW w:w="1611" w:type="dxa"/>
            <w:tcMar>
              <w:top w:w="50" w:type="dxa"/>
              <w:left w:w="100" w:type="dxa"/>
            </w:tcMar>
            <w:vAlign w:val="center"/>
          </w:tcPr>
          <w:p w14:paraId="79632AD1">
            <w:pPr>
              <w:spacing w:before="0" w:after="0" w:line="276" w:lineRule="auto"/>
              <w:ind w:left="135"/>
              <w:jc w:val="center"/>
            </w:pPr>
          </w:p>
        </w:tc>
        <w:tc>
          <w:tcPr>
            <w:tcW w:w="1139" w:type="dxa"/>
            <w:tcMar>
              <w:top w:w="50" w:type="dxa"/>
              <w:left w:w="100" w:type="dxa"/>
            </w:tcMar>
            <w:vAlign w:val="center"/>
          </w:tcPr>
          <w:p w14:paraId="1EB02F33">
            <w:pPr>
              <w:spacing w:before="0" w:after="0"/>
              <w:ind w:left="135"/>
              <w:jc w:val="left"/>
            </w:pPr>
          </w:p>
        </w:tc>
        <w:tc>
          <w:tcPr>
            <w:tcW w:w="1959" w:type="dxa"/>
            <w:tcMar>
              <w:top w:w="50" w:type="dxa"/>
              <w:left w:w="100" w:type="dxa"/>
            </w:tcMar>
            <w:vAlign w:val="center"/>
          </w:tcPr>
          <w:p w14:paraId="258A4B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"https://m.edsoo.ru/f29f3ed2" \h </w:instrText>
            </w:r>
            <w:r>
              <w:fldChar w:fldCharType="separate"/>
            </w:r>
            <w:r>
              <w:rPr>
                <w:rFonts w:ascii="Times New Roman" w:hAnsi="Times New Roman"/>
                <w:b w:val="0"/>
                <w:i w:val="0"/>
                <w:color w:val="0000FF"/>
                <w:sz w:val="22"/>
                <w:u w:val="single"/>
              </w:rPr>
              <w:t>https://m.edsoo.ru/f29f3ed2</w:t>
            </w:r>
            <w:r>
              <w:rPr>
                <w:rFonts w:ascii="Times New Roman" w:hAnsi="Times New Roman"/>
                <w:b w:val="0"/>
                <w:i w:val="0"/>
                <w:color w:val="0000FF"/>
                <w:sz w:val="22"/>
                <w:u w:val="single"/>
              </w:rPr>
              <w:fldChar w:fldCharType="end"/>
            </w:r>
          </w:p>
        </w:tc>
      </w:tr>
      <w:tr w14:paraId="7E041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71D69D">
            <w:pPr>
              <w:spacing w:before="0" w:after="0"/>
              <w:ind w:left="0"/>
              <w:jc w:val="left"/>
            </w:pPr>
            <w:r>
              <w:rPr>
                <w:rFonts w:ascii="Times New Roman" w:hAnsi="Times New Roman"/>
                <w:b w:val="0"/>
                <w:i w:val="0"/>
                <w:color w:val="000000"/>
                <w:sz w:val="24"/>
              </w:rPr>
              <w:t>121</w:t>
            </w:r>
          </w:p>
        </w:tc>
        <w:tc>
          <w:tcPr>
            <w:tcW w:w="3168" w:type="dxa"/>
            <w:tcMar>
              <w:top w:w="50" w:type="dxa"/>
              <w:left w:w="100" w:type="dxa"/>
            </w:tcMar>
            <w:vAlign w:val="center"/>
          </w:tcPr>
          <w:p w14:paraId="576AD577">
            <w:pPr>
              <w:spacing w:before="0" w:after="0"/>
              <w:ind w:left="135"/>
              <w:jc w:val="left"/>
            </w:pPr>
            <w:r>
              <w:rPr>
                <w:rFonts w:ascii="Times New Roman" w:hAnsi="Times New Roman"/>
                <w:b w:val="0"/>
                <w:i w:val="0"/>
                <w:color w:val="000000"/>
                <w:sz w:val="24"/>
              </w:rPr>
              <w:t>Волшебные предметы и помощники в литературных сказках Ш. Перро</w:t>
            </w:r>
          </w:p>
        </w:tc>
        <w:tc>
          <w:tcPr>
            <w:tcW w:w="815" w:type="dxa"/>
            <w:tcMar>
              <w:top w:w="50" w:type="dxa"/>
              <w:left w:w="100" w:type="dxa"/>
            </w:tcMar>
            <w:vAlign w:val="center"/>
          </w:tcPr>
          <w:p w14:paraId="089CC4E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D589C5A">
            <w:pPr>
              <w:spacing w:before="0" w:after="0" w:line="276" w:lineRule="auto"/>
              <w:ind w:left="135"/>
              <w:jc w:val="center"/>
            </w:pPr>
          </w:p>
        </w:tc>
        <w:tc>
          <w:tcPr>
            <w:tcW w:w="1611" w:type="dxa"/>
            <w:tcMar>
              <w:top w:w="50" w:type="dxa"/>
              <w:left w:w="100" w:type="dxa"/>
            </w:tcMar>
            <w:vAlign w:val="center"/>
          </w:tcPr>
          <w:p w14:paraId="2D290E5A">
            <w:pPr>
              <w:spacing w:before="0" w:after="0" w:line="276" w:lineRule="auto"/>
              <w:ind w:left="135"/>
              <w:jc w:val="center"/>
            </w:pPr>
          </w:p>
        </w:tc>
        <w:tc>
          <w:tcPr>
            <w:tcW w:w="1139" w:type="dxa"/>
            <w:tcMar>
              <w:top w:w="50" w:type="dxa"/>
              <w:left w:w="100" w:type="dxa"/>
            </w:tcMar>
            <w:vAlign w:val="center"/>
          </w:tcPr>
          <w:p w14:paraId="087A461F">
            <w:pPr>
              <w:spacing w:before="0" w:after="0"/>
              <w:ind w:left="135"/>
              <w:jc w:val="left"/>
            </w:pPr>
          </w:p>
        </w:tc>
        <w:tc>
          <w:tcPr>
            <w:tcW w:w="1959" w:type="dxa"/>
            <w:tcMar>
              <w:top w:w="50" w:type="dxa"/>
              <w:left w:w="100" w:type="dxa"/>
            </w:tcMar>
            <w:vAlign w:val="center"/>
          </w:tcPr>
          <w:p w14:paraId="15F9C5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"https://m.edsoo.ru/f29f4422" \h </w:instrText>
            </w:r>
            <w:r>
              <w:fldChar w:fldCharType="separate"/>
            </w:r>
            <w:r>
              <w:rPr>
                <w:rFonts w:ascii="Times New Roman" w:hAnsi="Times New Roman"/>
                <w:b w:val="0"/>
                <w:i w:val="0"/>
                <w:color w:val="0000FF"/>
                <w:sz w:val="22"/>
                <w:u w:val="single"/>
              </w:rPr>
              <w:t>https://m.edsoo.ru/f29f4422</w:t>
            </w:r>
            <w:r>
              <w:rPr>
                <w:rFonts w:ascii="Times New Roman" w:hAnsi="Times New Roman"/>
                <w:b w:val="0"/>
                <w:i w:val="0"/>
                <w:color w:val="0000FF"/>
                <w:sz w:val="22"/>
                <w:u w:val="single"/>
              </w:rPr>
              <w:fldChar w:fldCharType="end"/>
            </w:r>
          </w:p>
        </w:tc>
      </w:tr>
      <w:tr w14:paraId="4B534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0714CE">
            <w:pPr>
              <w:spacing w:before="0" w:after="0"/>
              <w:ind w:left="0"/>
              <w:jc w:val="left"/>
            </w:pPr>
            <w:r>
              <w:rPr>
                <w:rFonts w:ascii="Times New Roman" w:hAnsi="Times New Roman"/>
                <w:b w:val="0"/>
                <w:i w:val="0"/>
                <w:color w:val="000000"/>
                <w:sz w:val="24"/>
              </w:rPr>
              <w:t>122</w:t>
            </w:r>
          </w:p>
        </w:tc>
        <w:tc>
          <w:tcPr>
            <w:tcW w:w="3168" w:type="dxa"/>
            <w:tcMar>
              <w:top w:w="50" w:type="dxa"/>
              <w:left w:w="100" w:type="dxa"/>
            </w:tcMar>
            <w:vAlign w:val="center"/>
          </w:tcPr>
          <w:p w14:paraId="0A60E6F2">
            <w:pPr>
              <w:spacing w:before="0" w:after="0"/>
              <w:ind w:left="135"/>
              <w:jc w:val="left"/>
            </w:pPr>
            <w:r>
              <w:rPr>
                <w:rFonts w:ascii="Times New Roman" w:hAnsi="Times New Roman"/>
                <w:b w:val="0"/>
                <w:i w:val="0"/>
                <w:color w:val="000000"/>
                <w:sz w:val="24"/>
              </w:rPr>
              <w:t>Особенности литературных сказок Х.-К. Андерсена (сюжет, язык, герои)</w:t>
            </w:r>
          </w:p>
        </w:tc>
        <w:tc>
          <w:tcPr>
            <w:tcW w:w="815" w:type="dxa"/>
            <w:tcMar>
              <w:top w:w="50" w:type="dxa"/>
              <w:left w:w="100" w:type="dxa"/>
            </w:tcMar>
            <w:vAlign w:val="center"/>
          </w:tcPr>
          <w:p w14:paraId="6626A24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F36922A">
            <w:pPr>
              <w:spacing w:before="0" w:after="0" w:line="276" w:lineRule="auto"/>
              <w:ind w:left="135"/>
              <w:jc w:val="center"/>
            </w:pPr>
          </w:p>
        </w:tc>
        <w:tc>
          <w:tcPr>
            <w:tcW w:w="1611" w:type="dxa"/>
            <w:tcMar>
              <w:top w:w="50" w:type="dxa"/>
              <w:left w:w="100" w:type="dxa"/>
            </w:tcMar>
            <w:vAlign w:val="center"/>
          </w:tcPr>
          <w:p w14:paraId="24D8D2B6">
            <w:pPr>
              <w:spacing w:before="0" w:after="0" w:line="276" w:lineRule="auto"/>
              <w:ind w:left="135"/>
              <w:jc w:val="center"/>
            </w:pPr>
          </w:p>
        </w:tc>
        <w:tc>
          <w:tcPr>
            <w:tcW w:w="1139" w:type="dxa"/>
            <w:tcMar>
              <w:top w:w="50" w:type="dxa"/>
              <w:left w:w="100" w:type="dxa"/>
            </w:tcMar>
            <w:vAlign w:val="center"/>
          </w:tcPr>
          <w:p w14:paraId="799BE5AD">
            <w:pPr>
              <w:spacing w:before="0" w:after="0"/>
              <w:ind w:left="135"/>
              <w:jc w:val="left"/>
            </w:pPr>
          </w:p>
        </w:tc>
        <w:tc>
          <w:tcPr>
            <w:tcW w:w="1959" w:type="dxa"/>
            <w:tcMar>
              <w:top w:w="50" w:type="dxa"/>
              <w:left w:w="100" w:type="dxa"/>
            </w:tcMar>
            <w:vAlign w:val="center"/>
          </w:tcPr>
          <w:p w14:paraId="381572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"https://m.edsoo.ru/f29f4544" \h </w:instrText>
            </w:r>
            <w:r>
              <w:fldChar w:fldCharType="separate"/>
            </w:r>
            <w:r>
              <w:rPr>
                <w:rFonts w:ascii="Times New Roman" w:hAnsi="Times New Roman"/>
                <w:b w:val="0"/>
                <w:i w:val="0"/>
                <w:color w:val="0000FF"/>
                <w:sz w:val="22"/>
                <w:u w:val="single"/>
              </w:rPr>
              <w:t>https://m.edsoo.ru/f29f4544</w:t>
            </w:r>
            <w:r>
              <w:rPr>
                <w:rFonts w:ascii="Times New Roman" w:hAnsi="Times New Roman"/>
                <w:b w:val="0"/>
                <w:i w:val="0"/>
                <w:color w:val="0000FF"/>
                <w:sz w:val="22"/>
                <w:u w:val="single"/>
              </w:rPr>
              <w:fldChar w:fldCharType="end"/>
            </w:r>
          </w:p>
        </w:tc>
      </w:tr>
      <w:tr w14:paraId="17797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E970FA5">
            <w:pPr>
              <w:spacing w:before="0" w:after="0"/>
              <w:ind w:left="0"/>
              <w:jc w:val="left"/>
            </w:pPr>
            <w:r>
              <w:rPr>
                <w:rFonts w:ascii="Times New Roman" w:hAnsi="Times New Roman"/>
                <w:b w:val="0"/>
                <w:i w:val="0"/>
                <w:color w:val="000000"/>
                <w:sz w:val="24"/>
              </w:rPr>
              <w:t>123</w:t>
            </w:r>
          </w:p>
        </w:tc>
        <w:tc>
          <w:tcPr>
            <w:tcW w:w="3168" w:type="dxa"/>
            <w:tcMar>
              <w:top w:w="50" w:type="dxa"/>
              <w:left w:w="100" w:type="dxa"/>
            </w:tcMar>
            <w:vAlign w:val="center"/>
          </w:tcPr>
          <w:p w14:paraId="70BCA3D6">
            <w:pPr>
              <w:spacing w:before="0" w:after="0"/>
              <w:ind w:left="135"/>
              <w:jc w:val="left"/>
            </w:pPr>
            <w:r>
              <w:rPr>
                <w:rFonts w:ascii="Times New Roman" w:hAnsi="Times New Roman"/>
                <w:b w:val="0"/>
                <w:i w:val="0"/>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14:paraId="6B6E7DB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ADEE78E">
            <w:pPr>
              <w:spacing w:before="0" w:after="0" w:line="276" w:lineRule="auto"/>
              <w:ind w:left="135"/>
              <w:jc w:val="center"/>
            </w:pPr>
          </w:p>
        </w:tc>
        <w:tc>
          <w:tcPr>
            <w:tcW w:w="1611" w:type="dxa"/>
            <w:tcMar>
              <w:top w:w="50" w:type="dxa"/>
              <w:left w:w="100" w:type="dxa"/>
            </w:tcMar>
            <w:vAlign w:val="center"/>
          </w:tcPr>
          <w:p w14:paraId="04850EDC">
            <w:pPr>
              <w:spacing w:before="0" w:after="0" w:line="276" w:lineRule="auto"/>
              <w:ind w:left="135"/>
              <w:jc w:val="center"/>
            </w:pPr>
          </w:p>
        </w:tc>
        <w:tc>
          <w:tcPr>
            <w:tcW w:w="1139" w:type="dxa"/>
            <w:tcMar>
              <w:top w:w="50" w:type="dxa"/>
              <w:left w:w="100" w:type="dxa"/>
            </w:tcMar>
            <w:vAlign w:val="center"/>
          </w:tcPr>
          <w:p w14:paraId="6AD4183B">
            <w:pPr>
              <w:spacing w:before="0" w:after="0"/>
              <w:ind w:left="135"/>
              <w:jc w:val="left"/>
            </w:pPr>
          </w:p>
        </w:tc>
        <w:tc>
          <w:tcPr>
            <w:tcW w:w="1959" w:type="dxa"/>
            <w:tcMar>
              <w:top w:w="50" w:type="dxa"/>
              <w:left w:w="100" w:type="dxa"/>
            </w:tcMar>
            <w:vAlign w:val="center"/>
          </w:tcPr>
          <w:p w14:paraId="5BC80C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"https://m.edsoo.ru/f29f41de" \h </w:instrText>
            </w:r>
            <w:r>
              <w:fldChar w:fldCharType="separate"/>
            </w:r>
            <w:r>
              <w:rPr>
                <w:rFonts w:ascii="Times New Roman" w:hAnsi="Times New Roman"/>
                <w:b w:val="0"/>
                <w:i w:val="0"/>
                <w:color w:val="0000FF"/>
                <w:sz w:val="22"/>
                <w:u w:val="single"/>
              </w:rPr>
              <w:t>https://m.edsoo.ru/f29f41de</w:t>
            </w:r>
            <w:r>
              <w:rPr>
                <w:rFonts w:ascii="Times New Roman" w:hAnsi="Times New Roman"/>
                <w:b w:val="0"/>
                <w:i w:val="0"/>
                <w:color w:val="0000FF"/>
                <w:sz w:val="22"/>
                <w:u w:val="single"/>
              </w:rPr>
              <w:fldChar w:fldCharType="end"/>
            </w:r>
          </w:p>
        </w:tc>
      </w:tr>
      <w:tr w14:paraId="12AB2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37C4B0">
            <w:pPr>
              <w:spacing w:before="0" w:after="0"/>
              <w:ind w:left="0"/>
              <w:jc w:val="left"/>
            </w:pPr>
            <w:r>
              <w:rPr>
                <w:rFonts w:ascii="Times New Roman" w:hAnsi="Times New Roman"/>
                <w:b w:val="0"/>
                <w:i w:val="0"/>
                <w:color w:val="000000"/>
                <w:sz w:val="24"/>
              </w:rPr>
              <w:t>124</w:t>
            </w:r>
          </w:p>
        </w:tc>
        <w:tc>
          <w:tcPr>
            <w:tcW w:w="3168" w:type="dxa"/>
            <w:tcMar>
              <w:top w:w="50" w:type="dxa"/>
              <w:left w:w="100" w:type="dxa"/>
            </w:tcMar>
            <w:vAlign w:val="center"/>
          </w:tcPr>
          <w:p w14:paraId="4DB2ED67">
            <w:pPr>
              <w:spacing w:before="0" w:after="0"/>
              <w:ind w:left="135"/>
              <w:jc w:val="left"/>
            </w:pPr>
            <w:r>
              <w:rPr>
                <w:rFonts w:ascii="Times New Roman" w:hAnsi="Times New Roman"/>
                <w:b w:val="0"/>
                <w:i w:val="0"/>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2E53956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6EEC567">
            <w:pPr>
              <w:spacing w:before="0" w:after="0" w:line="276" w:lineRule="auto"/>
              <w:ind w:left="135"/>
              <w:jc w:val="center"/>
            </w:pPr>
          </w:p>
        </w:tc>
        <w:tc>
          <w:tcPr>
            <w:tcW w:w="1611" w:type="dxa"/>
            <w:tcMar>
              <w:top w:w="50" w:type="dxa"/>
              <w:left w:w="100" w:type="dxa"/>
            </w:tcMar>
            <w:vAlign w:val="center"/>
          </w:tcPr>
          <w:p w14:paraId="78CC907F">
            <w:pPr>
              <w:spacing w:before="0" w:after="0" w:line="276" w:lineRule="auto"/>
              <w:ind w:left="135"/>
              <w:jc w:val="center"/>
            </w:pPr>
          </w:p>
        </w:tc>
        <w:tc>
          <w:tcPr>
            <w:tcW w:w="1139" w:type="dxa"/>
            <w:tcMar>
              <w:top w:w="50" w:type="dxa"/>
              <w:left w:w="100" w:type="dxa"/>
            </w:tcMar>
            <w:vAlign w:val="center"/>
          </w:tcPr>
          <w:p w14:paraId="02E6B2A2">
            <w:pPr>
              <w:spacing w:before="0" w:after="0"/>
              <w:ind w:left="135"/>
              <w:jc w:val="left"/>
            </w:pPr>
          </w:p>
        </w:tc>
        <w:tc>
          <w:tcPr>
            <w:tcW w:w="1959" w:type="dxa"/>
            <w:tcMar>
              <w:top w:w="50" w:type="dxa"/>
              <w:left w:w="100" w:type="dxa"/>
            </w:tcMar>
            <w:vAlign w:val="center"/>
          </w:tcPr>
          <w:p w14:paraId="4ABD5A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"https://m.edsoo.ru/f29f4d8c" \h </w:instrText>
            </w:r>
            <w:r>
              <w:fldChar w:fldCharType="separate"/>
            </w:r>
            <w:r>
              <w:rPr>
                <w:rFonts w:ascii="Times New Roman" w:hAnsi="Times New Roman"/>
                <w:b w:val="0"/>
                <w:i w:val="0"/>
                <w:color w:val="0000FF"/>
                <w:sz w:val="22"/>
                <w:u w:val="single"/>
              </w:rPr>
              <w:t>https://m.edsoo.ru/f29f4d8c</w:t>
            </w:r>
            <w:r>
              <w:rPr>
                <w:rFonts w:ascii="Times New Roman" w:hAnsi="Times New Roman"/>
                <w:b w:val="0"/>
                <w:i w:val="0"/>
                <w:color w:val="0000FF"/>
                <w:sz w:val="22"/>
                <w:u w:val="single"/>
              </w:rPr>
              <w:fldChar w:fldCharType="end"/>
            </w:r>
          </w:p>
        </w:tc>
      </w:tr>
      <w:tr w14:paraId="16FE1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04B11A1">
            <w:pPr>
              <w:spacing w:before="0" w:after="0"/>
              <w:ind w:left="0"/>
              <w:jc w:val="left"/>
            </w:pPr>
            <w:r>
              <w:rPr>
                <w:rFonts w:ascii="Times New Roman" w:hAnsi="Times New Roman"/>
                <w:b w:val="0"/>
                <w:i w:val="0"/>
                <w:color w:val="000000"/>
                <w:sz w:val="24"/>
              </w:rPr>
              <w:t>125</w:t>
            </w:r>
          </w:p>
        </w:tc>
        <w:tc>
          <w:tcPr>
            <w:tcW w:w="3168" w:type="dxa"/>
            <w:tcMar>
              <w:top w:w="50" w:type="dxa"/>
              <w:left w:w="100" w:type="dxa"/>
            </w:tcMar>
            <w:vAlign w:val="center"/>
          </w:tcPr>
          <w:p w14:paraId="77C233F6">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14:paraId="0001F12C">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6464B930">
            <w:pPr>
              <w:spacing w:before="0" w:after="0" w:line="276" w:lineRule="auto"/>
              <w:ind w:left="135"/>
              <w:jc w:val="center"/>
            </w:pPr>
          </w:p>
        </w:tc>
        <w:tc>
          <w:tcPr>
            <w:tcW w:w="1611" w:type="dxa"/>
            <w:tcMar>
              <w:top w:w="50" w:type="dxa"/>
              <w:left w:w="100" w:type="dxa"/>
            </w:tcMar>
            <w:vAlign w:val="center"/>
          </w:tcPr>
          <w:p w14:paraId="3B095B57">
            <w:pPr>
              <w:spacing w:before="0" w:after="0" w:line="276" w:lineRule="auto"/>
              <w:ind w:left="135"/>
              <w:jc w:val="center"/>
            </w:pPr>
          </w:p>
        </w:tc>
        <w:tc>
          <w:tcPr>
            <w:tcW w:w="1139" w:type="dxa"/>
            <w:tcMar>
              <w:top w:w="50" w:type="dxa"/>
              <w:left w:w="100" w:type="dxa"/>
            </w:tcMar>
            <w:vAlign w:val="center"/>
          </w:tcPr>
          <w:p w14:paraId="56CCE3B8">
            <w:pPr>
              <w:spacing w:before="0" w:after="0"/>
              <w:ind w:left="135"/>
              <w:jc w:val="left"/>
            </w:pPr>
          </w:p>
        </w:tc>
        <w:tc>
          <w:tcPr>
            <w:tcW w:w="1959" w:type="dxa"/>
            <w:tcMar>
              <w:top w:w="50" w:type="dxa"/>
              <w:left w:w="100" w:type="dxa"/>
            </w:tcMar>
            <w:vAlign w:val="center"/>
          </w:tcPr>
          <w:p w14:paraId="6910DC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"https://m.edsoo.ru/f29f4774" \h </w:instrText>
            </w:r>
            <w:r>
              <w:fldChar w:fldCharType="separate"/>
            </w:r>
            <w:r>
              <w:rPr>
                <w:rFonts w:ascii="Times New Roman" w:hAnsi="Times New Roman"/>
                <w:b w:val="0"/>
                <w:i w:val="0"/>
                <w:color w:val="0000FF"/>
                <w:sz w:val="22"/>
                <w:u w:val="single"/>
              </w:rPr>
              <w:t>https://m.edsoo.ru/f29f4774</w:t>
            </w:r>
            <w:r>
              <w:rPr>
                <w:rFonts w:ascii="Times New Roman" w:hAnsi="Times New Roman"/>
                <w:b w:val="0"/>
                <w:i w:val="0"/>
                <w:color w:val="0000FF"/>
                <w:sz w:val="22"/>
                <w:u w:val="single"/>
              </w:rPr>
              <w:fldChar w:fldCharType="end"/>
            </w:r>
          </w:p>
        </w:tc>
      </w:tr>
      <w:tr w14:paraId="16A2A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A2670DB">
            <w:pPr>
              <w:spacing w:before="0" w:after="0"/>
              <w:ind w:left="0"/>
              <w:jc w:val="left"/>
            </w:pPr>
            <w:r>
              <w:rPr>
                <w:rFonts w:ascii="Times New Roman" w:hAnsi="Times New Roman"/>
                <w:b w:val="0"/>
                <w:i w:val="0"/>
                <w:color w:val="000000"/>
                <w:sz w:val="24"/>
              </w:rPr>
              <w:t>126</w:t>
            </w:r>
          </w:p>
        </w:tc>
        <w:tc>
          <w:tcPr>
            <w:tcW w:w="3168" w:type="dxa"/>
            <w:tcMar>
              <w:top w:w="50" w:type="dxa"/>
              <w:left w:w="100" w:type="dxa"/>
            </w:tcMar>
            <w:vAlign w:val="center"/>
          </w:tcPr>
          <w:p w14:paraId="6AA63B55">
            <w:pPr>
              <w:spacing w:before="0" w:after="0"/>
              <w:ind w:left="135"/>
              <w:jc w:val="left"/>
            </w:pPr>
            <w:r>
              <w:rPr>
                <w:rFonts w:ascii="Times New Roman" w:hAnsi="Times New Roman"/>
                <w:b w:val="0"/>
                <w:i w:val="0"/>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1BB8B22F">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E979D65">
            <w:pPr>
              <w:spacing w:before="0" w:after="0" w:line="276" w:lineRule="auto"/>
              <w:ind w:left="135"/>
              <w:jc w:val="center"/>
            </w:pPr>
          </w:p>
        </w:tc>
        <w:tc>
          <w:tcPr>
            <w:tcW w:w="1611" w:type="dxa"/>
            <w:tcMar>
              <w:top w:w="50" w:type="dxa"/>
              <w:left w:w="100" w:type="dxa"/>
            </w:tcMar>
            <w:vAlign w:val="center"/>
          </w:tcPr>
          <w:p w14:paraId="157B570D">
            <w:pPr>
              <w:spacing w:before="0" w:after="0" w:line="276" w:lineRule="auto"/>
              <w:ind w:left="135"/>
              <w:jc w:val="center"/>
            </w:pPr>
          </w:p>
        </w:tc>
        <w:tc>
          <w:tcPr>
            <w:tcW w:w="1139" w:type="dxa"/>
            <w:tcMar>
              <w:top w:w="50" w:type="dxa"/>
              <w:left w:w="100" w:type="dxa"/>
            </w:tcMar>
            <w:vAlign w:val="center"/>
          </w:tcPr>
          <w:p w14:paraId="7C63655D">
            <w:pPr>
              <w:spacing w:before="0" w:after="0"/>
              <w:ind w:left="135"/>
              <w:jc w:val="left"/>
            </w:pPr>
          </w:p>
        </w:tc>
        <w:tc>
          <w:tcPr>
            <w:tcW w:w="1959" w:type="dxa"/>
            <w:tcMar>
              <w:top w:w="50" w:type="dxa"/>
              <w:left w:w="100" w:type="dxa"/>
            </w:tcMar>
            <w:vAlign w:val="center"/>
          </w:tcPr>
          <w:p w14:paraId="396987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"https://m.edsoo.ru/f29f488c" \h </w:instrText>
            </w:r>
            <w:r>
              <w:fldChar w:fldCharType="separate"/>
            </w:r>
            <w:r>
              <w:rPr>
                <w:rFonts w:ascii="Times New Roman" w:hAnsi="Times New Roman"/>
                <w:b w:val="0"/>
                <w:i w:val="0"/>
                <w:color w:val="0000FF"/>
                <w:sz w:val="22"/>
                <w:u w:val="single"/>
              </w:rPr>
              <w:t>https://m.edsoo.ru/f29f488c</w:t>
            </w:r>
            <w:r>
              <w:rPr>
                <w:rFonts w:ascii="Times New Roman" w:hAnsi="Times New Roman"/>
                <w:b w:val="0"/>
                <w:i w:val="0"/>
                <w:color w:val="0000FF"/>
                <w:sz w:val="22"/>
                <w:u w:val="single"/>
              </w:rPr>
              <w:fldChar w:fldCharType="end"/>
            </w:r>
          </w:p>
        </w:tc>
      </w:tr>
      <w:tr w14:paraId="31ACD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FF8F84">
            <w:pPr>
              <w:spacing w:before="0" w:after="0"/>
              <w:ind w:left="0"/>
              <w:jc w:val="left"/>
            </w:pPr>
            <w:r>
              <w:rPr>
                <w:rFonts w:ascii="Times New Roman" w:hAnsi="Times New Roman"/>
                <w:b w:val="0"/>
                <w:i w:val="0"/>
                <w:color w:val="000000"/>
                <w:sz w:val="24"/>
              </w:rPr>
              <w:t>127</w:t>
            </w:r>
          </w:p>
        </w:tc>
        <w:tc>
          <w:tcPr>
            <w:tcW w:w="3168" w:type="dxa"/>
            <w:tcMar>
              <w:top w:w="50" w:type="dxa"/>
              <w:left w:w="100" w:type="dxa"/>
            </w:tcMar>
            <w:vAlign w:val="center"/>
          </w:tcPr>
          <w:p w14:paraId="59DF6222">
            <w:pPr>
              <w:spacing w:before="0" w:after="0"/>
              <w:ind w:left="135"/>
              <w:jc w:val="left"/>
            </w:pPr>
            <w:r>
              <w:rPr>
                <w:rFonts w:ascii="Times New Roman" w:hAnsi="Times New Roman"/>
                <w:b w:val="0"/>
                <w:i w:val="0"/>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4166544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3B179A34">
            <w:pPr>
              <w:spacing w:before="0" w:after="0" w:line="276" w:lineRule="auto"/>
              <w:ind w:left="135"/>
              <w:jc w:val="center"/>
            </w:pPr>
          </w:p>
        </w:tc>
        <w:tc>
          <w:tcPr>
            <w:tcW w:w="1611" w:type="dxa"/>
            <w:tcMar>
              <w:top w:w="50" w:type="dxa"/>
              <w:left w:w="100" w:type="dxa"/>
            </w:tcMar>
            <w:vAlign w:val="center"/>
          </w:tcPr>
          <w:p w14:paraId="160F2CD8">
            <w:pPr>
              <w:spacing w:before="0" w:after="0" w:line="276" w:lineRule="auto"/>
              <w:ind w:left="135"/>
              <w:jc w:val="center"/>
            </w:pPr>
          </w:p>
        </w:tc>
        <w:tc>
          <w:tcPr>
            <w:tcW w:w="1139" w:type="dxa"/>
            <w:tcMar>
              <w:top w:w="50" w:type="dxa"/>
              <w:left w:w="100" w:type="dxa"/>
            </w:tcMar>
            <w:vAlign w:val="center"/>
          </w:tcPr>
          <w:p w14:paraId="627EC641">
            <w:pPr>
              <w:spacing w:before="0" w:after="0"/>
              <w:ind w:left="135"/>
              <w:jc w:val="left"/>
            </w:pPr>
          </w:p>
        </w:tc>
        <w:tc>
          <w:tcPr>
            <w:tcW w:w="1959" w:type="dxa"/>
            <w:tcMar>
              <w:top w:w="50" w:type="dxa"/>
              <w:left w:w="100" w:type="dxa"/>
            </w:tcMar>
            <w:vAlign w:val="center"/>
          </w:tcPr>
          <w:p w14:paraId="208C0E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"https://m.edsoo.ru/f29f430a" \h </w:instrText>
            </w:r>
            <w:r>
              <w:fldChar w:fldCharType="separate"/>
            </w:r>
            <w:r>
              <w:rPr>
                <w:rFonts w:ascii="Times New Roman" w:hAnsi="Times New Roman"/>
                <w:b w:val="0"/>
                <w:i w:val="0"/>
                <w:color w:val="0000FF"/>
                <w:sz w:val="22"/>
                <w:u w:val="single"/>
              </w:rPr>
              <w:t>https://m.edsoo.ru/f29f430a</w:t>
            </w:r>
            <w:r>
              <w:rPr>
                <w:rFonts w:ascii="Times New Roman" w:hAnsi="Times New Roman"/>
                <w:b w:val="0"/>
                <w:i w:val="0"/>
                <w:color w:val="0000FF"/>
                <w:sz w:val="22"/>
                <w:u w:val="single"/>
              </w:rPr>
              <w:fldChar w:fldCharType="end"/>
            </w:r>
          </w:p>
        </w:tc>
      </w:tr>
      <w:tr w14:paraId="6CE7F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657963">
            <w:pPr>
              <w:spacing w:before="0" w:after="0"/>
              <w:ind w:left="0"/>
              <w:jc w:val="left"/>
            </w:pPr>
            <w:r>
              <w:rPr>
                <w:rFonts w:ascii="Times New Roman" w:hAnsi="Times New Roman"/>
                <w:b w:val="0"/>
                <w:i w:val="0"/>
                <w:color w:val="000000"/>
                <w:sz w:val="24"/>
              </w:rPr>
              <w:t>128</w:t>
            </w:r>
          </w:p>
        </w:tc>
        <w:tc>
          <w:tcPr>
            <w:tcW w:w="3168" w:type="dxa"/>
            <w:tcMar>
              <w:top w:w="50" w:type="dxa"/>
              <w:left w:w="100" w:type="dxa"/>
            </w:tcMar>
            <w:vAlign w:val="center"/>
          </w:tcPr>
          <w:p w14:paraId="3C338960">
            <w:pPr>
              <w:spacing w:before="0" w:after="0"/>
              <w:ind w:left="135"/>
              <w:jc w:val="left"/>
            </w:pPr>
            <w:r>
              <w:rPr>
                <w:rFonts w:ascii="Times New Roman" w:hAnsi="Times New Roman"/>
                <w:b w:val="0"/>
                <w:i w:val="0"/>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13D46DDB">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1F506E7">
            <w:pPr>
              <w:spacing w:before="0" w:after="0" w:line="276" w:lineRule="auto"/>
              <w:ind w:left="135"/>
              <w:jc w:val="center"/>
            </w:pPr>
          </w:p>
        </w:tc>
        <w:tc>
          <w:tcPr>
            <w:tcW w:w="1611" w:type="dxa"/>
            <w:tcMar>
              <w:top w:w="50" w:type="dxa"/>
              <w:left w:w="100" w:type="dxa"/>
            </w:tcMar>
            <w:vAlign w:val="center"/>
          </w:tcPr>
          <w:p w14:paraId="057A0673">
            <w:pPr>
              <w:spacing w:before="0" w:after="0" w:line="276" w:lineRule="auto"/>
              <w:ind w:left="135"/>
              <w:jc w:val="center"/>
            </w:pPr>
          </w:p>
        </w:tc>
        <w:tc>
          <w:tcPr>
            <w:tcW w:w="1139" w:type="dxa"/>
            <w:tcMar>
              <w:top w:w="50" w:type="dxa"/>
              <w:left w:w="100" w:type="dxa"/>
            </w:tcMar>
            <w:vAlign w:val="center"/>
          </w:tcPr>
          <w:p w14:paraId="64F72230">
            <w:pPr>
              <w:spacing w:before="0" w:after="0"/>
              <w:ind w:left="135"/>
              <w:jc w:val="left"/>
            </w:pPr>
          </w:p>
        </w:tc>
        <w:tc>
          <w:tcPr>
            <w:tcW w:w="1959" w:type="dxa"/>
            <w:tcMar>
              <w:top w:w="50" w:type="dxa"/>
              <w:left w:w="100" w:type="dxa"/>
            </w:tcMar>
            <w:vAlign w:val="center"/>
          </w:tcPr>
          <w:p w14:paraId="42979B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"https://m.edsoo.ru/f29f4666" \h </w:instrText>
            </w:r>
            <w:r>
              <w:fldChar w:fldCharType="separate"/>
            </w:r>
            <w:r>
              <w:rPr>
                <w:rFonts w:ascii="Times New Roman" w:hAnsi="Times New Roman"/>
                <w:b w:val="0"/>
                <w:i w:val="0"/>
                <w:color w:val="0000FF"/>
                <w:sz w:val="22"/>
                <w:u w:val="single"/>
              </w:rPr>
              <w:t>https://m.edsoo.ru/f29f4666</w:t>
            </w:r>
            <w:r>
              <w:rPr>
                <w:rFonts w:ascii="Times New Roman" w:hAnsi="Times New Roman"/>
                <w:b w:val="0"/>
                <w:i w:val="0"/>
                <w:color w:val="0000FF"/>
                <w:sz w:val="22"/>
                <w:u w:val="single"/>
              </w:rPr>
              <w:fldChar w:fldCharType="end"/>
            </w:r>
          </w:p>
        </w:tc>
      </w:tr>
      <w:tr w14:paraId="05546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D0C62F0">
            <w:pPr>
              <w:spacing w:before="0" w:after="0"/>
              <w:ind w:left="0"/>
              <w:jc w:val="left"/>
            </w:pPr>
            <w:r>
              <w:rPr>
                <w:rFonts w:ascii="Times New Roman" w:hAnsi="Times New Roman"/>
                <w:b w:val="0"/>
                <w:i w:val="0"/>
                <w:color w:val="000000"/>
                <w:sz w:val="24"/>
              </w:rPr>
              <w:t>129</w:t>
            </w:r>
          </w:p>
        </w:tc>
        <w:tc>
          <w:tcPr>
            <w:tcW w:w="3168" w:type="dxa"/>
            <w:tcMar>
              <w:top w:w="50" w:type="dxa"/>
              <w:left w:w="100" w:type="dxa"/>
            </w:tcMar>
            <w:vAlign w:val="center"/>
          </w:tcPr>
          <w:p w14:paraId="2B6D025A">
            <w:pPr>
              <w:spacing w:before="0" w:after="0"/>
              <w:ind w:left="135"/>
              <w:jc w:val="left"/>
            </w:pPr>
            <w:r>
              <w:rPr>
                <w:rFonts w:ascii="Times New Roman" w:hAnsi="Times New Roman"/>
                <w:b w:val="0"/>
                <w:i w:val="0"/>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25859808">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025D9095">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0E570889">
            <w:pPr>
              <w:spacing w:before="0" w:after="0" w:line="276" w:lineRule="auto"/>
              <w:ind w:left="135"/>
              <w:jc w:val="center"/>
            </w:pPr>
          </w:p>
        </w:tc>
        <w:tc>
          <w:tcPr>
            <w:tcW w:w="1139" w:type="dxa"/>
            <w:tcMar>
              <w:top w:w="50" w:type="dxa"/>
              <w:left w:w="100" w:type="dxa"/>
            </w:tcMar>
            <w:vAlign w:val="center"/>
          </w:tcPr>
          <w:p w14:paraId="327695F9">
            <w:pPr>
              <w:spacing w:before="0" w:after="0"/>
              <w:ind w:left="135"/>
              <w:jc w:val="left"/>
            </w:pPr>
          </w:p>
        </w:tc>
        <w:tc>
          <w:tcPr>
            <w:tcW w:w="1959" w:type="dxa"/>
            <w:tcMar>
              <w:top w:w="50" w:type="dxa"/>
              <w:left w:w="100" w:type="dxa"/>
            </w:tcMar>
            <w:vAlign w:val="center"/>
          </w:tcPr>
          <w:p w14:paraId="57EA42E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F5C7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764E738">
            <w:pPr>
              <w:spacing w:before="0" w:after="0"/>
              <w:ind w:left="0"/>
              <w:jc w:val="left"/>
            </w:pPr>
            <w:r>
              <w:rPr>
                <w:rFonts w:ascii="Times New Roman" w:hAnsi="Times New Roman"/>
                <w:b w:val="0"/>
                <w:i w:val="0"/>
                <w:color w:val="000000"/>
                <w:sz w:val="24"/>
              </w:rPr>
              <w:t>130</w:t>
            </w:r>
          </w:p>
        </w:tc>
        <w:tc>
          <w:tcPr>
            <w:tcW w:w="3168" w:type="dxa"/>
            <w:tcMar>
              <w:top w:w="50" w:type="dxa"/>
              <w:left w:w="100" w:type="dxa"/>
            </w:tcMar>
            <w:vAlign w:val="center"/>
          </w:tcPr>
          <w:p w14:paraId="11CD1C25">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4E6ADC90">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F4914EF">
            <w:pPr>
              <w:spacing w:before="0" w:after="0" w:line="276" w:lineRule="auto"/>
              <w:ind w:left="135"/>
              <w:jc w:val="center"/>
            </w:pPr>
          </w:p>
        </w:tc>
        <w:tc>
          <w:tcPr>
            <w:tcW w:w="1611" w:type="dxa"/>
            <w:tcMar>
              <w:top w:w="50" w:type="dxa"/>
              <w:left w:w="100" w:type="dxa"/>
            </w:tcMar>
            <w:vAlign w:val="center"/>
          </w:tcPr>
          <w:p w14:paraId="545432B0">
            <w:pPr>
              <w:spacing w:before="0" w:after="0" w:line="276" w:lineRule="auto"/>
              <w:ind w:left="135"/>
              <w:jc w:val="center"/>
            </w:pPr>
          </w:p>
        </w:tc>
        <w:tc>
          <w:tcPr>
            <w:tcW w:w="1139" w:type="dxa"/>
            <w:tcMar>
              <w:top w:w="50" w:type="dxa"/>
              <w:left w:w="100" w:type="dxa"/>
            </w:tcMar>
            <w:vAlign w:val="center"/>
          </w:tcPr>
          <w:p w14:paraId="7395ADA0">
            <w:pPr>
              <w:spacing w:before="0" w:after="0"/>
              <w:ind w:left="135"/>
              <w:jc w:val="left"/>
            </w:pPr>
          </w:p>
        </w:tc>
        <w:tc>
          <w:tcPr>
            <w:tcW w:w="1959" w:type="dxa"/>
            <w:tcMar>
              <w:top w:w="50" w:type="dxa"/>
              <w:left w:w="100" w:type="dxa"/>
            </w:tcMar>
            <w:vAlign w:val="center"/>
          </w:tcPr>
          <w:p w14:paraId="120532CB">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08CDF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76FE0E">
            <w:pPr>
              <w:spacing w:before="0" w:after="0"/>
              <w:ind w:left="0"/>
              <w:jc w:val="left"/>
            </w:pPr>
            <w:r>
              <w:rPr>
                <w:rFonts w:ascii="Times New Roman" w:hAnsi="Times New Roman"/>
                <w:b w:val="0"/>
                <w:i w:val="0"/>
                <w:color w:val="000000"/>
                <w:sz w:val="24"/>
              </w:rPr>
              <w:t>131</w:t>
            </w:r>
          </w:p>
        </w:tc>
        <w:tc>
          <w:tcPr>
            <w:tcW w:w="3168" w:type="dxa"/>
            <w:tcMar>
              <w:top w:w="50" w:type="dxa"/>
              <w:left w:w="100" w:type="dxa"/>
            </w:tcMar>
            <w:vAlign w:val="center"/>
          </w:tcPr>
          <w:p w14:paraId="61599F5E">
            <w:pPr>
              <w:spacing w:before="0" w:after="0"/>
              <w:ind w:left="135"/>
              <w:jc w:val="left"/>
            </w:pPr>
            <w:r>
              <w:rPr>
                <w:rFonts w:ascii="Times New Roman" w:hAnsi="Times New Roman"/>
                <w:b w:val="0"/>
                <w:i w:val="0"/>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4E54934D">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7568538C">
            <w:pPr>
              <w:spacing w:before="0" w:after="0" w:line="276" w:lineRule="auto"/>
              <w:ind w:left="135"/>
              <w:jc w:val="center"/>
            </w:pPr>
          </w:p>
        </w:tc>
        <w:tc>
          <w:tcPr>
            <w:tcW w:w="1611" w:type="dxa"/>
            <w:tcMar>
              <w:top w:w="50" w:type="dxa"/>
              <w:left w:w="100" w:type="dxa"/>
            </w:tcMar>
            <w:vAlign w:val="center"/>
          </w:tcPr>
          <w:p w14:paraId="2E3E8E8C">
            <w:pPr>
              <w:spacing w:before="0" w:after="0" w:line="276" w:lineRule="auto"/>
              <w:ind w:left="135"/>
              <w:jc w:val="center"/>
            </w:pPr>
          </w:p>
        </w:tc>
        <w:tc>
          <w:tcPr>
            <w:tcW w:w="1139" w:type="dxa"/>
            <w:tcMar>
              <w:top w:w="50" w:type="dxa"/>
              <w:left w:w="100" w:type="dxa"/>
            </w:tcMar>
            <w:vAlign w:val="center"/>
          </w:tcPr>
          <w:p w14:paraId="22A4B69F">
            <w:pPr>
              <w:spacing w:before="0" w:after="0"/>
              <w:ind w:left="135"/>
              <w:jc w:val="left"/>
            </w:pPr>
          </w:p>
        </w:tc>
        <w:tc>
          <w:tcPr>
            <w:tcW w:w="1959" w:type="dxa"/>
            <w:tcMar>
              <w:top w:w="50" w:type="dxa"/>
              <w:left w:w="100" w:type="dxa"/>
            </w:tcMar>
            <w:vAlign w:val="center"/>
          </w:tcPr>
          <w:p w14:paraId="1C2CD6C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839D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0519C39">
            <w:pPr>
              <w:spacing w:before="0" w:after="0"/>
              <w:ind w:left="0"/>
              <w:jc w:val="left"/>
            </w:pPr>
            <w:r>
              <w:rPr>
                <w:rFonts w:ascii="Times New Roman" w:hAnsi="Times New Roman"/>
                <w:b w:val="0"/>
                <w:i w:val="0"/>
                <w:color w:val="000000"/>
                <w:sz w:val="24"/>
              </w:rPr>
              <w:t>132</w:t>
            </w:r>
          </w:p>
        </w:tc>
        <w:tc>
          <w:tcPr>
            <w:tcW w:w="3168" w:type="dxa"/>
            <w:tcMar>
              <w:top w:w="50" w:type="dxa"/>
              <w:left w:w="100" w:type="dxa"/>
            </w:tcMar>
            <w:vAlign w:val="center"/>
          </w:tcPr>
          <w:p w14:paraId="208BED8A">
            <w:pPr>
              <w:spacing w:before="0" w:after="0"/>
              <w:ind w:left="135"/>
              <w:jc w:val="left"/>
            </w:pPr>
            <w:r>
              <w:rPr>
                <w:rFonts w:ascii="Times New Roman" w:hAnsi="Times New Roman"/>
                <w:b w:val="0"/>
                <w:i w:val="0"/>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7F622DB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239E12E7">
            <w:pPr>
              <w:spacing w:before="0" w:after="0" w:line="276" w:lineRule="auto"/>
              <w:ind w:left="135"/>
              <w:jc w:val="center"/>
            </w:pPr>
          </w:p>
        </w:tc>
        <w:tc>
          <w:tcPr>
            <w:tcW w:w="1611" w:type="dxa"/>
            <w:tcMar>
              <w:top w:w="50" w:type="dxa"/>
              <w:left w:w="100" w:type="dxa"/>
            </w:tcMar>
            <w:vAlign w:val="center"/>
          </w:tcPr>
          <w:p w14:paraId="5F876D5D">
            <w:pPr>
              <w:spacing w:before="0" w:after="0" w:line="276" w:lineRule="auto"/>
              <w:ind w:left="135"/>
              <w:jc w:val="center"/>
            </w:pPr>
          </w:p>
        </w:tc>
        <w:tc>
          <w:tcPr>
            <w:tcW w:w="1139" w:type="dxa"/>
            <w:tcMar>
              <w:top w:w="50" w:type="dxa"/>
              <w:left w:w="100" w:type="dxa"/>
            </w:tcMar>
            <w:vAlign w:val="center"/>
          </w:tcPr>
          <w:p w14:paraId="4225D541">
            <w:pPr>
              <w:spacing w:before="0" w:after="0"/>
              <w:ind w:left="135"/>
              <w:jc w:val="left"/>
            </w:pPr>
          </w:p>
        </w:tc>
        <w:tc>
          <w:tcPr>
            <w:tcW w:w="1959" w:type="dxa"/>
            <w:tcMar>
              <w:top w:w="50" w:type="dxa"/>
              <w:left w:w="100" w:type="dxa"/>
            </w:tcMar>
            <w:vAlign w:val="center"/>
          </w:tcPr>
          <w:p w14:paraId="7087F809">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F53E6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5AE4EFE">
            <w:pPr>
              <w:spacing w:before="0" w:after="0"/>
              <w:ind w:left="0"/>
              <w:jc w:val="left"/>
            </w:pPr>
            <w:r>
              <w:rPr>
                <w:rFonts w:ascii="Times New Roman" w:hAnsi="Times New Roman"/>
                <w:b w:val="0"/>
                <w:i w:val="0"/>
                <w:color w:val="000000"/>
                <w:sz w:val="24"/>
              </w:rPr>
              <w:t>133</w:t>
            </w:r>
          </w:p>
        </w:tc>
        <w:tc>
          <w:tcPr>
            <w:tcW w:w="3168" w:type="dxa"/>
            <w:tcMar>
              <w:top w:w="50" w:type="dxa"/>
              <w:left w:w="100" w:type="dxa"/>
            </w:tcMar>
            <w:vAlign w:val="center"/>
          </w:tcPr>
          <w:p w14:paraId="5CF120F0">
            <w:pPr>
              <w:spacing w:before="0" w:after="0"/>
              <w:ind w:left="135"/>
              <w:jc w:val="left"/>
            </w:pPr>
            <w:r>
              <w:rPr>
                <w:rFonts w:ascii="Times New Roman" w:hAnsi="Times New Roman"/>
                <w:b w:val="0"/>
                <w:i w:val="0"/>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0C2A58A6">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8A4447F">
            <w:pPr>
              <w:spacing w:before="0" w:after="0" w:line="276" w:lineRule="auto"/>
              <w:ind w:left="135"/>
              <w:jc w:val="center"/>
            </w:pPr>
          </w:p>
        </w:tc>
        <w:tc>
          <w:tcPr>
            <w:tcW w:w="1611" w:type="dxa"/>
            <w:tcMar>
              <w:top w:w="50" w:type="dxa"/>
              <w:left w:w="100" w:type="dxa"/>
            </w:tcMar>
            <w:vAlign w:val="center"/>
          </w:tcPr>
          <w:p w14:paraId="71BEAE1D">
            <w:pPr>
              <w:spacing w:before="0" w:after="0" w:line="276" w:lineRule="auto"/>
              <w:ind w:left="135"/>
              <w:jc w:val="center"/>
            </w:pPr>
          </w:p>
        </w:tc>
        <w:tc>
          <w:tcPr>
            <w:tcW w:w="1139" w:type="dxa"/>
            <w:tcMar>
              <w:top w:w="50" w:type="dxa"/>
              <w:left w:w="100" w:type="dxa"/>
            </w:tcMar>
            <w:vAlign w:val="center"/>
          </w:tcPr>
          <w:p w14:paraId="6C42E3B1">
            <w:pPr>
              <w:spacing w:before="0" w:after="0"/>
              <w:ind w:left="135"/>
              <w:jc w:val="left"/>
            </w:pPr>
          </w:p>
        </w:tc>
        <w:tc>
          <w:tcPr>
            <w:tcW w:w="1959" w:type="dxa"/>
            <w:tcMar>
              <w:top w:w="50" w:type="dxa"/>
              <w:left w:w="100" w:type="dxa"/>
            </w:tcMar>
            <w:vAlign w:val="center"/>
          </w:tcPr>
          <w:p w14:paraId="40430D0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4542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C6729D">
            <w:pPr>
              <w:spacing w:before="0" w:after="0"/>
              <w:ind w:left="0"/>
              <w:jc w:val="left"/>
            </w:pPr>
            <w:r>
              <w:rPr>
                <w:rFonts w:ascii="Times New Roman" w:hAnsi="Times New Roman"/>
                <w:b w:val="0"/>
                <w:i w:val="0"/>
                <w:color w:val="000000"/>
                <w:sz w:val="24"/>
              </w:rPr>
              <w:t>134</w:t>
            </w:r>
          </w:p>
        </w:tc>
        <w:tc>
          <w:tcPr>
            <w:tcW w:w="3168" w:type="dxa"/>
            <w:tcMar>
              <w:top w:w="50" w:type="dxa"/>
              <w:left w:w="100" w:type="dxa"/>
            </w:tcMar>
            <w:vAlign w:val="center"/>
          </w:tcPr>
          <w:p w14:paraId="1308EDF3">
            <w:pPr>
              <w:spacing w:before="0" w:after="0"/>
              <w:ind w:left="135"/>
              <w:jc w:val="left"/>
            </w:pPr>
            <w:r>
              <w:rPr>
                <w:rFonts w:ascii="Times New Roman" w:hAnsi="Times New Roman"/>
                <w:b w:val="0"/>
                <w:i w:val="0"/>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14:paraId="07565261">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107C5635">
            <w:pPr>
              <w:spacing w:before="0" w:after="0" w:line="276" w:lineRule="auto"/>
              <w:ind w:left="135"/>
              <w:jc w:val="center"/>
            </w:pPr>
            <w:r>
              <w:rPr>
                <w:rFonts w:ascii="Times New Roman" w:hAnsi="Times New Roman"/>
                <w:b w:val="0"/>
                <w:i w:val="0"/>
                <w:color w:val="000000"/>
                <w:sz w:val="24"/>
              </w:rPr>
              <w:t xml:space="preserve"> 1 </w:t>
            </w:r>
          </w:p>
        </w:tc>
        <w:tc>
          <w:tcPr>
            <w:tcW w:w="1611" w:type="dxa"/>
            <w:tcMar>
              <w:top w:w="50" w:type="dxa"/>
              <w:left w:w="100" w:type="dxa"/>
            </w:tcMar>
            <w:vAlign w:val="center"/>
          </w:tcPr>
          <w:p w14:paraId="218E72D0">
            <w:pPr>
              <w:spacing w:before="0" w:after="0" w:line="276" w:lineRule="auto"/>
              <w:ind w:left="135"/>
              <w:jc w:val="center"/>
            </w:pPr>
          </w:p>
        </w:tc>
        <w:tc>
          <w:tcPr>
            <w:tcW w:w="1139" w:type="dxa"/>
            <w:tcMar>
              <w:top w:w="50" w:type="dxa"/>
              <w:left w:w="100" w:type="dxa"/>
            </w:tcMar>
            <w:vAlign w:val="center"/>
          </w:tcPr>
          <w:p w14:paraId="6571CD80">
            <w:pPr>
              <w:spacing w:before="0" w:after="0"/>
              <w:ind w:left="135"/>
              <w:jc w:val="left"/>
            </w:pPr>
          </w:p>
        </w:tc>
        <w:tc>
          <w:tcPr>
            <w:tcW w:w="1959" w:type="dxa"/>
            <w:tcMar>
              <w:top w:w="50" w:type="dxa"/>
              <w:left w:w="100" w:type="dxa"/>
            </w:tcMar>
            <w:vAlign w:val="center"/>
          </w:tcPr>
          <w:p w14:paraId="55B8FBA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6BD3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C0E6789">
            <w:pPr>
              <w:spacing w:before="0" w:after="0"/>
              <w:ind w:left="0"/>
              <w:jc w:val="left"/>
            </w:pPr>
            <w:r>
              <w:rPr>
                <w:rFonts w:ascii="Times New Roman" w:hAnsi="Times New Roman"/>
                <w:b w:val="0"/>
                <w:i w:val="0"/>
                <w:color w:val="000000"/>
                <w:sz w:val="24"/>
              </w:rPr>
              <w:t>135</w:t>
            </w:r>
          </w:p>
        </w:tc>
        <w:tc>
          <w:tcPr>
            <w:tcW w:w="3168" w:type="dxa"/>
            <w:tcMar>
              <w:top w:w="50" w:type="dxa"/>
              <w:left w:w="100" w:type="dxa"/>
            </w:tcMar>
            <w:vAlign w:val="center"/>
          </w:tcPr>
          <w:p w14:paraId="1E5C68FD">
            <w:pPr>
              <w:spacing w:before="0" w:after="0"/>
              <w:ind w:left="135"/>
              <w:jc w:val="left"/>
            </w:pPr>
            <w:r>
              <w:rPr>
                <w:rFonts w:ascii="Times New Roman" w:hAnsi="Times New Roman"/>
                <w:b w:val="0"/>
                <w:i w:val="0"/>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14:paraId="556EAF35">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5917F90F">
            <w:pPr>
              <w:spacing w:before="0" w:after="0" w:line="276" w:lineRule="auto"/>
              <w:ind w:left="135"/>
              <w:jc w:val="center"/>
            </w:pPr>
          </w:p>
        </w:tc>
        <w:tc>
          <w:tcPr>
            <w:tcW w:w="1611" w:type="dxa"/>
            <w:tcMar>
              <w:top w:w="50" w:type="dxa"/>
              <w:left w:w="100" w:type="dxa"/>
            </w:tcMar>
            <w:vAlign w:val="center"/>
          </w:tcPr>
          <w:p w14:paraId="40F6EBEA">
            <w:pPr>
              <w:spacing w:before="0" w:after="0" w:line="276" w:lineRule="auto"/>
              <w:ind w:left="135"/>
              <w:jc w:val="center"/>
            </w:pPr>
          </w:p>
        </w:tc>
        <w:tc>
          <w:tcPr>
            <w:tcW w:w="1139" w:type="dxa"/>
            <w:tcMar>
              <w:top w:w="50" w:type="dxa"/>
              <w:left w:w="100" w:type="dxa"/>
            </w:tcMar>
            <w:vAlign w:val="center"/>
          </w:tcPr>
          <w:p w14:paraId="42011754">
            <w:pPr>
              <w:spacing w:before="0" w:after="0"/>
              <w:ind w:left="135"/>
              <w:jc w:val="left"/>
            </w:pPr>
          </w:p>
        </w:tc>
        <w:tc>
          <w:tcPr>
            <w:tcW w:w="1959" w:type="dxa"/>
            <w:tcMar>
              <w:top w:w="50" w:type="dxa"/>
              <w:left w:w="100" w:type="dxa"/>
            </w:tcMar>
            <w:vAlign w:val="center"/>
          </w:tcPr>
          <w:p w14:paraId="551BA45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ECF9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C20C4C">
            <w:pPr>
              <w:spacing w:before="0" w:after="0"/>
              <w:ind w:left="0"/>
              <w:jc w:val="left"/>
            </w:pPr>
            <w:r>
              <w:rPr>
                <w:rFonts w:ascii="Times New Roman" w:hAnsi="Times New Roman"/>
                <w:b w:val="0"/>
                <w:i w:val="0"/>
                <w:color w:val="000000"/>
                <w:sz w:val="24"/>
              </w:rPr>
              <w:t>136</w:t>
            </w:r>
          </w:p>
        </w:tc>
        <w:tc>
          <w:tcPr>
            <w:tcW w:w="3168" w:type="dxa"/>
            <w:tcMar>
              <w:top w:w="50" w:type="dxa"/>
              <w:left w:w="100" w:type="dxa"/>
            </w:tcMar>
            <w:vAlign w:val="center"/>
          </w:tcPr>
          <w:p w14:paraId="309AEFD6">
            <w:pPr>
              <w:spacing w:before="0" w:after="0"/>
              <w:ind w:left="135"/>
              <w:jc w:val="left"/>
            </w:pPr>
            <w:r>
              <w:rPr>
                <w:rFonts w:ascii="Times New Roman" w:hAnsi="Times New Roman"/>
                <w:b w:val="0"/>
                <w:i w:val="0"/>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7C15A729">
            <w:pPr>
              <w:spacing w:before="0" w:after="0" w:line="276" w:lineRule="auto"/>
              <w:ind w:left="135"/>
              <w:jc w:val="center"/>
            </w:pPr>
            <w:r>
              <w:rPr>
                <w:rFonts w:ascii="Times New Roman" w:hAnsi="Times New Roman"/>
                <w:b w:val="0"/>
                <w:i w:val="0"/>
                <w:color w:val="000000"/>
                <w:sz w:val="24"/>
              </w:rPr>
              <w:t xml:space="preserve"> 1 </w:t>
            </w:r>
          </w:p>
        </w:tc>
        <w:tc>
          <w:tcPr>
            <w:tcW w:w="1510" w:type="dxa"/>
            <w:tcMar>
              <w:top w:w="50" w:type="dxa"/>
              <w:left w:w="100" w:type="dxa"/>
            </w:tcMar>
            <w:vAlign w:val="center"/>
          </w:tcPr>
          <w:p w14:paraId="4341DEE1">
            <w:pPr>
              <w:spacing w:before="0" w:after="0" w:line="276" w:lineRule="auto"/>
              <w:ind w:left="135"/>
              <w:jc w:val="center"/>
            </w:pPr>
          </w:p>
        </w:tc>
        <w:tc>
          <w:tcPr>
            <w:tcW w:w="1611" w:type="dxa"/>
            <w:tcMar>
              <w:top w:w="50" w:type="dxa"/>
              <w:left w:w="100" w:type="dxa"/>
            </w:tcMar>
            <w:vAlign w:val="center"/>
          </w:tcPr>
          <w:p w14:paraId="74E9E833">
            <w:pPr>
              <w:spacing w:before="0" w:after="0" w:line="276" w:lineRule="auto"/>
              <w:ind w:left="135"/>
              <w:jc w:val="center"/>
            </w:pPr>
          </w:p>
        </w:tc>
        <w:tc>
          <w:tcPr>
            <w:tcW w:w="1139" w:type="dxa"/>
            <w:tcMar>
              <w:top w:w="50" w:type="dxa"/>
              <w:left w:w="100" w:type="dxa"/>
            </w:tcMar>
            <w:vAlign w:val="center"/>
          </w:tcPr>
          <w:p w14:paraId="3BAA9C5D">
            <w:pPr>
              <w:spacing w:before="0" w:after="0"/>
              <w:ind w:left="135"/>
              <w:jc w:val="left"/>
            </w:pPr>
          </w:p>
        </w:tc>
        <w:tc>
          <w:tcPr>
            <w:tcW w:w="1959" w:type="dxa"/>
            <w:tcMar>
              <w:top w:w="50" w:type="dxa"/>
              <w:left w:w="100" w:type="dxa"/>
            </w:tcMar>
            <w:vAlign w:val="center"/>
          </w:tcPr>
          <w:p w14:paraId="01A72CEA">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5EA4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E14DC9">
            <w:pPr>
              <w:spacing w:before="0" w:after="0"/>
              <w:ind w:left="135"/>
              <w:jc w:val="left"/>
            </w:pPr>
            <w:r>
              <w:rPr>
                <w:rFonts w:ascii="Times New Roman" w:hAnsi="Times New Roman"/>
                <w:b w:val="0"/>
                <w:i w:val="0"/>
                <w:color w:val="000000"/>
                <w:sz w:val="24"/>
              </w:rPr>
              <w:t>ОБЩЕЕ КОЛИЧЕСТВО ЧАСОВ ПО ПРОГРАММЕ</w:t>
            </w:r>
          </w:p>
        </w:tc>
        <w:tc>
          <w:tcPr>
            <w:tcW w:w="1281" w:type="dxa"/>
            <w:tcMar>
              <w:top w:w="50" w:type="dxa"/>
              <w:left w:w="100" w:type="dxa"/>
            </w:tcMar>
            <w:vAlign w:val="center"/>
          </w:tcPr>
          <w:p w14:paraId="0DD990F1">
            <w:pPr>
              <w:spacing w:before="0" w:after="0" w:line="276" w:lineRule="auto"/>
              <w:ind w:left="135"/>
              <w:jc w:val="center"/>
            </w:pPr>
            <w:r>
              <w:rPr>
                <w:rFonts w:ascii="Times New Roman" w:hAnsi="Times New Roman"/>
                <w:b w:val="0"/>
                <w:i w:val="0"/>
                <w:color w:val="000000"/>
                <w:sz w:val="24"/>
              </w:rPr>
              <w:t xml:space="preserve"> 136 </w:t>
            </w:r>
          </w:p>
        </w:tc>
        <w:tc>
          <w:tcPr>
            <w:tcW w:w="1510" w:type="dxa"/>
            <w:tcMar>
              <w:top w:w="50" w:type="dxa"/>
              <w:left w:w="100" w:type="dxa"/>
            </w:tcMar>
            <w:vAlign w:val="center"/>
          </w:tcPr>
          <w:p w14:paraId="1FF78DB2">
            <w:pPr>
              <w:spacing w:before="0" w:after="0" w:line="276" w:lineRule="auto"/>
              <w:ind w:left="135"/>
              <w:jc w:val="center"/>
            </w:pPr>
            <w:r>
              <w:rPr>
                <w:rFonts w:ascii="Times New Roman" w:hAnsi="Times New Roman"/>
                <w:b w:val="0"/>
                <w:i w:val="0"/>
                <w:color w:val="000000"/>
                <w:sz w:val="24"/>
              </w:rPr>
              <w:t xml:space="preserve"> 8 </w:t>
            </w:r>
          </w:p>
        </w:tc>
        <w:tc>
          <w:tcPr>
            <w:tcW w:w="1611" w:type="dxa"/>
            <w:tcMar>
              <w:top w:w="50" w:type="dxa"/>
              <w:left w:w="100" w:type="dxa"/>
            </w:tcMar>
            <w:vAlign w:val="center"/>
          </w:tcPr>
          <w:p w14:paraId="4DCDC04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2C649C7">
            <w:pPr>
              <w:jc w:val="left"/>
            </w:pPr>
          </w:p>
        </w:tc>
      </w:tr>
    </w:tbl>
    <w:p w14:paraId="37C176A6">
      <w:pPr>
        <w:sectPr>
          <w:pgSz w:w="16383" w:h="11906" w:orient="landscape"/>
          <w:cols w:space="720" w:num="1"/>
        </w:sectPr>
      </w:pPr>
    </w:p>
    <w:p w14:paraId="46A19DE7">
      <w:pPr>
        <w:spacing w:before="0" w:after="0"/>
        <w:ind w:left="120"/>
        <w:jc w:val="left"/>
      </w:pPr>
      <w:r>
        <w:rPr>
          <w:rFonts w:ascii="Times New Roman" w:hAnsi="Times New Roman"/>
          <w:b/>
          <w:i w:val="0"/>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9"/>
        <w:gridCol w:w="4197"/>
        <w:gridCol w:w="1199"/>
        <w:gridCol w:w="1335"/>
        <w:gridCol w:w="1414"/>
        <w:gridCol w:w="1007"/>
        <w:gridCol w:w="2835"/>
      </w:tblGrid>
      <w:tr w14:paraId="3DF4F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vMerge w:val="restart"/>
            <w:tcMar>
              <w:top w:w="50" w:type="dxa"/>
              <w:left w:w="100" w:type="dxa"/>
            </w:tcMar>
            <w:vAlign w:val="center"/>
          </w:tcPr>
          <w:p w14:paraId="1C2F01B5">
            <w:pPr>
              <w:spacing w:before="0" w:after="0"/>
              <w:ind w:left="135"/>
              <w:jc w:val="left"/>
            </w:pPr>
            <w:r>
              <w:rPr>
                <w:rFonts w:ascii="Times New Roman" w:hAnsi="Times New Roman"/>
                <w:b/>
                <w:i w:val="0"/>
                <w:color w:val="000000"/>
                <w:sz w:val="24"/>
              </w:rPr>
              <w:t xml:space="preserve">№ п/п </w:t>
            </w:r>
          </w:p>
          <w:p w14:paraId="68FA8C88">
            <w:pPr>
              <w:spacing w:before="0" w:after="0"/>
              <w:ind w:left="135"/>
              <w:jc w:val="left"/>
            </w:pPr>
          </w:p>
        </w:tc>
        <w:tc>
          <w:tcPr>
            <w:tcW w:w="2992" w:type="dxa"/>
            <w:vMerge w:val="restart"/>
            <w:tcMar>
              <w:top w:w="50" w:type="dxa"/>
              <w:left w:w="100" w:type="dxa"/>
            </w:tcMar>
            <w:vAlign w:val="center"/>
          </w:tcPr>
          <w:p w14:paraId="2769F09E">
            <w:pPr>
              <w:spacing w:before="0" w:after="0"/>
              <w:ind w:left="135"/>
              <w:jc w:val="left"/>
            </w:pPr>
            <w:r>
              <w:rPr>
                <w:rFonts w:ascii="Times New Roman" w:hAnsi="Times New Roman"/>
                <w:b/>
                <w:i w:val="0"/>
                <w:color w:val="000000"/>
                <w:sz w:val="24"/>
              </w:rPr>
              <w:t xml:space="preserve">Тема урока </w:t>
            </w:r>
          </w:p>
          <w:p w14:paraId="2AEDF00D">
            <w:pPr>
              <w:spacing w:before="0" w:after="0"/>
              <w:ind w:left="135"/>
              <w:jc w:val="left"/>
            </w:pPr>
          </w:p>
        </w:tc>
        <w:tc>
          <w:tcPr>
            <w:tcW w:w="0" w:type="auto"/>
            <w:gridSpan w:val="3"/>
            <w:tcMar>
              <w:top w:w="50" w:type="dxa"/>
              <w:left w:w="100" w:type="dxa"/>
            </w:tcMar>
            <w:vAlign w:val="center"/>
          </w:tcPr>
          <w:p w14:paraId="0EBA5A17">
            <w:pPr>
              <w:spacing w:before="0" w:after="0"/>
              <w:ind w:left="0"/>
              <w:jc w:val="left"/>
            </w:pPr>
            <w:r>
              <w:rPr>
                <w:rFonts w:ascii="Times New Roman" w:hAnsi="Times New Roman"/>
                <w:b/>
                <w:i w:val="0"/>
                <w:color w:val="000000"/>
                <w:sz w:val="24"/>
              </w:rPr>
              <w:t>Количество часов</w:t>
            </w:r>
          </w:p>
        </w:tc>
        <w:tc>
          <w:tcPr>
            <w:tcW w:w="1157" w:type="dxa"/>
            <w:vMerge w:val="restart"/>
            <w:tcMar>
              <w:top w:w="50" w:type="dxa"/>
              <w:left w:w="100" w:type="dxa"/>
            </w:tcMar>
            <w:vAlign w:val="center"/>
          </w:tcPr>
          <w:p w14:paraId="5689A043">
            <w:pPr>
              <w:spacing w:before="0" w:after="0"/>
              <w:ind w:left="135"/>
              <w:jc w:val="left"/>
            </w:pPr>
            <w:r>
              <w:rPr>
                <w:rFonts w:ascii="Times New Roman" w:hAnsi="Times New Roman"/>
                <w:b/>
                <w:i w:val="0"/>
                <w:color w:val="000000"/>
                <w:sz w:val="24"/>
              </w:rPr>
              <w:t xml:space="preserve">Дата изучения </w:t>
            </w:r>
          </w:p>
          <w:p w14:paraId="157EDC8E">
            <w:pPr>
              <w:spacing w:before="0" w:after="0"/>
              <w:ind w:left="135"/>
              <w:jc w:val="left"/>
            </w:pPr>
          </w:p>
        </w:tc>
        <w:tc>
          <w:tcPr>
            <w:tcW w:w="1981" w:type="dxa"/>
            <w:vMerge w:val="restart"/>
            <w:tcMar>
              <w:top w:w="50" w:type="dxa"/>
              <w:left w:w="100" w:type="dxa"/>
            </w:tcMar>
            <w:vAlign w:val="center"/>
          </w:tcPr>
          <w:p w14:paraId="14150B9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69A139D">
            <w:pPr>
              <w:spacing w:before="0" w:after="0"/>
              <w:ind w:left="135"/>
              <w:jc w:val="left"/>
            </w:pPr>
          </w:p>
        </w:tc>
      </w:tr>
      <w:tr w14:paraId="7ACE9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8B8350A">
            <w:pPr>
              <w:jc w:val="left"/>
            </w:pPr>
          </w:p>
        </w:tc>
        <w:tc>
          <w:tcPr>
            <w:tcW w:w="0" w:type="auto"/>
            <w:vMerge w:val="continue"/>
            <w:tcBorders>
              <w:top w:val="nil"/>
            </w:tcBorders>
            <w:tcMar>
              <w:top w:w="50" w:type="dxa"/>
              <w:left w:w="100" w:type="dxa"/>
            </w:tcMar>
          </w:tcPr>
          <w:p w14:paraId="06045CEA">
            <w:pPr>
              <w:jc w:val="left"/>
            </w:pPr>
          </w:p>
        </w:tc>
        <w:tc>
          <w:tcPr>
            <w:tcW w:w="834" w:type="dxa"/>
            <w:tcMar>
              <w:top w:w="50" w:type="dxa"/>
              <w:left w:w="100" w:type="dxa"/>
            </w:tcMar>
            <w:vAlign w:val="center"/>
          </w:tcPr>
          <w:p w14:paraId="7A678DC7">
            <w:pPr>
              <w:spacing w:before="0" w:after="0"/>
              <w:ind w:left="135"/>
              <w:jc w:val="left"/>
            </w:pPr>
            <w:r>
              <w:rPr>
                <w:rFonts w:ascii="Times New Roman" w:hAnsi="Times New Roman"/>
                <w:b/>
                <w:i w:val="0"/>
                <w:color w:val="000000"/>
                <w:sz w:val="24"/>
              </w:rPr>
              <w:t xml:space="preserve">Всего </w:t>
            </w:r>
          </w:p>
          <w:p w14:paraId="1D8EC1DC">
            <w:pPr>
              <w:spacing w:before="0" w:after="0"/>
              <w:ind w:left="135"/>
              <w:jc w:val="left"/>
            </w:pPr>
          </w:p>
        </w:tc>
        <w:tc>
          <w:tcPr>
            <w:tcW w:w="1533" w:type="dxa"/>
            <w:tcMar>
              <w:top w:w="50" w:type="dxa"/>
              <w:left w:w="100" w:type="dxa"/>
            </w:tcMar>
            <w:vAlign w:val="center"/>
          </w:tcPr>
          <w:p w14:paraId="4BE52B73">
            <w:pPr>
              <w:spacing w:before="0" w:after="0"/>
              <w:ind w:left="135"/>
              <w:jc w:val="left"/>
            </w:pPr>
            <w:r>
              <w:rPr>
                <w:rFonts w:ascii="Times New Roman" w:hAnsi="Times New Roman"/>
                <w:b/>
                <w:i w:val="0"/>
                <w:color w:val="000000"/>
                <w:sz w:val="24"/>
              </w:rPr>
              <w:t xml:space="preserve">Контрольные работы </w:t>
            </w:r>
          </w:p>
          <w:p w14:paraId="35527DB8">
            <w:pPr>
              <w:spacing w:before="0" w:after="0"/>
              <w:ind w:left="135"/>
              <w:jc w:val="left"/>
            </w:pPr>
          </w:p>
        </w:tc>
        <w:tc>
          <w:tcPr>
            <w:tcW w:w="1631" w:type="dxa"/>
            <w:tcMar>
              <w:top w:w="50" w:type="dxa"/>
              <w:left w:w="100" w:type="dxa"/>
            </w:tcMar>
            <w:vAlign w:val="center"/>
          </w:tcPr>
          <w:p w14:paraId="4C09472B">
            <w:pPr>
              <w:spacing w:before="0" w:after="0"/>
              <w:ind w:left="135"/>
              <w:jc w:val="left"/>
            </w:pPr>
            <w:r>
              <w:rPr>
                <w:rFonts w:ascii="Times New Roman" w:hAnsi="Times New Roman"/>
                <w:b/>
                <w:i w:val="0"/>
                <w:color w:val="000000"/>
                <w:sz w:val="24"/>
              </w:rPr>
              <w:t xml:space="preserve">Практические работы </w:t>
            </w:r>
          </w:p>
          <w:p w14:paraId="579295CD">
            <w:pPr>
              <w:spacing w:before="0" w:after="0"/>
              <w:ind w:left="135"/>
              <w:jc w:val="left"/>
            </w:pPr>
          </w:p>
        </w:tc>
        <w:tc>
          <w:tcPr>
            <w:tcW w:w="0" w:type="auto"/>
            <w:vMerge w:val="continue"/>
            <w:tcBorders>
              <w:top w:val="nil"/>
            </w:tcBorders>
            <w:tcMar>
              <w:top w:w="50" w:type="dxa"/>
              <w:left w:w="100" w:type="dxa"/>
            </w:tcMar>
          </w:tcPr>
          <w:p w14:paraId="6DB3863E">
            <w:pPr>
              <w:jc w:val="left"/>
            </w:pPr>
          </w:p>
        </w:tc>
        <w:tc>
          <w:tcPr>
            <w:tcW w:w="0" w:type="auto"/>
            <w:vMerge w:val="continue"/>
            <w:tcBorders>
              <w:top w:val="nil"/>
            </w:tcBorders>
            <w:tcMar>
              <w:top w:w="50" w:type="dxa"/>
              <w:left w:w="100" w:type="dxa"/>
            </w:tcMar>
          </w:tcPr>
          <w:p w14:paraId="6DA0C430">
            <w:pPr>
              <w:jc w:val="left"/>
            </w:pPr>
          </w:p>
        </w:tc>
      </w:tr>
      <w:tr w14:paraId="628F9B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2789F2">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22959979">
            <w:pPr>
              <w:spacing w:before="0" w:after="0"/>
              <w:ind w:left="135"/>
              <w:jc w:val="left"/>
            </w:pPr>
            <w:r>
              <w:rPr>
                <w:rFonts w:ascii="Times New Roman" w:hAnsi="Times New Roman"/>
                <w:b w:val="0"/>
                <w:i w:val="0"/>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14:paraId="0D539E5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69354B">
            <w:pPr>
              <w:spacing w:before="0" w:after="0" w:line="276" w:lineRule="auto"/>
              <w:ind w:left="135"/>
              <w:jc w:val="center"/>
            </w:pPr>
          </w:p>
        </w:tc>
        <w:tc>
          <w:tcPr>
            <w:tcW w:w="1631" w:type="dxa"/>
            <w:tcMar>
              <w:top w:w="50" w:type="dxa"/>
              <w:left w:w="100" w:type="dxa"/>
            </w:tcMar>
            <w:vAlign w:val="center"/>
          </w:tcPr>
          <w:p w14:paraId="0701DB6B">
            <w:pPr>
              <w:spacing w:before="0" w:after="0" w:line="276" w:lineRule="auto"/>
              <w:ind w:left="135"/>
              <w:jc w:val="center"/>
            </w:pPr>
          </w:p>
        </w:tc>
        <w:tc>
          <w:tcPr>
            <w:tcW w:w="1157" w:type="dxa"/>
            <w:tcMar>
              <w:top w:w="50" w:type="dxa"/>
              <w:left w:w="100" w:type="dxa"/>
            </w:tcMar>
            <w:vAlign w:val="center"/>
          </w:tcPr>
          <w:p w14:paraId="1FE89E95">
            <w:pPr>
              <w:spacing w:before="0" w:after="0"/>
              <w:ind w:left="135"/>
              <w:jc w:val="left"/>
            </w:pPr>
          </w:p>
        </w:tc>
        <w:tc>
          <w:tcPr>
            <w:tcW w:w="1981" w:type="dxa"/>
            <w:tcMar>
              <w:top w:w="50" w:type="dxa"/>
              <w:left w:w="100" w:type="dxa"/>
            </w:tcMar>
            <w:vAlign w:val="center"/>
          </w:tcPr>
          <w:p w14:paraId="5D82FF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"https://m.edsoo.ru/f29f5282" \h </w:instrText>
            </w:r>
            <w:r>
              <w:fldChar w:fldCharType="separate"/>
            </w:r>
            <w:r>
              <w:rPr>
                <w:rFonts w:ascii="Times New Roman" w:hAnsi="Times New Roman"/>
                <w:b w:val="0"/>
                <w:i w:val="0"/>
                <w:color w:val="0000FF"/>
                <w:sz w:val="22"/>
                <w:u w:val="single"/>
              </w:rPr>
              <w:t>https://m.edsoo.ru/f29f5282</w:t>
            </w:r>
            <w:r>
              <w:rPr>
                <w:rFonts w:ascii="Times New Roman" w:hAnsi="Times New Roman"/>
                <w:b w:val="0"/>
                <w:i w:val="0"/>
                <w:color w:val="0000FF"/>
                <w:sz w:val="22"/>
                <w:u w:val="single"/>
              </w:rPr>
              <w:fldChar w:fldCharType="end"/>
            </w:r>
          </w:p>
        </w:tc>
      </w:tr>
      <w:tr w14:paraId="7F14B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092160">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56056A28">
            <w:pPr>
              <w:spacing w:before="0" w:after="0"/>
              <w:ind w:left="135"/>
              <w:jc w:val="left"/>
            </w:pPr>
            <w:r>
              <w:rPr>
                <w:rFonts w:ascii="Times New Roman" w:hAnsi="Times New Roman"/>
                <w:b w:val="0"/>
                <w:i w:val="0"/>
                <w:color w:val="000000"/>
                <w:sz w:val="24"/>
              </w:rPr>
              <w:t>Образ родной земли в стихотворении С.Д.Дрожжина «Родине»</w:t>
            </w:r>
          </w:p>
        </w:tc>
        <w:tc>
          <w:tcPr>
            <w:tcW w:w="834" w:type="dxa"/>
            <w:tcMar>
              <w:top w:w="50" w:type="dxa"/>
              <w:left w:w="100" w:type="dxa"/>
            </w:tcMar>
            <w:vAlign w:val="center"/>
          </w:tcPr>
          <w:p w14:paraId="62BEC88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A67A8AB">
            <w:pPr>
              <w:spacing w:before="0" w:after="0" w:line="276" w:lineRule="auto"/>
              <w:ind w:left="135"/>
              <w:jc w:val="center"/>
            </w:pPr>
          </w:p>
        </w:tc>
        <w:tc>
          <w:tcPr>
            <w:tcW w:w="1631" w:type="dxa"/>
            <w:tcMar>
              <w:top w:w="50" w:type="dxa"/>
              <w:left w:w="100" w:type="dxa"/>
            </w:tcMar>
            <w:vAlign w:val="center"/>
          </w:tcPr>
          <w:p w14:paraId="32A804B5">
            <w:pPr>
              <w:spacing w:before="0" w:after="0" w:line="276" w:lineRule="auto"/>
              <w:ind w:left="135"/>
              <w:jc w:val="center"/>
            </w:pPr>
          </w:p>
        </w:tc>
        <w:tc>
          <w:tcPr>
            <w:tcW w:w="1157" w:type="dxa"/>
            <w:tcMar>
              <w:top w:w="50" w:type="dxa"/>
              <w:left w:w="100" w:type="dxa"/>
            </w:tcMar>
            <w:vAlign w:val="center"/>
          </w:tcPr>
          <w:p w14:paraId="68481457">
            <w:pPr>
              <w:spacing w:before="0" w:after="0"/>
              <w:ind w:left="135"/>
              <w:jc w:val="left"/>
            </w:pPr>
          </w:p>
        </w:tc>
        <w:tc>
          <w:tcPr>
            <w:tcW w:w="1981" w:type="dxa"/>
            <w:tcMar>
              <w:top w:w="50" w:type="dxa"/>
              <w:left w:w="100" w:type="dxa"/>
            </w:tcMar>
            <w:vAlign w:val="center"/>
          </w:tcPr>
          <w:p w14:paraId="151DFD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"https://m.edsoo.ru/f29f5c50" \h </w:instrText>
            </w:r>
            <w:r>
              <w:fldChar w:fldCharType="separate"/>
            </w:r>
            <w:r>
              <w:rPr>
                <w:rFonts w:ascii="Times New Roman" w:hAnsi="Times New Roman"/>
                <w:b w:val="0"/>
                <w:i w:val="0"/>
                <w:color w:val="0000FF"/>
                <w:sz w:val="22"/>
                <w:u w:val="single"/>
              </w:rPr>
              <w:t>https://m.edsoo.ru/f29f5c50</w:t>
            </w:r>
            <w:r>
              <w:rPr>
                <w:rFonts w:ascii="Times New Roman" w:hAnsi="Times New Roman"/>
                <w:b w:val="0"/>
                <w:i w:val="0"/>
                <w:color w:val="0000FF"/>
                <w:sz w:val="22"/>
                <w:u w:val="single"/>
              </w:rPr>
              <w:fldChar w:fldCharType="end"/>
            </w:r>
          </w:p>
        </w:tc>
      </w:tr>
      <w:tr w14:paraId="59653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36BD65C">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27C9B22D">
            <w:pPr>
              <w:spacing w:before="0" w:after="0"/>
              <w:ind w:left="135"/>
              <w:jc w:val="left"/>
            </w:pPr>
            <w:r>
              <w:rPr>
                <w:rFonts w:ascii="Times New Roman" w:hAnsi="Times New Roman"/>
                <w:b w:val="0"/>
                <w:i w:val="0"/>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14:paraId="4140A1C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E790061">
            <w:pPr>
              <w:spacing w:before="0" w:after="0" w:line="276" w:lineRule="auto"/>
              <w:ind w:left="135"/>
              <w:jc w:val="center"/>
            </w:pPr>
          </w:p>
        </w:tc>
        <w:tc>
          <w:tcPr>
            <w:tcW w:w="1631" w:type="dxa"/>
            <w:tcMar>
              <w:top w:w="50" w:type="dxa"/>
              <w:left w:w="100" w:type="dxa"/>
            </w:tcMar>
            <w:vAlign w:val="center"/>
          </w:tcPr>
          <w:p w14:paraId="5B8793DA">
            <w:pPr>
              <w:spacing w:before="0" w:after="0" w:line="276" w:lineRule="auto"/>
              <w:ind w:left="135"/>
              <w:jc w:val="center"/>
            </w:pPr>
          </w:p>
        </w:tc>
        <w:tc>
          <w:tcPr>
            <w:tcW w:w="1157" w:type="dxa"/>
            <w:tcMar>
              <w:top w:w="50" w:type="dxa"/>
              <w:left w:w="100" w:type="dxa"/>
            </w:tcMar>
            <w:vAlign w:val="center"/>
          </w:tcPr>
          <w:p w14:paraId="7535204C">
            <w:pPr>
              <w:spacing w:before="0" w:after="0"/>
              <w:ind w:left="135"/>
              <w:jc w:val="left"/>
            </w:pPr>
          </w:p>
        </w:tc>
        <w:tc>
          <w:tcPr>
            <w:tcW w:w="1981" w:type="dxa"/>
            <w:tcMar>
              <w:top w:w="50" w:type="dxa"/>
              <w:left w:w="100" w:type="dxa"/>
            </w:tcMar>
            <w:vAlign w:val="center"/>
          </w:tcPr>
          <w:p w14:paraId="69C9AD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"https://m.edsoo.ru/f29f5d7c" \h </w:instrText>
            </w:r>
            <w:r>
              <w:fldChar w:fldCharType="separate"/>
            </w:r>
            <w:r>
              <w:rPr>
                <w:rFonts w:ascii="Times New Roman" w:hAnsi="Times New Roman"/>
                <w:b w:val="0"/>
                <w:i w:val="0"/>
                <w:color w:val="0000FF"/>
                <w:sz w:val="22"/>
                <w:u w:val="single"/>
              </w:rPr>
              <w:t>https://m.edsoo.ru/f29f5d7c</w:t>
            </w:r>
            <w:r>
              <w:rPr>
                <w:rFonts w:ascii="Times New Roman" w:hAnsi="Times New Roman"/>
                <w:b w:val="0"/>
                <w:i w:val="0"/>
                <w:color w:val="0000FF"/>
                <w:sz w:val="22"/>
                <w:u w:val="single"/>
              </w:rPr>
              <w:fldChar w:fldCharType="end"/>
            </w:r>
          </w:p>
        </w:tc>
      </w:tr>
      <w:tr w14:paraId="5F3CF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0BC392">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28197768">
            <w:pPr>
              <w:spacing w:before="0" w:after="0"/>
              <w:ind w:left="135"/>
              <w:jc w:val="left"/>
            </w:pPr>
            <w:r>
              <w:rPr>
                <w:rFonts w:ascii="Times New Roman" w:hAnsi="Times New Roman"/>
                <w:b w:val="0"/>
                <w:i w:val="0"/>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14:paraId="43F8040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9ECDB1F">
            <w:pPr>
              <w:spacing w:before="0" w:after="0" w:line="276" w:lineRule="auto"/>
              <w:ind w:left="135"/>
              <w:jc w:val="center"/>
            </w:pPr>
          </w:p>
        </w:tc>
        <w:tc>
          <w:tcPr>
            <w:tcW w:w="1631" w:type="dxa"/>
            <w:tcMar>
              <w:top w:w="50" w:type="dxa"/>
              <w:left w:w="100" w:type="dxa"/>
            </w:tcMar>
            <w:vAlign w:val="center"/>
          </w:tcPr>
          <w:p w14:paraId="1A13041D">
            <w:pPr>
              <w:spacing w:before="0" w:after="0" w:line="276" w:lineRule="auto"/>
              <w:ind w:left="135"/>
              <w:jc w:val="center"/>
            </w:pPr>
          </w:p>
        </w:tc>
        <w:tc>
          <w:tcPr>
            <w:tcW w:w="1157" w:type="dxa"/>
            <w:tcMar>
              <w:top w:w="50" w:type="dxa"/>
              <w:left w:w="100" w:type="dxa"/>
            </w:tcMar>
            <w:vAlign w:val="center"/>
          </w:tcPr>
          <w:p w14:paraId="6F68DA7D">
            <w:pPr>
              <w:spacing w:before="0" w:after="0"/>
              <w:ind w:left="135"/>
              <w:jc w:val="left"/>
            </w:pPr>
          </w:p>
        </w:tc>
        <w:tc>
          <w:tcPr>
            <w:tcW w:w="1981" w:type="dxa"/>
            <w:tcMar>
              <w:top w:w="50" w:type="dxa"/>
              <w:left w:w="100" w:type="dxa"/>
            </w:tcMar>
            <w:vAlign w:val="center"/>
          </w:tcPr>
          <w:p w14:paraId="3350E1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"https://m.edsoo.ru/f2a09ae8" \h </w:instrText>
            </w:r>
            <w:r>
              <w:fldChar w:fldCharType="separate"/>
            </w:r>
            <w:r>
              <w:rPr>
                <w:rFonts w:ascii="Times New Roman" w:hAnsi="Times New Roman"/>
                <w:b w:val="0"/>
                <w:i w:val="0"/>
                <w:color w:val="0000FF"/>
                <w:sz w:val="22"/>
                <w:u w:val="single"/>
              </w:rPr>
              <w:t>https://m.edsoo.ru/f2a09ae8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"https://m.edsoo.ru/f29f539a" \h </w:instrText>
            </w:r>
            <w:r>
              <w:fldChar w:fldCharType="separate"/>
            </w:r>
            <w:r>
              <w:rPr>
                <w:rFonts w:ascii="Times New Roman" w:hAnsi="Times New Roman"/>
                <w:b w:val="0"/>
                <w:i w:val="0"/>
                <w:color w:val="0000FF"/>
                <w:sz w:val="22"/>
                <w:u w:val="single"/>
              </w:rPr>
              <w:t>https://m.edsoo.ru/f29f539a</w:t>
            </w:r>
            <w:r>
              <w:rPr>
                <w:rFonts w:ascii="Times New Roman" w:hAnsi="Times New Roman"/>
                <w:b w:val="0"/>
                <w:i w:val="0"/>
                <w:color w:val="0000FF"/>
                <w:sz w:val="22"/>
                <w:u w:val="single"/>
              </w:rPr>
              <w:fldChar w:fldCharType="end"/>
            </w:r>
          </w:p>
        </w:tc>
      </w:tr>
      <w:tr w14:paraId="6DEF7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19E03CC">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471E7563">
            <w:pPr>
              <w:spacing w:before="0" w:after="0"/>
              <w:ind w:left="135"/>
              <w:jc w:val="left"/>
            </w:pPr>
            <w:r>
              <w:rPr>
                <w:rFonts w:ascii="Times New Roman" w:hAnsi="Times New Roman"/>
                <w:b w:val="0"/>
                <w:i w:val="0"/>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14:paraId="5001000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3CF67FD">
            <w:pPr>
              <w:spacing w:before="0" w:after="0" w:line="276" w:lineRule="auto"/>
              <w:ind w:left="135"/>
              <w:jc w:val="center"/>
            </w:pPr>
          </w:p>
        </w:tc>
        <w:tc>
          <w:tcPr>
            <w:tcW w:w="1631" w:type="dxa"/>
            <w:tcMar>
              <w:top w:w="50" w:type="dxa"/>
              <w:left w:w="100" w:type="dxa"/>
            </w:tcMar>
            <w:vAlign w:val="center"/>
          </w:tcPr>
          <w:p w14:paraId="0DE84473">
            <w:pPr>
              <w:spacing w:before="0" w:after="0" w:line="276" w:lineRule="auto"/>
              <w:ind w:left="135"/>
              <w:jc w:val="center"/>
            </w:pPr>
          </w:p>
        </w:tc>
        <w:tc>
          <w:tcPr>
            <w:tcW w:w="1157" w:type="dxa"/>
            <w:tcMar>
              <w:top w:w="50" w:type="dxa"/>
              <w:left w:w="100" w:type="dxa"/>
            </w:tcMar>
            <w:vAlign w:val="center"/>
          </w:tcPr>
          <w:p w14:paraId="709CA63D">
            <w:pPr>
              <w:spacing w:before="0" w:after="0"/>
              <w:ind w:left="135"/>
              <w:jc w:val="left"/>
            </w:pPr>
          </w:p>
        </w:tc>
        <w:tc>
          <w:tcPr>
            <w:tcW w:w="1981" w:type="dxa"/>
            <w:tcMar>
              <w:top w:w="50" w:type="dxa"/>
              <w:left w:w="100" w:type="dxa"/>
            </w:tcMar>
            <w:vAlign w:val="center"/>
          </w:tcPr>
          <w:p w14:paraId="5AE25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"https://m.edsoo.ru/f2a09962" \h </w:instrText>
            </w:r>
            <w:r>
              <w:fldChar w:fldCharType="separate"/>
            </w:r>
            <w:r>
              <w:rPr>
                <w:rFonts w:ascii="Times New Roman" w:hAnsi="Times New Roman"/>
                <w:b w:val="0"/>
                <w:i w:val="0"/>
                <w:color w:val="0000FF"/>
                <w:sz w:val="22"/>
                <w:u w:val="single"/>
              </w:rPr>
              <w:t>https://m.edsoo.ru/f2a09962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"https://m.edsoo.ru/f29f54c6" \h </w:instrText>
            </w:r>
            <w:r>
              <w:fldChar w:fldCharType="separate"/>
            </w:r>
            <w:r>
              <w:rPr>
                <w:rFonts w:ascii="Times New Roman" w:hAnsi="Times New Roman"/>
                <w:b w:val="0"/>
                <w:i w:val="0"/>
                <w:color w:val="0000FF"/>
                <w:sz w:val="22"/>
                <w:u w:val="single"/>
              </w:rPr>
              <w:t>https://m.edsoo.ru/f29f54c6</w:t>
            </w:r>
            <w:r>
              <w:rPr>
                <w:rFonts w:ascii="Times New Roman" w:hAnsi="Times New Roman"/>
                <w:b w:val="0"/>
                <w:i w:val="0"/>
                <w:color w:val="0000FF"/>
                <w:sz w:val="22"/>
                <w:u w:val="single"/>
              </w:rPr>
              <w:fldChar w:fldCharType="end"/>
            </w:r>
          </w:p>
        </w:tc>
      </w:tr>
      <w:tr w14:paraId="197D9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0977D09">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75A78DE2">
            <w:pPr>
              <w:spacing w:before="0" w:after="0"/>
              <w:ind w:left="135"/>
              <w:jc w:val="left"/>
            </w:pPr>
            <w:r>
              <w:rPr>
                <w:rFonts w:ascii="Times New Roman" w:hAnsi="Times New Roman"/>
                <w:b w:val="0"/>
                <w:i w:val="0"/>
                <w:color w:val="000000"/>
                <w:sz w:val="24"/>
              </w:rPr>
              <w:t>Характеристика народной исторической песни: темы, образы, герои</w:t>
            </w:r>
          </w:p>
        </w:tc>
        <w:tc>
          <w:tcPr>
            <w:tcW w:w="834" w:type="dxa"/>
            <w:tcMar>
              <w:top w:w="50" w:type="dxa"/>
              <w:left w:w="100" w:type="dxa"/>
            </w:tcMar>
            <w:vAlign w:val="center"/>
          </w:tcPr>
          <w:p w14:paraId="2364D8A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DA2ED9D">
            <w:pPr>
              <w:spacing w:before="0" w:after="0" w:line="276" w:lineRule="auto"/>
              <w:ind w:left="135"/>
              <w:jc w:val="center"/>
            </w:pPr>
          </w:p>
        </w:tc>
        <w:tc>
          <w:tcPr>
            <w:tcW w:w="1631" w:type="dxa"/>
            <w:tcMar>
              <w:top w:w="50" w:type="dxa"/>
              <w:left w:w="100" w:type="dxa"/>
            </w:tcMar>
            <w:vAlign w:val="center"/>
          </w:tcPr>
          <w:p w14:paraId="29ED0294">
            <w:pPr>
              <w:spacing w:before="0" w:after="0" w:line="276" w:lineRule="auto"/>
              <w:ind w:left="135"/>
              <w:jc w:val="center"/>
            </w:pPr>
          </w:p>
        </w:tc>
        <w:tc>
          <w:tcPr>
            <w:tcW w:w="1157" w:type="dxa"/>
            <w:tcMar>
              <w:top w:w="50" w:type="dxa"/>
              <w:left w:w="100" w:type="dxa"/>
            </w:tcMar>
            <w:vAlign w:val="center"/>
          </w:tcPr>
          <w:p w14:paraId="0958DF73">
            <w:pPr>
              <w:spacing w:before="0" w:after="0"/>
              <w:ind w:left="135"/>
              <w:jc w:val="left"/>
            </w:pPr>
          </w:p>
        </w:tc>
        <w:tc>
          <w:tcPr>
            <w:tcW w:w="1981" w:type="dxa"/>
            <w:tcMar>
              <w:top w:w="50" w:type="dxa"/>
              <w:left w:w="100" w:type="dxa"/>
            </w:tcMar>
            <w:vAlign w:val="center"/>
          </w:tcPr>
          <w:p w14:paraId="3C7BCC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"https://m.edsoo.ru/f29f55de" \h </w:instrText>
            </w:r>
            <w:r>
              <w:fldChar w:fldCharType="separate"/>
            </w:r>
            <w:r>
              <w:rPr>
                <w:rFonts w:ascii="Times New Roman" w:hAnsi="Times New Roman"/>
                <w:b w:val="0"/>
                <w:i w:val="0"/>
                <w:color w:val="0000FF"/>
                <w:sz w:val="22"/>
                <w:u w:val="single"/>
              </w:rPr>
              <w:t>https://m.edsoo.ru/f29f55de</w:t>
            </w:r>
            <w:r>
              <w:rPr>
                <w:rFonts w:ascii="Times New Roman" w:hAnsi="Times New Roman"/>
                <w:b w:val="0"/>
                <w:i w:val="0"/>
                <w:color w:val="0000FF"/>
                <w:sz w:val="22"/>
                <w:u w:val="single"/>
              </w:rPr>
              <w:fldChar w:fldCharType="end"/>
            </w:r>
          </w:p>
        </w:tc>
      </w:tr>
      <w:tr w14:paraId="66BBA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DA706BB">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30A53F7E">
            <w:pPr>
              <w:spacing w:before="0" w:after="0"/>
              <w:ind w:left="135"/>
              <w:jc w:val="left"/>
            </w:pPr>
            <w:r>
              <w:rPr>
                <w:rFonts w:ascii="Times New Roman" w:hAnsi="Times New Roman"/>
                <w:b w:val="0"/>
                <w:i w:val="0"/>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14:paraId="30A1ED3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3C5FE5F">
            <w:pPr>
              <w:spacing w:before="0" w:after="0" w:line="276" w:lineRule="auto"/>
              <w:ind w:left="135"/>
              <w:jc w:val="center"/>
            </w:pPr>
          </w:p>
        </w:tc>
        <w:tc>
          <w:tcPr>
            <w:tcW w:w="1631" w:type="dxa"/>
            <w:tcMar>
              <w:top w:w="50" w:type="dxa"/>
              <w:left w:w="100" w:type="dxa"/>
            </w:tcMar>
            <w:vAlign w:val="center"/>
          </w:tcPr>
          <w:p w14:paraId="21869C53">
            <w:pPr>
              <w:spacing w:before="0" w:after="0" w:line="276" w:lineRule="auto"/>
              <w:ind w:left="135"/>
              <w:jc w:val="center"/>
            </w:pPr>
          </w:p>
        </w:tc>
        <w:tc>
          <w:tcPr>
            <w:tcW w:w="1157" w:type="dxa"/>
            <w:tcMar>
              <w:top w:w="50" w:type="dxa"/>
              <w:left w:w="100" w:type="dxa"/>
            </w:tcMar>
            <w:vAlign w:val="center"/>
          </w:tcPr>
          <w:p w14:paraId="5474F1C1">
            <w:pPr>
              <w:spacing w:before="0" w:after="0"/>
              <w:ind w:left="135"/>
              <w:jc w:val="left"/>
            </w:pPr>
          </w:p>
        </w:tc>
        <w:tc>
          <w:tcPr>
            <w:tcW w:w="1981" w:type="dxa"/>
            <w:tcMar>
              <w:top w:w="50" w:type="dxa"/>
              <w:left w:w="100" w:type="dxa"/>
            </w:tcMar>
            <w:vAlign w:val="center"/>
          </w:tcPr>
          <w:p w14:paraId="74AEE4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"https://m.edsoo.ru/f29f5afc" \h </w:instrText>
            </w:r>
            <w:r>
              <w:fldChar w:fldCharType="separate"/>
            </w:r>
            <w:r>
              <w:rPr>
                <w:rFonts w:ascii="Times New Roman" w:hAnsi="Times New Roman"/>
                <w:b w:val="0"/>
                <w:i w:val="0"/>
                <w:color w:val="0000FF"/>
                <w:sz w:val="22"/>
                <w:u w:val="single"/>
              </w:rPr>
              <w:t>https://m.edsoo.ru/f29f5afc</w:t>
            </w:r>
            <w:r>
              <w:rPr>
                <w:rFonts w:ascii="Times New Roman" w:hAnsi="Times New Roman"/>
                <w:b w:val="0"/>
                <w:i w:val="0"/>
                <w:color w:val="0000FF"/>
                <w:sz w:val="22"/>
                <w:u w:val="single"/>
              </w:rPr>
              <w:fldChar w:fldCharType="end"/>
            </w:r>
          </w:p>
        </w:tc>
      </w:tr>
      <w:tr w14:paraId="2EC60C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3213E29">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0FF669AF">
            <w:pPr>
              <w:spacing w:before="0" w:after="0"/>
              <w:ind w:left="135"/>
              <w:jc w:val="left"/>
            </w:pPr>
            <w:r>
              <w:rPr>
                <w:rFonts w:ascii="Times New Roman" w:hAnsi="Times New Roman"/>
                <w:b w:val="0"/>
                <w:i w:val="0"/>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14:paraId="7044305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811AB52">
            <w:pPr>
              <w:spacing w:before="0" w:after="0" w:line="276" w:lineRule="auto"/>
              <w:ind w:left="135"/>
              <w:jc w:val="center"/>
            </w:pPr>
          </w:p>
        </w:tc>
        <w:tc>
          <w:tcPr>
            <w:tcW w:w="1631" w:type="dxa"/>
            <w:tcMar>
              <w:top w:w="50" w:type="dxa"/>
              <w:left w:w="100" w:type="dxa"/>
            </w:tcMar>
            <w:vAlign w:val="center"/>
          </w:tcPr>
          <w:p w14:paraId="25193B9B">
            <w:pPr>
              <w:spacing w:before="0" w:after="0" w:line="276" w:lineRule="auto"/>
              <w:ind w:left="135"/>
              <w:jc w:val="center"/>
            </w:pPr>
          </w:p>
        </w:tc>
        <w:tc>
          <w:tcPr>
            <w:tcW w:w="1157" w:type="dxa"/>
            <w:tcMar>
              <w:top w:w="50" w:type="dxa"/>
              <w:left w:w="100" w:type="dxa"/>
            </w:tcMar>
            <w:vAlign w:val="center"/>
          </w:tcPr>
          <w:p w14:paraId="0C56988A">
            <w:pPr>
              <w:spacing w:before="0" w:after="0"/>
              <w:ind w:left="135"/>
              <w:jc w:val="left"/>
            </w:pPr>
          </w:p>
        </w:tc>
        <w:tc>
          <w:tcPr>
            <w:tcW w:w="1981" w:type="dxa"/>
            <w:tcMar>
              <w:top w:w="50" w:type="dxa"/>
              <w:left w:w="100" w:type="dxa"/>
            </w:tcMar>
            <w:vAlign w:val="center"/>
          </w:tcPr>
          <w:p w14:paraId="03016A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"https://m.edsoo.ru/f29f56ec" \h </w:instrText>
            </w:r>
            <w:r>
              <w:fldChar w:fldCharType="separate"/>
            </w:r>
            <w:r>
              <w:rPr>
                <w:rFonts w:ascii="Times New Roman" w:hAnsi="Times New Roman"/>
                <w:b w:val="0"/>
                <w:i w:val="0"/>
                <w:color w:val="0000FF"/>
                <w:sz w:val="22"/>
                <w:u w:val="single"/>
              </w:rPr>
              <w:t>https://m.edsoo.ru/f29f56ec</w:t>
            </w:r>
            <w:r>
              <w:rPr>
                <w:rFonts w:ascii="Times New Roman" w:hAnsi="Times New Roman"/>
                <w:b w:val="0"/>
                <w:i w:val="0"/>
                <w:color w:val="0000FF"/>
                <w:sz w:val="22"/>
                <w:u w:val="single"/>
              </w:rPr>
              <w:fldChar w:fldCharType="end"/>
            </w:r>
          </w:p>
        </w:tc>
      </w:tr>
      <w:tr w14:paraId="19E95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8EF1F4">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02B8A549">
            <w:pPr>
              <w:spacing w:before="0" w:after="0"/>
              <w:ind w:left="135"/>
              <w:jc w:val="left"/>
            </w:pPr>
            <w:r>
              <w:rPr>
                <w:rFonts w:ascii="Times New Roman" w:hAnsi="Times New Roman"/>
                <w:b w:val="0"/>
                <w:i w:val="0"/>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14:paraId="77023B5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F5FC8C">
            <w:pPr>
              <w:spacing w:before="0" w:after="0" w:line="276" w:lineRule="auto"/>
              <w:ind w:left="135"/>
              <w:jc w:val="center"/>
            </w:pPr>
          </w:p>
        </w:tc>
        <w:tc>
          <w:tcPr>
            <w:tcW w:w="1631" w:type="dxa"/>
            <w:tcMar>
              <w:top w:w="50" w:type="dxa"/>
              <w:left w:w="100" w:type="dxa"/>
            </w:tcMar>
            <w:vAlign w:val="center"/>
          </w:tcPr>
          <w:p w14:paraId="073E02B3">
            <w:pPr>
              <w:spacing w:before="0" w:after="0" w:line="276" w:lineRule="auto"/>
              <w:ind w:left="135"/>
              <w:jc w:val="center"/>
            </w:pPr>
          </w:p>
        </w:tc>
        <w:tc>
          <w:tcPr>
            <w:tcW w:w="1157" w:type="dxa"/>
            <w:tcMar>
              <w:top w:w="50" w:type="dxa"/>
              <w:left w:w="100" w:type="dxa"/>
            </w:tcMar>
            <w:vAlign w:val="center"/>
          </w:tcPr>
          <w:p w14:paraId="48FBEE1A">
            <w:pPr>
              <w:spacing w:before="0" w:after="0"/>
              <w:ind w:left="135"/>
              <w:jc w:val="left"/>
            </w:pPr>
          </w:p>
        </w:tc>
        <w:tc>
          <w:tcPr>
            <w:tcW w:w="1981" w:type="dxa"/>
            <w:tcMar>
              <w:top w:w="50" w:type="dxa"/>
              <w:left w:w="100" w:type="dxa"/>
            </w:tcMar>
            <w:vAlign w:val="center"/>
          </w:tcPr>
          <w:p w14:paraId="0BE298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"https://m.edsoo.ru/f29f5e94" \h </w:instrText>
            </w:r>
            <w:r>
              <w:fldChar w:fldCharType="separate"/>
            </w:r>
            <w:r>
              <w:rPr>
                <w:rFonts w:ascii="Times New Roman" w:hAnsi="Times New Roman"/>
                <w:b w:val="0"/>
                <w:i w:val="0"/>
                <w:color w:val="0000FF"/>
                <w:sz w:val="22"/>
                <w:u w:val="single"/>
              </w:rPr>
              <w:t>https://m.edsoo.ru/f29f5e94</w:t>
            </w:r>
            <w:r>
              <w:rPr>
                <w:rFonts w:ascii="Times New Roman" w:hAnsi="Times New Roman"/>
                <w:b w:val="0"/>
                <w:i w:val="0"/>
                <w:color w:val="0000FF"/>
                <w:sz w:val="22"/>
                <w:u w:val="single"/>
              </w:rPr>
              <w:fldChar w:fldCharType="end"/>
            </w:r>
          </w:p>
        </w:tc>
      </w:tr>
      <w:tr w14:paraId="04646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0ED79B0">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573A48F0">
            <w:pPr>
              <w:spacing w:before="0" w:after="0"/>
              <w:ind w:left="135"/>
              <w:jc w:val="left"/>
            </w:pPr>
            <w:r>
              <w:rPr>
                <w:rFonts w:ascii="Times New Roman" w:hAnsi="Times New Roman"/>
                <w:b w:val="0"/>
                <w:i w:val="0"/>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14:paraId="659CA2C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86E6D45">
            <w:pPr>
              <w:spacing w:before="0" w:after="0" w:line="276" w:lineRule="auto"/>
              <w:ind w:left="135"/>
              <w:jc w:val="center"/>
            </w:pPr>
          </w:p>
        </w:tc>
        <w:tc>
          <w:tcPr>
            <w:tcW w:w="1631" w:type="dxa"/>
            <w:tcMar>
              <w:top w:w="50" w:type="dxa"/>
              <w:left w:w="100" w:type="dxa"/>
            </w:tcMar>
            <w:vAlign w:val="center"/>
          </w:tcPr>
          <w:p w14:paraId="1548542F">
            <w:pPr>
              <w:spacing w:before="0" w:after="0" w:line="276" w:lineRule="auto"/>
              <w:ind w:left="135"/>
              <w:jc w:val="center"/>
            </w:pPr>
          </w:p>
        </w:tc>
        <w:tc>
          <w:tcPr>
            <w:tcW w:w="1157" w:type="dxa"/>
            <w:tcMar>
              <w:top w:w="50" w:type="dxa"/>
              <w:left w:w="100" w:type="dxa"/>
            </w:tcMar>
            <w:vAlign w:val="center"/>
          </w:tcPr>
          <w:p w14:paraId="1D25AE4E">
            <w:pPr>
              <w:spacing w:before="0" w:after="0"/>
              <w:ind w:left="135"/>
              <w:jc w:val="left"/>
            </w:pPr>
          </w:p>
        </w:tc>
        <w:tc>
          <w:tcPr>
            <w:tcW w:w="1981" w:type="dxa"/>
            <w:tcMar>
              <w:top w:w="50" w:type="dxa"/>
              <w:left w:w="100" w:type="dxa"/>
            </w:tcMar>
            <w:vAlign w:val="center"/>
          </w:tcPr>
          <w:p w14:paraId="691ED7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"https://m.edsoo.ru/f29f62e0" \h </w:instrText>
            </w:r>
            <w:r>
              <w:fldChar w:fldCharType="separate"/>
            </w:r>
            <w:r>
              <w:rPr>
                <w:rFonts w:ascii="Times New Roman" w:hAnsi="Times New Roman"/>
                <w:b w:val="0"/>
                <w:i w:val="0"/>
                <w:color w:val="0000FF"/>
                <w:sz w:val="22"/>
                <w:u w:val="single"/>
              </w:rPr>
              <w:t>https://m.edsoo.ru/f29f62e0</w:t>
            </w:r>
            <w:r>
              <w:rPr>
                <w:rFonts w:ascii="Times New Roman" w:hAnsi="Times New Roman"/>
                <w:b w:val="0"/>
                <w:i w:val="0"/>
                <w:color w:val="0000FF"/>
                <w:sz w:val="22"/>
                <w:u w:val="single"/>
              </w:rPr>
              <w:fldChar w:fldCharType="end"/>
            </w:r>
          </w:p>
        </w:tc>
      </w:tr>
      <w:tr w14:paraId="3E580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694A859">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5DEDE421">
            <w:pPr>
              <w:spacing w:before="0" w:after="0"/>
              <w:ind w:left="135"/>
              <w:jc w:val="left"/>
            </w:pPr>
            <w:r>
              <w:rPr>
                <w:rFonts w:ascii="Times New Roman" w:hAnsi="Times New Roman"/>
                <w:b w:val="0"/>
                <w:i w:val="0"/>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14:paraId="611A220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E288D62">
            <w:pPr>
              <w:spacing w:before="0" w:after="0" w:line="276" w:lineRule="auto"/>
              <w:ind w:left="135"/>
              <w:jc w:val="center"/>
            </w:pPr>
          </w:p>
        </w:tc>
        <w:tc>
          <w:tcPr>
            <w:tcW w:w="1631" w:type="dxa"/>
            <w:tcMar>
              <w:top w:w="50" w:type="dxa"/>
              <w:left w:w="100" w:type="dxa"/>
            </w:tcMar>
            <w:vAlign w:val="center"/>
          </w:tcPr>
          <w:p w14:paraId="0D2A7B64">
            <w:pPr>
              <w:spacing w:before="0" w:after="0" w:line="276" w:lineRule="auto"/>
              <w:ind w:left="135"/>
              <w:jc w:val="center"/>
            </w:pPr>
            <w:r>
              <w:rPr>
                <w:rFonts w:ascii="Times New Roman" w:hAnsi="Times New Roman"/>
                <w:b w:val="0"/>
                <w:i w:val="0"/>
                <w:color w:val="000000"/>
                <w:sz w:val="24"/>
              </w:rPr>
              <w:t xml:space="preserve"> 1 </w:t>
            </w:r>
          </w:p>
        </w:tc>
        <w:tc>
          <w:tcPr>
            <w:tcW w:w="1157" w:type="dxa"/>
            <w:tcMar>
              <w:top w:w="50" w:type="dxa"/>
              <w:left w:w="100" w:type="dxa"/>
            </w:tcMar>
            <w:vAlign w:val="center"/>
          </w:tcPr>
          <w:p w14:paraId="5DD420AD">
            <w:pPr>
              <w:spacing w:before="0" w:after="0"/>
              <w:ind w:left="135"/>
              <w:jc w:val="left"/>
            </w:pPr>
          </w:p>
        </w:tc>
        <w:tc>
          <w:tcPr>
            <w:tcW w:w="1981" w:type="dxa"/>
            <w:tcMar>
              <w:top w:w="50" w:type="dxa"/>
              <w:left w:w="100" w:type="dxa"/>
            </w:tcMar>
            <w:vAlign w:val="center"/>
          </w:tcPr>
          <w:p w14:paraId="632BD9F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40617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7D2366">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33196DD7">
            <w:pPr>
              <w:spacing w:before="0" w:after="0"/>
              <w:ind w:left="135"/>
              <w:jc w:val="left"/>
            </w:pPr>
            <w:r>
              <w:rPr>
                <w:rFonts w:ascii="Times New Roman" w:hAnsi="Times New Roman"/>
                <w:b w:val="0"/>
                <w:i w:val="0"/>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14:paraId="7CB095A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B174A96">
            <w:pPr>
              <w:spacing w:before="0" w:after="0" w:line="276" w:lineRule="auto"/>
              <w:ind w:left="135"/>
              <w:jc w:val="center"/>
            </w:pPr>
          </w:p>
        </w:tc>
        <w:tc>
          <w:tcPr>
            <w:tcW w:w="1631" w:type="dxa"/>
            <w:tcMar>
              <w:top w:w="50" w:type="dxa"/>
              <w:left w:w="100" w:type="dxa"/>
            </w:tcMar>
            <w:vAlign w:val="center"/>
          </w:tcPr>
          <w:p w14:paraId="4B2F5AB7">
            <w:pPr>
              <w:spacing w:before="0" w:after="0" w:line="276" w:lineRule="auto"/>
              <w:ind w:left="135"/>
              <w:jc w:val="center"/>
            </w:pPr>
          </w:p>
        </w:tc>
        <w:tc>
          <w:tcPr>
            <w:tcW w:w="1157" w:type="dxa"/>
            <w:tcMar>
              <w:top w:w="50" w:type="dxa"/>
              <w:left w:w="100" w:type="dxa"/>
            </w:tcMar>
            <w:vAlign w:val="center"/>
          </w:tcPr>
          <w:p w14:paraId="4DBD842D">
            <w:pPr>
              <w:spacing w:before="0" w:after="0"/>
              <w:ind w:left="135"/>
              <w:jc w:val="left"/>
            </w:pPr>
          </w:p>
        </w:tc>
        <w:tc>
          <w:tcPr>
            <w:tcW w:w="1981" w:type="dxa"/>
            <w:tcMar>
              <w:top w:w="50" w:type="dxa"/>
              <w:left w:w="100" w:type="dxa"/>
            </w:tcMar>
            <w:vAlign w:val="center"/>
          </w:tcPr>
          <w:p w14:paraId="332D4A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"https://m.edsoo.ru/f29f60a6" \h </w:instrText>
            </w:r>
            <w:r>
              <w:fldChar w:fldCharType="separate"/>
            </w:r>
            <w:r>
              <w:rPr>
                <w:rFonts w:ascii="Times New Roman" w:hAnsi="Times New Roman"/>
                <w:b w:val="0"/>
                <w:i w:val="0"/>
                <w:color w:val="0000FF"/>
                <w:sz w:val="22"/>
                <w:u w:val="single"/>
              </w:rPr>
              <w:t>https://m.edsoo.ru/f29f60a6</w:t>
            </w:r>
            <w:r>
              <w:rPr>
                <w:rFonts w:ascii="Times New Roman" w:hAnsi="Times New Roman"/>
                <w:b w:val="0"/>
                <w:i w:val="0"/>
                <w:color w:val="0000FF"/>
                <w:sz w:val="22"/>
                <w:u w:val="single"/>
              </w:rPr>
              <w:fldChar w:fldCharType="end"/>
            </w:r>
          </w:p>
        </w:tc>
      </w:tr>
      <w:tr w14:paraId="7E4CA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5331151">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28EDCC8">
            <w:pPr>
              <w:spacing w:before="0" w:after="0"/>
              <w:ind w:left="135"/>
              <w:jc w:val="left"/>
            </w:pPr>
            <w:r>
              <w:rPr>
                <w:rFonts w:ascii="Times New Roman" w:hAnsi="Times New Roman"/>
                <w:b w:val="0"/>
                <w:i w:val="0"/>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14:paraId="22E4AE6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DC5C599">
            <w:pPr>
              <w:spacing w:before="0" w:after="0" w:line="276" w:lineRule="auto"/>
              <w:ind w:left="135"/>
              <w:jc w:val="center"/>
            </w:pPr>
          </w:p>
        </w:tc>
        <w:tc>
          <w:tcPr>
            <w:tcW w:w="1631" w:type="dxa"/>
            <w:tcMar>
              <w:top w:w="50" w:type="dxa"/>
              <w:left w:w="100" w:type="dxa"/>
            </w:tcMar>
            <w:vAlign w:val="center"/>
          </w:tcPr>
          <w:p w14:paraId="42F1B94E">
            <w:pPr>
              <w:spacing w:before="0" w:after="0" w:line="276" w:lineRule="auto"/>
              <w:ind w:left="135"/>
              <w:jc w:val="center"/>
            </w:pPr>
          </w:p>
        </w:tc>
        <w:tc>
          <w:tcPr>
            <w:tcW w:w="1157" w:type="dxa"/>
            <w:tcMar>
              <w:top w:w="50" w:type="dxa"/>
              <w:left w:w="100" w:type="dxa"/>
            </w:tcMar>
            <w:vAlign w:val="center"/>
          </w:tcPr>
          <w:p w14:paraId="606A98CE">
            <w:pPr>
              <w:spacing w:before="0" w:after="0"/>
              <w:ind w:left="135"/>
              <w:jc w:val="left"/>
            </w:pPr>
          </w:p>
        </w:tc>
        <w:tc>
          <w:tcPr>
            <w:tcW w:w="1981" w:type="dxa"/>
            <w:tcMar>
              <w:top w:w="50" w:type="dxa"/>
              <w:left w:w="100" w:type="dxa"/>
            </w:tcMar>
            <w:vAlign w:val="center"/>
          </w:tcPr>
          <w:p w14:paraId="0DAFCB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"https://m.edsoo.ru/f29f61c8" \h </w:instrText>
            </w:r>
            <w:r>
              <w:fldChar w:fldCharType="separate"/>
            </w:r>
            <w:r>
              <w:rPr>
                <w:rFonts w:ascii="Times New Roman" w:hAnsi="Times New Roman"/>
                <w:b w:val="0"/>
                <w:i w:val="0"/>
                <w:color w:val="0000FF"/>
                <w:sz w:val="22"/>
                <w:u w:val="single"/>
              </w:rPr>
              <w:t>https://m.edsoo.ru/f29f61c8</w:t>
            </w:r>
            <w:r>
              <w:rPr>
                <w:rFonts w:ascii="Times New Roman" w:hAnsi="Times New Roman"/>
                <w:b w:val="0"/>
                <w:i w:val="0"/>
                <w:color w:val="0000FF"/>
                <w:sz w:val="22"/>
                <w:u w:val="single"/>
              </w:rPr>
              <w:fldChar w:fldCharType="end"/>
            </w:r>
          </w:p>
        </w:tc>
      </w:tr>
      <w:tr w14:paraId="127C1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22464CE">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2D3CC650">
            <w:pPr>
              <w:spacing w:before="0" w:after="0"/>
              <w:ind w:left="135"/>
              <w:jc w:val="left"/>
            </w:pPr>
            <w:r>
              <w:rPr>
                <w:rFonts w:ascii="Times New Roman" w:hAnsi="Times New Roman"/>
                <w:b w:val="0"/>
                <w:i w:val="0"/>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14:paraId="0542070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8E1A46">
            <w:pPr>
              <w:spacing w:before="0" w:after="0" w:line="276" w:lineRule="auto"/>
              <w:ind w:left="135"/>
              <w:jc w:val="center"/>
            </w:pPr>
          </w:p>
        </w:tc>
        <w:tc>
          <w:tcPr>
            <w:tcW w:w="1631" w:type="dxa"/>
            <w:tcMar>
              <w:top w:w="50" w:type="dxa"/>
              <w:left w:w="100" w:type="dxa"/>
            </w:tcMar>
            <w:vAlign w:val="center"/>
          </w:tcPr>
          <w:p w14:paraId="1F695AD1">
            <w:pPr>
              <w:spacing w:before="0" w:after="0" w:line="276" w:lineRule="auto"/>
              <w:ind w:left="135"/>
              <w:jc w:val="center"/>
            </w:pPr>
          </w:p>
        </w:tc>
        <w:tc>
          <w:tcPr>
            <w:tcW w:w="1157" w:type="dxa"/>
            <w:tcMar>
              <w:top w:w="50" w:type="dxa"/>
              <w:left w:w="100" w:type="dxa"/>
            </w:tcMar>
            <w:vAlign w:val="center"/>
          </w:tcPr>
          <w:p w14:paraId="3C1F23CC">
            <w:pPr>
              <w:spacing w:before="0" w:after="0"/>
              <w:ind w:left="135"/>
              <w:jc w:val="left"/>
            </w:pPr>
          </w:p>
        </w:tc>
        <w:tc>
          <w:tcPr>
            <w:tcW w:w="1981" w:type="dxa"/>
            <w:tcMar>
              <w:top w:w="50" w:type="dxa"/>
              <w:left w:w="100" w:type="dxa"/>
            </w:tcMar>
            <w:vAlign w:val="center"/>
          </w:tcPr>
          <w:p w14:paraId="07AC44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b w:val="0"/>
                <w:i w:val="0"/>
                <w:color w:val="0000FF"/>
                <w:sz w:val="22"/>
                <w:u w:val="single"/>
              </w:rPr>
              <w:t>https://m.edsoo.ru/f29f6952</w:t>
            </w:r>
            <w:r>
              <w:rPr>
                <w:rFonts w:ascii="Times New Roman" w:hAnsi="Times New Roman"/>
                <w:b w:val="0"/>
                <w:i w:val="0"/>
                <w:color w:val="0000FF"/>
                <w:sz w:val="22"/>
                <w:u w:val="single"/>
              </w:rPr>
              <w:fldChar w:fldCharType="end"/>
            </w:r>
          </w:p>
        </w:tc>
      </w:tr>
      <w:tr w14:paraId="009F0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1BEE55">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7D44744B">
            <w:pPr>
              <w:spacing w:before="0" w:after="0"/>
              <w:ind w:left="135"/>
              <w:jc w:val="left"/>
            </w:pPr>
            <w:r>
              <w:rPr>
                <w:rFonts w:ascii="Times New Roman" w:hAnsi="Times New Roman"/>
                <w:b w:val="0"/>
                <w:i w:val="0"/>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14:paraId="72D0496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080F81">
            <w:pPr>
              <w:spacing w:before="0" w:after="0" w:line="276" w:lineRule="auto"/>
              <w:ind w:left="135"/>
              <w:jc w:val="center"/>
            </w:pPr>
          </w:p>
        </w:tc>
        <w:tc>
          <w:tcPr>
            <w:tcW w:w="1631" w:type="dxa"/>
            <w:tcMar>
              <w:top w:w="50" w:type="dxa"/>
              <w:left w:w="100" w:type="dxa"/>
            </w:tcMar>
            <w:vAlign w:val="center"/>
          </w:tcPr>
          <w:p w14:paraId="411837B4">
            <w:pPr>
              <w:spacing w:before="0" w:after="0" w:line="276" w:lineRule="auto"/>
              <w:ind w:left="135"/>
              <w:jc w:val="center"/>
            </w:pPr>
          </w:p>
        </w:tc>
        <w:tc>
          <w:tcPr>
            <w:tcW w:w="1157" w:type="dxa"/>
            <w:tcMar>
              <w:top w:w="50" w:type="dxa"/>
              <w:left w:w="100" w:type="dxa"/>
            </w:tcMar>
            <w:vAlign w:val="center"/>
          </w:tcPr>
          <w:p w14:paraId="1AEF39DE">
            <w:pPr>
              <w:spacing w:before="0" w:after="0"/>
              <w:ind w:left="135"/>
              <w:jc w:val="left"/>
            </w:pPr>
          </w:p>
        </w:tc>
        <w:tc>
          <w:tcPr>
            <w:tcW w:w="1981" w:type="dxa"/>
            <w:tcMar>
              <w:top w:w="50" w:type="dxa"/>
              <w:left w:w="100" w:type="dxa"/>
            </w:tcMar>
            <w:vAlign w:val="center"/>
          </w:tcPr>
          <w:p w14:paraId="62ECCF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b w:val="0"/>
                <w:i w:val="0"/>
                <w:color w:val="0000FF"/>
                <w:sz w:val="22"/>
                <w:u w:val="single"/>
              </w:rPr>
              <w:t>https://m.edsoo.ru/f29f6952</w:t>
            </w:r>
            <w:r>
              <w:rPr>
                <w:rFonts w:ascii="Times New Roman" w:hAnsi="Times New Roman"/>
                <w:b w:val="0"/>
                <w:i w:val="0"/>
                <w:color w:val="0000FF"/>
                <w:sz w:val="22"/>
                <w:u w:val="single"/>
              </w:rPr>
              <w:fldChar w:fldCharType="end"/>
            </w:r>
          </w:p>
        </w:tc>
      </w:tr>
      <w:tr w14:paraId="19B26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6D70694">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65C59158">
            <w:pPr>
              <w:spacing w:before="0" w:after="0"/>
              <w:ind w:left="135"/>
              <w:jc w:val="left"/>
            </w:pPr>
            <w:r>
              <w:rPr>
                <w:rFonts w:ascii="Times New Roman" w:hAnsi="Times New Roman"/>
                <w:b w:val="0"/>
                <w:i w:val="0"/>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14:paraId="390EFC5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34F7C3B">
            <w:pPr>
              <w:spacing w:before="0" w:after="0" w:line="276" w:lineRule="auto"/>
              <w:ind w:left="135"/>
              <w:jc w:val="center"/>
            </w:pPr>
          </w:p>
        </w:tc>
        <w:tc>
          <w:tcPr>
            <w:tcW w:w="1631" w:type="dxa"/>
            <w:tcMar>
              <w:top w:w="50" w:type="dxa"/>
              <w:left w:w="100" w:type="dxa"/>
            </w:tcMar>
            <w:vAlign w:val="center"/>
          </w:tcPr>
          <w:p w14:paraId="1FC3A1C0">
            <w:pPr>
              <w:spacing w:before="0" w:after="0" w:line="276" w:lineRule="auto"/>
              <w:ind w:left="135"/>
              <w:jc w:val="center"/>
            </w:pPr>
          </w:p>
        </w:tc>
        <w:tc>
          <w:tcPr>
            <w:tcW w:w="1157" w:type="dxa"/>
            <w:tcMar>
              <w:top w:w="50" w:type="dxa"/>
              <w:left w:w="100" w:type="dxa"/>
            </w:tcMar>
            <w:vAlign w:val="center"/>
          </w:tcPr>
          <w:p w14:paraId="40BE08A5">
            <w:pPr>
              <w:spacing w:before="0" w:after="0"/>
              <w:ind w:left="135"/>
              <w:jc w:val="left"/>
            </w:pPr>
          </w:p>
        </w:tc>
        <w:tc>
          <w:tcPr>
            <w:tcW w:w="1981" w:type="dxa"/>
            <w:tcMar>
              <w:top w:w="50" w:type="dxa"/>
              <w:left w:w="100" w:type="dxa"/>
            </w:tcMar>
            <w:vAlign w:val="center"/>
          </w:tcPr>
          <w:p w14:paraId="071F2A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b w:val="0"/>
                <w:i w:val="0"/>
                <w:color w:val="0000FF"/>
                <w:sz w:val="22"/>
                <w:u w:val="single"/>
              </w:rPr>
              <w:t>https://m.edsoo.ru/f29f6ace</w:t>
            </w:r>
            <w:r>
              <w:rPr>
                <w:rFonts w:ascii="Times New Roman" w:hAnsi="Times New Roman"/>
                <w:b w:val="0"/>
                <w:i w:val="0"/>
                <w:color w:val="0000FF"/>
                <w:sz w:val="22"/>
                <w:u w:val="single"/>
              </w:rPr>
              <w:fldChar w:fldCharType="end"/>
            </w:r>
          </w:p>
        </w:tc>
      </w:tr>
      <w:tr w14:paraId="6EB0C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C809F3D">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37AC382E">
            <w:pPr>
              <w:spacing w:before="0" w:after="0"/>
              <w:ind w:left="135"/>
              <w:jc w:val="left"/>
            </w:pPr>
            <w:r>
              <w:rPr>
                <w:rFonts w:ascii="Times New Roman" w:hAnsi="Times New Roman"/>
                <w:b w:val="0"/>
                <w:i w:val="0"/>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14:paraId="18D19E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66CE26B">
            <w:pPr>
              <w:spacing w:before="0" w:after="0" w:line="276" w:lineRule="auto"/>
              <w:ind w:left="135"/>
              <w:jc w:val="center"/>
            </w:pPr>
          </w:p>
        </w:tc>
        <w:tc>
          <w:tcPr>
            <w:tcW w:w="1631" w:type="dxa"/>
            <w:tcMar>
              <w:top w:w="50" w:type="dxa"/>
              <w:left w:w="100" w:type="dxa"/>
            </w:tcMar>
            <w:vAlign w:val="center"/>
          </w:tcPr>
          <w:p w14:paraId="1DC8B0B8">
            <w:pPr>
              <w:spacing w:before="0" w:after="0" w:line="276" w:lineRule="auto"/>
              <w:ind w:left="135"/>
              <w:jc w:val="center"/>
            </w:pPr>
          </w:p>
        </w:tc>
        <w:tc>
          <w:tcPr>
            <w:tcW w:w="1157" w:type="dxa"/>
            <w:tcMar>
              <w:top w:w="50" w:type="dxa"/>
              <w:left w:w="100" w:type="dxa"/>
            </w:tcMar>
            <w:vAlign w:val="center"/>
          </w:tcPr>
          <w:p w14:paraId="6C76C45F">
            <w:pPr>
              <w:spacing w:before="0" w:after="0"/>
              <w:ind w:left="135"/>
              <w:jc w:val="left"/>
            </w:pPr>
          </w:p>
        </w:tc>
        <w:tc>
          <w:tcPr>
            <w:tcW w:w="1981" w:type="dxa"/>
            <w:tcMar>
              <w:top w:w="50" w:type="dxa"/>
              <w:left w:w="100" w:type="dxa"/>
            </w:tcMar>
            <w:vAlign w:val="center"/>
          </w:tcPr>
          <w:p w14:paraId="1792D4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"https://m.edsoo.ru/f29f6d1c" \h </w:instrText>
            </w:r>
            <w:r>
              <w:fldChar w:fldCharType="separate"/>
            </w:r>
            <w:r>
              <w:rPr>
                <w:rFonts w:ascii="Times New Roman" w:hAnsi="Times New Roman"/>
                <w:b w:val="0"/>
                <w:i w:val="0"/>
                <w:color w:val="0000FF"/>
                <w:sz w:val="22"/>
                <w:u w:val="single"/>
              </w:rPr>
              <w:t>https://m.edsoo.ru/f29f6d1c</w:t>
            </w:r>
            <w:r>
              <w:rPr>
                <w:rFonts w:ascii="Times New Roman" w:hAnsi="Times New Roman"/>
                <w:b w:val="0"/>
                <w:i w:val="0"/>
                <w:color w:val="0000FF"/>
                <w:sz w:val="22"/>
                <w:u w:val="single"/>
              </w:rPr>
              <w:fldChar w:fldCharType="end"/>
            </w:r>
          </w:p>
        </w:tc>
      </w:tr>
      <w:tr w14:paraId="5836E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733C847">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7BF3CF23">
            <w:pPr>
              <w:spacing w:before="0" w:after="0"/>
              <w:ind w:left="135"/>
              <w:jc w:val="left"/>
            </w:pPr>
            <w:r>
              <w:rPr>
                <w:rFonts w:ascii="Times New Roman" w:hAnsi="Times New Roman"/>
                <w:b w:val="0"/>
                <w:i w:val="0"/>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14:paraId="01E3884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A92397">
            <w:pPr>
              <w:spacing w:before="0" w:after="0" w:line="276" w:lineRule="auto"/>
              <w:ind w:left="135"/>
              <w:jc w:val="center"/>
            </w:pPr>
          </w:p>
        </w:tc>
        <w:tc>
          <w:tcPr>
            <w:tcW w:w="1631" w:type="dxa"/>
            <w:tcMar>
              <w:top w:w="50" w:type="dxa"/>
              <w:left w:w="100" w:type="dxa"/>
            </w:tcMar>
            <w:vAlign w:val="center"/>
          </w:tcPr>
          <w:p w14:paraId="4487FC2E">
            <w:pPr>
              <w:spacing w:before="0" w:after="0" w:line="276" w:lineRule="auto"/>
              <w:ind w:left="135"/>
              <w:jc w:val="center"/>
            </w:pPr>
          </w:p>
        </w:tc>
        <w:tc>
          <w:tcPr>
            <w:tcW w:w="1157" w:type="dxa"/>
            <w:tcMar>
              <w:top w:w="50" w:type="dxa"/>
              <w:left w:w="100" w:type="dxa"/>
            </w:tcMar>
            <w:vAlign w:val="center"/>
          </w:tcPr>
          <w:p w14:paraId="037CD5E3">
            <w:pPr>
              <w:spacing w:before="0" w:after="0"/>
              <w:ind w:left="135"/>
              <w:jc w:val="left"/>
            </w:pPr>
          </w:p>
        </w:tc>
        <w:tc>
          <w:tcPr>
            <w:tcW w:w="1981" w:type="dxa"/>
            <w:tcMar>
              <w:top w:w="50" w:type="dxa"/>
              <w:left w:w="100" w:type="dxa"/>
            </w:tcMar>
            <w:vAlign w:val="center"/>
          </w:tcPr>
          <w:p w14:paraId="091D52C4">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8B2B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EABD7A1">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45010449">
            <w:pPr>
              <w:spacing w:before="0" w:after="0"/>
              <w:ind w:left="135"/>
              <w:jc w:val="left"/>
            </w:pPr>
            <w:r>
              <w:rPr>
                <w:rFonts w:ascii="Times New Roman" w:hAnsi="Times New Roman"/>
                <w:b w:val="0"/>
                <w:i w:val="0"/>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14:paraId="46D25C1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B9858C">
            <w:pPr>
              <w:spacing w:before="0" w:after="0" w:line="276" w:lineRule="auto"/>
              <w:ind w:left="135"/>
              <w:jc w:val="center"/>
            </w:pPr>
          </w:p>
        </w:tc>
        <w:tc>
          <w:tcPr>
            <w:tcW w:w="1631" w:type="dxa"/>
            <w:tcMar>
              <w:top w:w="50" w:type="dxa"/>
              <w:left w:w="100" w:type="dxa"/>
            </w:tcMar>
            <w:vAlign w:val="center"/>
          </w:tcPr>
          <w:p w14:paraId="36544E82">
            <w:pPr>
              <w:spacing w:before="0" w:after="0" w:line="276" w:lineRule="auto"/>
              <w:ind w:left="135"/>
              <w:jc w:val="center"/>
            </w:pPr>
          </w:p>
        </w:tc>
        <w:tc>
          <w:tcPr>
            <w:tcW w:w="1157" w:type="dxa"/>
            <w:tcMar>
              <w:top w:w="50" w:type="dxa"/>
              <w:left w:w="100" w:type="dxa"/>
            </w:tcMar>
            <w:vAlign w:val="center"/>
          </w:tcPr>
          <w:p w14:paraId="764C7852">
            <w:pPr>
              <w:spacing w:before="0" w:after="0"/>
              <w:ind w:left="135"/>
              <w:jc w:val="left"/>
            </w:pPr>
          </w:p>
        </w:tc>
        <w:tc>
          <w:tcPr>
            <w:tcW w:w="1981" w:type="dxa"/>
            <w:tcMar>
              <w:top w:w="50" w:type="dxa"/>
              <w:left w:w="100" w:type="dxa"/>
            </w:tcMar>
            <w:vAlign w:val="center"/>
          </w:tcPr>
          <w:p w14:paraId="6D1592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"https://m.edsoo.ru/f29f70aa" \h </w:instrText>
            </w:r>
            <w:r>
              <w:fldChar w:fldCharType="separate"/>
            </w:r>
            <w:r>
              <w:rPr>
                <w:rFonts w:ascii="Times New Roman" w:hAnsi="Times New Roman"/>
                <w:b w:val="0"/>
                <w:i w:val="0"/>
                <w:color w:val="0000FF"/>
                <w:sz w:val="22"/>
                <w:u w:val="single"/>
              </w:rPr>
              <w:t>https://m.edsoo.ru/f29f70aa</w:t>
            </w:r>
            <w:r>
              <w:rPr>
                <w:rFonts w:ascii="Times New Roman" w:hAnsi="Times New Roman"/>
                <w:b w:val="0"/>
                <w:i w:val="0"/>
                <w:color w:val="0000FF"/>
                <w:sz w:val="22"/>
                <w:u w:val="single"/>
              </w:rPr>
              <w:fldChar w:fldCharType="end"/>
            </w:r>
          </w:p>
        </w:tc>
      </w:tr>
      <w:tr w14:paraId="64108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8328AC">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5C0F2EFC">
            <w:pPr>
              <w:spacing w:before="0" w:after="0"/>
              <w:ind w:left="135"/>
              <w:jc w:val="left"/>
            </w:pPr>
            <w:r>
              <w:rPr>
                <w:rFonts w:ascii="Times New Roman" w:hAnsi="Times New Roman"/>
                <w:b w:val="0"/>
                <w:i w:val="0"/>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14:paraId="4B5A24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D0B4C4">
            <w:pPr>
              <w:spacing w:before="0" w:after="0" w:line="276" w:lineRule="auto"/>
              <w:ind w:left="135"/>
              <w:jc w:val="center"/>
            </w:pPr>
          </w:p>
        </w:tc>
        <w:tc>
          <w:tcPr>
            <w:tcW w:w="1631" w:type="dxa"/>
            <w:tcMar>
              <w:top w:w="50" w:type="dxa"/>
              <w:left w:w="100" w:type="dxa"/>
            </w:tcMar>
            <w:vAlign w:val="center"/>
          </w:tcPr>
          <w:p w14:paraId="73E27A0E">
            <w:pPr>
              <w:spacing w:before="0" w:after="0" w:line="276" w:lineRule="auto"/>
              <w:ind w:left="135"/>
              <w:jc w:val="center"/>
            </w:pPr>
          </w:p>
        </w:tc>
        <w:tc>
          <w:tcPr>
            <w:tcW w:w="1157" w:type="dxa"/>
            <w:tcMar>
              <w:top w:w="50" w:type="dxa"/>
              <w:left w:w="100" w:type="dxa"/>
            </w:tcMar>
            <w:vAlign w:val="center"/>
          </w:tcPr>
          <w:p w14:paraId="4C500351">
            <w:pPr>
              <w:spacing w:before="0" w:after="0"/>
              <w:ind w:left="135"/>
              <w:jc w:val="left"/>
            </w:pPr>
          </w:p>
        </w:tc>
        <w:tc>
          <w:tcPr>
            <w:tcW w:w="1981" w:type="dxa"/>
            <w:tcMar>
              <w:top w:w="50" w:type="dxa"/>
              <w:left w:w="100" w:type="dxa"/>
            </w:tcMar>
            <w:vAlign w:val="center"/>
          </w:tcPr>
          <w:p w14:paraId="073D6C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"https://m.edsoo.ru/f29f6c04" \h </w:instrText>
            </w:r>
            <w:r>
              <w:fldChar w:fldCharType="separate"/>
            </w:r>
            <w:r>
              <w:rPr>
                <w:rFonts w:ascii="Times New Roman" w:hAnsi="Times New Roman"/>
                <w:b w:val="0"/>
                <w:i w:val="0"/>
                <w:color w:val="0000FF"/>
                <w:sz w:val="22"/>
                <w:u w:val="single"/>
              </w:rPr>
              <w:t>https://m.edsoo.ru/f29f6c04</w:t>
            </w:r>
            <w:r>
              <w:rPr>
                <w:rFonts w:ascii="Times New Roman" w:hAnsi="Times New Roman"/>
                <w:b w:val="0"/>
                <w:i w:val="0"/>
                <w:color w:val="0000FF"/>
                <w:sz w:val="22"/>
                <w:u w:val="single"/>
              </w:rPr>
              <w:fldChar w:fldCharType="end"/>
            </w:r>
          </w:p>
        </w:tc>
      </w:tr>
      <w:tr w14:paraId="12962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5A91A1">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41B73549">
            <w:pPr>
              <w:spacing w:before="0" w:after="0"/>
              <w:ind w:left="135"/>
              <w:jc w:val="left"/>
            </w:pPr>
            <w:r>
              <w:rPr>
                <w:rFonts w:ascii="Times New Roman" w:hAnsi="Times New Roman"/>
                <w:b w:val="0"/>
                <w:i w:val="0"/>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14:paraId="24605A4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B0AE022">
            <w:pPr>
              <w:spacing w:before="0" w:after="0" w:line="276" w:lineRule="auto"/>
              <w:ind w:left="135"/>
              <w:jc w:val="center"/>
            </w:pPr>
          </w:p>
        </w:tc>
        <w:tc>
          <w:tcPr>
            <w:tcW w:w="1631" w:type="dxa"/>
            <w:tcMar>
              <w:top w:w="50" w:type="dxa"/>
              <w:left w:w="100" w:type="dxa"/>
            </w:tcMar>
            <w:vAlign w:val="center"/>
          </w:tcPr>
          <w:p w14:paraId="2BBDB85F">
            <w:pPr>
              <w:spacing w:before="0" w:after="0" w:line="276" w:lineRule="auto"/>
              <w:ind w:left="135"/>
              <w:jc w:val="center"/>
            </w:pPr>
          </w:p>
        </w:tc>
        <w:tc>
          <w:tcPr>
            <w:tcW w:w="1157" w:type="dxa"/>
            <w:tcMar>
              <w:top w:w="50" w:type="dxa"/>
              <w:left w:w="100" w:type="dxa"/>
            </w:tcMar>
            <w:vAlign w:val="center"/>
          </w:tcPr>
          <w:p w14:paraId="5594EBCC">
            <w:pPr>
              <w:spacing w:before="0" w:after="0"/>
              <w:ind w:left="135"/>
              <w:jc w:val="left"/>
            </w:pPr>
          </w:p>
        </w:tc>
        <w:tc>
          <w:tcPr>
            <w:tcW w:w="1981" w:type="dxa"/>
            <w:tcMar>
              <w:top w:w="50" w:type="dxa"/>
              <w:left w:w="100" w:type="dxa"/>
            </w:tcMar>
            <w:vAlign w:val="center"/>
          </w:tcPr>
          <w:p w14:paraId="2A854D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"https://m.edsoo.ru/f29f783e" \h </w:instrText>
            </w:r>
            <w:r>
              <w:fldChar w:fldCharType="separate"/>
            </w:r>
            <w:r>
              <w:rPr>
                <w:rFonts w:ascii="Times New Roman" w:hAnsi="Times New Roman"/>
                <w:b w:val="0"/>
                <w:i w:val="0"/>
                <w:color w:val="0000FF"/>
                <w:sz w:val="22"/>
                <w:u w:val="single"/>
              </w:rPr>
              <w:t>https://m.edsoo.ru/f29f783e</w:t>
            </w:r>
            <w:r>
              <w:rPr>
                <w:rFonts w:ascii="Times New Roman" w:hAnsi="Times New Roman"/>
                <w:b w:val="0"/>
                <w:i w:val="0"/>
                <w:color w:val="0000FF"/>
                <w:sz w:val="22"/>
                <w:u w:val="single"/>
              </w:rPr>
              <w:fldChar w:fldCharType="end"/>
            </w:r>
          </w:p>
        </w:tc>
      </w:tr>
      <w:tr w14:paraId="34157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98DE50">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3DDD34F0">
            <w:pPr>
              <w:spacing w:before="0" w:after="0"/>
              <w:ind w:left="135"/>
              <w:jc w:val="left"/>
            </w:pPr>
            <w:r>
              <w:rPr>
                <w:rFonts w:ascii="Times New Roman" w:hAnsi="Times New Roman"/>
                <w:b w:val="0"/>
                <w:i w:val="0"/>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14:paraId="3217BEC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A352275">
            <w:pPr>
              <w:spacing w:before="0" w:after="0" w:line="276" w:lineRule="auto"/>
              <w:ind w:left="135"/>
              <w:jc w:val="center"/>
            </w:pPr>
          </w:p>
        </w:tc>
        <w:tc>
          <w:tcPr>
            <w:tcW w:w="1631" w:type="dxa"/>
            <w:tcMar>
              <w:top w:w="50" w:type="dxa"/>
              <w:left w:w="100" w:type="dxa"/>
            </w:tcMar>
            <w:vAlign w:val="center"/>
          </w:tcPr>
          <w:p w14:paraId="76899621">
            <w:pPr>
              <w:spacing w:before="0" w:after="0" w:line="276" w:lineRule="auto"/>
              <w:ind w:left="135"/>
              <w:jc w:val="center"/>
            </w:pPr>
          </w:p>
        </w:tc>
        <w:tc>
          <w:tcPr>
            <w:tcW w:w="1157" w:type="dxa"/>
            <w:tcMar>
              <w:top w:w="50" w:type="dxa"/>
              <w:left w:w="100" w:type="dxa"/>
            </w:tcMar>
            <w:vAlign w:val="center"/>
          </w:tcPr>
          <w:p w14:paraId="405F869C">
            <w:pPr>
              <w:spacing w:before="0" w:after="0"/>
              <w:ind w:left="135"/>
              <w:jc w:val="left"/>
            </w:pPr>
          </w:p>
        </w:tc>
        <w:tc>
          <w:tcPr>
            <w:tcW w:w="1981" w:type="dxa"/>
            <w:tcMar>
              <w:top w:w="50" w:type="dxa"/>
              <w:left w:w="100" w:type="dxa"/>
            </w:tcMar>
            <w:vAlign w:val="center"/>
          </w:tcPr>
          <w:p w14:paraId="5E5B1D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"https://m.edsoo.ru/f29f76cc" \h </w:instrText>
            </w:r>
            <w:r>
              <w:fldChar w:fldCharType="separate"/>
            </w:r>
            <w:r>
              <w:rPr>
                <w:rFonts w:ascii="Times New Roman" w:hAnsi="Times New Roman"/>
                <w:b w:val="0"/>
                <w:i w:val="0"/>
                <w:color w:val="0000FF"/>
                <w:sz w:val="22"/>
                <w:u w:val="single"/>
              </w:rPr>
              <w:t>https://m.edsoo.ru/f29f76cc</w:t>
            </w:r>
            <w:r>
              <w:rPr>
                <w:rFonts w:ascii="Times New Roman" w:hAnsi="Times New Roman"/>
                <w:b w:val="0"/>
                <w:i w:val="0"/>
                <w:color w:val="0000FF"/>
                <w:sz w:val="22"/>
                <w:u w:val="single"/>
              </w:rPr>
              <w:fldChar w:fldCharType="end"/>
            </w:r>
          </w:p>
        </w:tc>
      </w:tr>
      <w:tr w14:paraId="7763B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24A7AE">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45C7AD0A">
            <w:pPr>
              <w:spacing w:before="0" w:after="0"/>
              <w:ind w:left="135"/>
              <w:jc w:val="left"/>
            </w:pPr>
            <w:r>
              <w:rPr>
                <w:rFonts w:ascii="Times New Roman" w:hAnsi="Times New Roman"/>
                <w:b w:val="0"/>
                <w:i w:val="0"/>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14:paraId="423FE03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581BFE1">
            <w:pPr>
              <w:spacing w:before="0" w:after="0" w:line="276" w:lineRule="auto"/>
              <w:ind w:left="135"/>
              <w:jc w:val="center"/>
            </w:pPr>
          </w:p>
        </w:tc>
        <w:tc>
          <w:tcPr>
            <w:tcW w:w="1631" w:type="dxa"/>
            <w:tcMar>
              <w:top w:w="50" w:type="dxa"/>
              <w:left w:w="100" w:type="dxa"/>
            </w:tcMar>
            <w:vAlign w:val="center"/>
          </w:tcPr>
          <w:p w14:paraId="4AF72CD8">
            <w:pPr>
              <w:spacing w:before="0" w:after="0" w:line="276" w:lineRule="auto"/>
              <w:ind w:left="135"/>
              <w:jc w:val="center"/>
            </w:pPr>
          </w:p>
        </w:tc>
        <w:tc>
          <w:tcPr>
            <w:tcW w:w="1157" w:type="dxa"/>
            <w:tcMar>
              <w:top w:w="50" w:type="dxa"/>
              <w:left w:w="100" w:type="dxa"/>
            </w:tcMar>
            <w:vAlign w:val="center"/>
          </w:tcPr>
          <w:p w14:paraId="35F7AFFA">
            <w:pPr>
              <w:spacing w:before="0" w:after="0"/>
              <w:ind w:left="135"/>
              <w:jc w:val="left"/>
            </w:pPr>
          </w:p>
        </w:tc>
        <w:tc>
          <w:tcPr>
            <w:tcW w:w="1981" w:type="dxa"/>
            <w:tcMar>
              <w:top w:w="50" w:type="dxa"/>
              <w:left w:w="100" w:type="dxa"/>
            </w:tcMar>
            <w:vAlign w:val="center"/>
          </w:tcPr>
          <w:p w14:paraId="35661E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"https://m.edsoo.ru/f29f6e34" \h </w:instrText>
            </w:r>
            <w:r>
              <w:fldChar w:fldCharType="separate"/>
            </w:r>
            <w:r>
              <w:rPr>
                <w:rFonts w:ascii="Times New Roman" w:hAnsi="Times New Roman"/>
                <w:b w:val="0"/>
                <w:i w:val="0"/>
                <w:color w:val="0000FF"/>
                <w:sz w:val="22"/>
                <w:u w:val="single"/>
              </w:rPr>
              <w:t>https://m.edsoo.ru/f29f6e34</w:t>
            </w:r>
            <w:r>
              <w:rPr>
                <w:rFonts w:ascii="Times New Roman" w:hAnsi="Times New Roman"/>
                <w:b w:val="0"/>
                <w:i w:val="0"/>
                <w:color w:val="0000FF"/>
                <w:sz w:val="22"/>
                <w:u w:val="single"/>
              </w:rPr>
              <w:fldChar w:fldCharType="end"/>
            </w:r>
          </w:p>
        </w:tc>
      </w:tr>
      <w:tr w14:paraId="56233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8A09B8">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1F97BB28">
            <w:pPr>
              <w:spacing w:before="0" w:after="0"/>
              <w:ind w:left="135"/>
              <w:jc w:val="left"/>
            </w:pPr>
            <w:r>
              <w:rPr>
                <w:rFonts w:ascii="Times New Roman" w:hAnsi="Times New Roman"/>
                <w:b w:val="0"/>
                <w:i w:val="0"/>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14:paraId="009C887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5EDEEF4">
            <w:pPr>
              <w:spacing w:before="0" w:after="0" w:line="276" w:lineRule="auto"/>
              <w:ind w:left="135"/>
              <w:jc w:val="center"/>
            </w:pPr>
          </w:p>
        </w:tc>
        <w:tc>
          <w:tcPr>
            <w:tcW w:w="1631" w:type="dxa"/>
            <w:tcMar>
              <w:top w:w="50" w:type="dxa"/>
              <w:left w:w="100" w:type="dxa"/>
            </w:tcMar>
            <w:vAlign w:val="center"/>
          </w:tcPr>
          <w:p w14:paraId="37978506">
            <w:pPr>
              <w:spacing w:before="0" w:after="0" w:line="276" w:lineRule="auto"/>
              <w:ind w:left="135"/>
              <w:jc w:val="center"/>
            </w:pPr>
          </w:p>
        </w:tc>
        <w:tc>
          <w:tcPr>
            <w:tcW w:w="1157" w:type="dxa"/>
            <w:tcMar>
              <w:top w:w="50" w:type="dxa"/>
              <w:left w:w="100" w:type="dxa"/>
            </w:tcMar>
            <w:vAlign w:val="center"/>
          </w:tcPr>
          <w:p w14:paraId="0C96C9DC">
            <w:pPr>
              <w:spacing w:before="0" w:after="0"/>
              <w:ind w:left="135"/>
              <w:jc w:val="left"/>
            </w:pPr>
          </w:p>
        </w:tc>
        <w:tc>
          <w:tcPr>
            <w:tcW w:w="1981" w:type="dxa"/>
            <w:tcMar>
              <w:top w:w="50" w:type="dxa"/>
              <w:left w:w="100" w:type="dxa"/>
            </w:tcMar>
            <w:vAlign w:val="center"/>
          </w:tcPr>
          <w:p w14:paraId="4533C9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"https://m.edsoo.ru/f29f6f38" \h </w:instrText>
            </w:r>
            <w:r>
              <w:fldChar w:fldCharType="separate"/>
            </w:r>
            <w:r>
              <w:rPr>
                <w:rFonts w:ascii="Times New Roman" w:hAnsi="Times New Roman"/>
                <w:b w:val="0"/>
                <w:i w:val="0"/>
                <w:color w:val="0000FF"/>
                <w:sz w:val="22"/>
                <w:u w:val="single"/>
              </w:rPr>
              <w:t>https://m.edsoo.ru/f29f6f38</w:t>
            </w:r>
            <w:r>
              <w:rPr>
                <w:rFonts w:ascii="Times New Roman" w:hAnsi="Times New Roman"/>
                <w:b w:val="0"/>
                <w:i w:val="0"/>
                <w:color w:val="0000FF"/>
                <w:sz w:val="22"/>
                <w:u w:val="single"/>
              </w:rPr>
              <w:fldChar w:fldCharType="end"/>
            </w:r>
          </w:p>
        </w:tc>
      </w:tr>
      <w:tr w14:paraId="6A345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615BFE">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165D5198">
            <w:pPr>
              <w:spacing w:before="0" w:after="0"/>
              <w:ind w:left="135"/>
              <w:jc w:val="left"/>
            </w:pPr>
            <w:r>
              <w:rPr>
                <w:rFonts w:ascii="Times New Roman" w:hAnsi="Times New Roman"/>
                <w:b w:val="0"/>
                <w:i w:val="0"/>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14:paraId="3664077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C80F6AC">
            <w:pPr>
              <w:spacing w:before="0" w:after="0" w:line="276" w:lineRule="auto"/>
              <w:ind w:left="135"/>
              <w:jc w:val="center"/>
            </w:pPr>
          </w:p>
        </w:tc>
        <w:tc>
          <w:tcPr>
            <w:tcW w:w="1631" w:type="dxa"/>
            <w:tcMar>
              <w:top w:w="50" w:type="dxa"/>
              <w:left w:w="100" w:type="dxa"/>
            </w:tcMar>
            <w:vAlign w:val="center"/>
          </w:tcPr>
          <w:p w14:paraId="5C677585">
            <w:pPr>
              <w:spacing w:before="0" w:after="0" w:line="276" w:lineRule="auto"/>
              <w:ind w:left="135"/>
              <w:jc w:val="center"/>
            </w:pPr>
          </w:p>
        </w:tc>
        <w:tc>
          <w:tcPr>
            <w:tcW w:w="1157" w:type="dxa"/>
            <w:tcMar>
              <w:top w:w="50" w:type="dxa"/>
              <w:left w:w="100" w:type="dxa"/>
            </w:tcMar>
            <w:vAlign w:val="center"/>
          </w:tcPr>
          <w:p w14:paraId="2566B6ED">
            <w:pPr>
              <w:spacing w:before="0" w:after="0"/>
              <w:ind w:left="135"/>
              <w:jc w:val="left"/>
            </w:pPr>
          </w:p>
        </w:tc>
        <w:tc>
          <w:tcPr>
            <w:tcW w:w="1981" w:type="dxa"/>
            <w:tcMar>
              <w:top w:w="50" w:type="dxa"/>
              <w:left w:w="100" w:type="dxa"/>
            </w:tcMar>
            <w:vAlign w:val="center"/>
          </w:tcPr>
          <w:p w14:paraId="2741A9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"https://m.edsoo.ru/f2a09c64" \h </w:instrText>
            </w:r>
            <w:r>
              <w:fldChar w:fldCharType="separate"/>
            </w:r>
            <w:r>
              <w:rPr>
                <w:rFonts w:ascii="Times New Roman" w:hAnsi="Times New Roman"/>
                <w:b w:val="0"/>
                <w:i w:val="0"/>
                <w:color w:val="0000FF"/>
                <w:sz w:val="22"/>
                <w:u w:val="single"/>
              </w:rPr>
              <w:t>https://m.edsoo.ru/f2a09c64</w:t>
            </w:r>
            <w:r>
              <w:rPr>
                <w:rFonts w:ascii="Times New Roman" w:hAnsi="Times New Roman"/>
                <w:b w:val="0"/>
                <w:i w:val="0"/>
                <w:color w:val="0000FF"/>
                <w:sz w:val="22"/>
                <w:u w:val="single"/>
              </w:rPr>
              <w:fldChar w:fldCharType="end"/>
            </w:r>
          </w:p>
        </w:tc>
      </w:tr>
      <w:tr w14:paraId="768A6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80ADAE">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7E24BC7E">
            <w:pPr>
              <w:spacing w:before="0" w:after="0"/>
              <w:ind w:left="135"/>
              <w:jc w:val="left"/>
            </w:pPr>
            <w:r>
              <w:rPr>
                <w:rFonts w:ascii="Times New Roman" w:hAnsi="Times New Roman"/>
                <w:b w:val="0"/>
                <w:i w:val="0"/>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14:paraId="68D8453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0F150B1">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5859982C">
            <w:pPr>
              <w:spacing w:before="0" w:after="0" w:line="276" w:lineRule="auto"/>
              <w:ind w:left="135"/>
              <w:jc w:val="center"/>
            </w:pPr>
          </w:p>
        </w:tc>
        <w:tc>
          <w:tcPr>
            <w:tcW w:w="1157" w:type="dxa"/>
            <w:tcMar>
              <w:top w:w="50" w:type="dxa"/>
              <w:left w:w="100" w:type="dxa"/>
            </w:tcMar>
            <w:vAlign w:val="center"/>
          </w:tcPr>
          <w:p w14:paraId="78CB6CFD">
            <w:pPr>
              <w:spacing w:before="0" w:after="0"/>
              <w:ind w:left="135"/>
              <w:jc w:val="left"/>
            </w:pPr>
          </w:p>
        </w:tc>
        <w:tc>
          <w:tcPr>
            <w:tcW w:w="1981" w:type="dxa"/>
            <w:tcMar>
              <w:top w:w="50" w:type="dxa"/>
              <w:left w:w="100" w:type="dxa"/>
            </w:tcMar>
            <w:vAlign w:val="center"/>
          </w:tcPr>
          <w:p w14:paraId="45A3DD6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93DF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060AA5D">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10209DBA">
            <w:pPr>
              <w:spacing w:before="0" w:after="0"/>
              <w:ind w:left="135"/>
              <w:jc w:val="left"/>
            </w:pPr>
            <w:r>
              <w:rPr>
                <w:rFonts w:ascii="Times New Roman" w:hAnsi="Times New Roman"/>
                <w:b w:val="0"/>
                <w:i w:val="0"/>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14:paraId="66DFA81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15696A3">
            <w:pPr>
              <w:spacing w:before="0" w:after="0" w:line="276" w:lineRule="auto"/>
              <w:ind w:left="135"/>
              <w:jc w:val="center"/>
            </w:pPr>
          </w:p>
        </w:tc>
        <w:tc>
          <w:tcPr>
            <w:tcW w:w="1631" w:type="dxa"/>
            <w:tcMar>
              <w:top w:w="50" w:type="dxa"/>
              <w:left w:w="100" w:type="dxa"/>
            </w:tcMar>
            <w:vAlign w:val="center"/>
          </w:tcPr>
          <w:p w14:paraId="2A664CDC">
            <w:pPr>
              <w:spacing w:before="0" w:after="0" w:line="276" w:lineRule="auto"/>
              <w:ind w:left="135"/>
              <w:jc w:val="center"/>
            </w:pPr>
          </w:p>
        </w:tc>
        <w:tc>
          <w:tcPr>
            <w:tcW w:w="1157" w:type="dxa"/>
            <w:tcMar>
              <w:top w:w="50" w:type="dxa"/>
              <w:left w:w="100" w:type="dxa"/>
            </w:tcMar>
            <w:vAlign w:val="center"/>
          </w:tcPr>
          <w:p w14:paraId="099B12BD">
            <w:pPr>
              <w:spacing w:before="0" w:after="0"/>
              <w:ind w:left="135"/>
              <w:jc w:val="left"/>
            </w:pPr>
          </w:p>
        </w:tc>
        <w:tc>
          <w:tcPr>
            <w:tcW w:w="1981" w:type="dxa"/>
            <w:tcMar>
              <w:top w:w="50" w:type="dxa"/>
              <w:left w:w="100" w:type="dxa"/>
            </w:tcMar>
            <w:vAlign w:val="center"/>
          </w:tcPr>
          <w:p w14:paraId="5677E2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"https://m.edsoo.ru/f29f7956" \h </w:instrText>
            </w:r>
            <w:r>
              <w:fldChar w:fldCharType="separate"/>
            </w:r>
            <w:r>
              <w:rPr>
                <w:rFonts w:ascii="Times New Roman" w:hAnsi="Times New Roman"/>
                <w:b w:val="0"/>
                <w:i w:val="0"/>
                <w:color w:val="0000FF"/>
                <w:sz w:val="22"/>
                <w:u w:val="single"/>
              </w:rPr>
              <w:t>https://m.edsoo.ru/f29f7956</w:t>
            </w:r>
            <w:r>
              <w:rPr>
                <w:rFonts w:ascii="Times New Roman" w:hAnsi="Times New Roman"/>
                <w:b w:val="0"/>
                <w:i w:val="0"/>
                <w:color w:val="0000FF"/>
                <w:sz w:val="22"/>
                <w:u w:val="single"/>
              </w:rPr>
              <w:fldChar w:fldCharType="end"/>
            </w:r>
          </w:p>
        </w:tc>
      </w:tr>
      <w:tr w14:paraId="65625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A4B6D11">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1DC05631">
            <w:pPr>
              <w:spacing w:before="0" w:after="0"/>
              <w:ind w:left="135"/>
              <w:jc w:val="left"/>
            </w:pPr>
            <w:r>
              <w:rPr>
                <w:rFonts w:ascii="Times New Roman" w:hAnsi="Times New Roman"/>
                <w:b w:val="0"/>
                <w:i w:val="0"/>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14:paraId="1B4BE9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8023F35">
            <w:pPr>
              <w:spacing w:before="0" w:after="0" w:line="276" w:lineRule="auto"/>
              <w:ind w:left="135"/>
              <w:jc w:val="center"/>
            </w:pPr>
          </w:p>
        </w:tc>
        <w:tc>
          <w:tcPr>
            <w:tcW w:w="1631" w:type="dxa"/>
            <w:tcMar>
              <w:top w:w="50" w:type="dxa"/>
              <w:left w:w="100" w:type="dxa"/>
            </w:tcMar>
            <w:vAlign w:val="center"/>
          </w:tcPr>
          <w:p w14:paraId="45396785">
            <w:pPr>
              <w:spacing w:before="0" w:after="0" w:line="276" w:lineRule="auto"/>
              <w:ind w:left="135"/>
              <w:jc w:val="center"/>
            </w:pPr>
          </w:p>
        </w:tc>
        <w:tc>
          <w:tcPr>
            <w:tcW w:w="1157" w:type="dxa"/>
            <w:tcMar>
              <w:top w:w="50" w:type="dxa"/>
              <w:left w:w="100" w:type="dxa"/>
            </w:tcMar>
            <w:vAlign w:val="center"/>
          </w:tcPr>
          <w:p w14:paraId="147D5C2E">
            <w:pPr>
              <w:spacing w:before="0" w:after="0"/>
              <w:ind w:left="135"/>
              <w:jc w:val="left"/>
            </w:pPr>
          </w:p>
        </w:tc>
        <w:tc>
          <w:tcPr>
            <w:tcW w:w="1981" w:type="dxa"/>
            <w:tcMar>
              <w:top w:w="50" w:type="dxa"/>
              <w:left w:w="100" w:type="dxa"/>
            </w:tcMar>
            <w:vAlign w:val="center"/>
          </w:tcPr>
          <w:p w14:paraId="344746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"https://m.edsoo.ru/f29f8eb4" \h </w:instrText>
            </w:r>
            <w:r>
              <w:fldChar w:fldCharType="separate"/>
            </w:r>
            <w:r>
              <w:rPr>
                <w:rFonts w:ascii="Times New Roman" w:hAnsi="Times New Roman"/>
                <w:b w:val="0"/>
                <w:i w:val="0"/>
                <w:color w:val="0000FF"/>
                <w:sz w:val="22"/>
                <w:u w:val="single"/>
              </w:rPr>
              <w:t>https://m.edsoo.ru/f29f8eb4</w:t>
            </w:r>
            <w:r>
              <w:rPr>
                <w:rFonts w:ascii="Times New Roman" w:hAnsi="Times New Roman"/>
                <w:b w:val="0"/>
                <w:i w:val="0"/>
                <w:color w:val="0000FF"/>
                <w:sz w:val="22"/>
                <w:u w:val="single"/>
              </w:rPr>
              <w:fldChar w:fldCharType="end"/>
            </w:r>
          </w:p>
        </w:tc>
      </w:tr>
      <w:tr w14:paraId="1090A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83BAE2D">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2E3487E2">
            <w:pPr>
              <w:spacing w:before="0" w:after="0"/>
              <w:ind w:left="135"/>
              <w:jc w:val="left"/>
            </w:pPr>
            <w:r>
              <w:rPr>
                <w:rFonts w:ascii="Times New Roman" w:hAnsi="Times New Roman"/>
                <w:b w:val="0"/>
                <w:i w:val="0"/>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14:paraId="0A007CE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6B614CC">
            <w:pPr>
              <w:spacing w:before="0" w:after="0" w:line="276" w:lineRule="auto"/>
              <w:ind w:left="135"/>
              <w:jc w:val="center"/>
            </w:pPr>
          </w:p>
        </w:tc>
        <w:tc>
          <w:tcPr>
            <w:tcW w:w="1631" w:type="dxa"/>
            <w:tcMar>
              <w:top w:w="50" w:type="dxa"/>
              <w:left w:w="100" w:type="dxa"/>
            </w:tcMar>
            <w:vAlign w:val="center"/>
          </w:tcPr>
          <w:p w14:paraId="2440C690">
            <w:pPr>
              <w:spacing w:before="0" w:after="0" w:line="276" w:lineRule="auto"/>
              <w:ind w:left="135"/>
              <w:jc w:val="center"/>
            </w:pPr>
          </w:p>
        </w:tc>
        <w:tc>
          <w:tcPr>
            <w:tcW w:w="1157" w:type="dxa"/>
            <w:tcMar>
              <w:top w:w="50" w:type="dxa"/>
              <w:left w:w="100" w:type="dxa"/>
            </w:tcMar>
            <w:vAlign w:val="center"/>
          </w:tcPr>
          <w:p w14:paraId="2329476B">
            <w:pPr>
              <w:spacing w:before="0" w:after="0"/>
              <w:ind w:left="135"/>
              <w:jc w:val="left"/>
            </w:pPr>
          </w:p>
        </w:tc>
        <w:tc>
          <w:tcPr>
            <w:tcW w:w="1981" w:type="dxa"/>
            <w:tcMar>
              <w:top w:w="50" w:type="dxa"/>
              <w:left w:w="100" w:type="dxa"/>
            </w:tcMar>
            <w:vAlign w:val="center"/>
          </w:tcPr>
          <w:p w14:paraId="3370BA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"https://m.edsoo.ru/f29f8ff4" \h </w:instrText>
            </w:r>
            <w:r>
              <w:fldChar w:fldCharType="separate"/>
            </w:r>
            <w:r>
              <w:rPr>
                <w:rFonts w:ascii="Times New Roman" w:hAnsi="Times New Roman"/>
                <w:b w:val="0"/>
                <w:i w:val="0"/>
                <w:color w:val="0000FF"/>
                <w:sz w:val="22"/>
                <w:u w:val="single"/>
              </w:rPr>
              <w:t>https://m.edsoo.ru/f29f8ff4</w:t>
            </w:r>
            <w:r>
              <w:rPr>
                <w:rFonts w:ascii="Times New Roman" w:hAnsi="Times New Roman"/>
                <w:b w:val="0"/>
                <w:i w:val="0"/>
                <w:color w:val="0000FF"/>
                <w:sz w:val="22"/>
                <w:u w:val="single"/>
              </w:rPr>
              <w:fldChar w:fldCharType="end"/>
            </w:r>
          </w:p>
        </w:tc>
      </w:tr>
      <w:tr w14:paraId="10BAE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63D3EC6">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2A143A0A">
            <w:pPr>
              <w:spacing w:before="0" w:after="0"/>
              <w:ind w:left="135"/>
              <w:jc w:val="left"/>
            </w:pPr>
            <w:r>
              <w:rPr>
                <w:rFonts w:ascii="Times New Roman" w:hAnsi="Times New Roman"/>
                <w:b w:val="0"/>
                <w:i w:val="0"/>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14:paraId="4CA90CE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3CEBECE">
            <w:pPr>
              <w:spacing w:before="0" w:after="0" w:line="276" w:lineRule="auto"/>
              <w:ind w:left="135"/>
              <w:jc w:val="center"/>
            </w:pPr>
          </w:p>
        </w:tc>
        <w:tc>
          <w:tcPr>
            <w:tcW w:w="1631" w:type="dxa"/>
            <w:tcMar>
              <w:top w:w="50" w:type="dxa"/>
              <w:left w:w="100" w:type="dxa"/>
            </w:tcMar>
            <w:vAlign w:val="center"/>
          </w:tcPr>
          <w:p w14:paraId="06B0893B">
            <w:pPr>
              <w:spacing w:before="0" w:after="0" w:line="276" w:lineRule="auto"/>
              <w:ind w:left="135"/>
              <w:jc w:val="center"/>
            </w:pPr>
          </w:p>
        </w:tc>
        <w:tc>
          <w:tcPr>
            <w:tcW w:w="1157" w:type="dxa"/>
            <w:tcMar>
              <w:top w:w="50" w:type="dxa"/>
              <w:left w:w="100" w:type="dxa"/>
            </w:tcMar>
            <w:vAlign w:val="center"/>
          </w:tcPr>
          <w:p w14:paraId="0C3353AB">
            <w:pPr>
              <w:spacing w:before="0" w:after="0"/>
              <w:ind w:left="135"/>
              <w:jc w:val="left"/>
            </w:pPr>
          </w:p>
        </w:tc>
        <w:tc>
          <w:tcPr>
            <w:tcW w:w="1981" w:type="dxa"/>
            <w:tcMar>
              <w:top w:w="50" w:type="dxa"/>
              <w:left w:w="100" w:type="dxa"/>
            </w:tcMar>
            <w:vAlign w:val="center"/>
          </w:tcPr>
          <w:p w14:paraId="529E27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"https://m.edsoo.ru/f29f91d4" \h </w:instrText>
            </w:r>
            <w:r>
              <w:fldChar w:fldCharType="separate"/>
            </w:r>
            <w:r>
              <w:rPr>
                <w:rFonts w:ascii="Times New Roman" w:hAnsi="Times New Roman"/>
                <w:b w:val="0"/>
                <w:i w:val="0"/>
                <w:color w:val="0000FF"/>
                <w:sz w:val="22"/>
                <w:u w:val="single"/>
              </w:rPr>
              <w:t>https://m.edsoo.ru/f29f91d4</w:t>
            </w:r>
            <w:r>
              <w:rPr>
                <w:rFonts w:ascii="Times New Roman" w:hAnsi="Times New Roman"/>
                <w:b w:val="0"/>
                <w:i w:val="0"/>
                <w:color w:val="0000FF"/>
                <w:sz w:val="22"/>
                <w:u w:val="single"/>
              </w:rPr>
              <w:fldChar w:fldCharType="end"/>
            </w:r>
          </w:p>
        </w:tc>
      </w:tr>
      <w:tr w14:paraId="4D2B5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EBD00B">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377CE7CD">
            <w:pPr>
              <w:spacing w:before="0" w:after="0"/>
              <w:ind w:left="135"/>
              <w:jc w:val="left"/>
            </w:pPr>
            <w:r>
              <w:rPr>
                <w:rFonts w:ascii="Times New Roman" w:hAnsi="Times New Roman"/>
                <w:b w:val="0"/>
                <w:i w:val="0"/>
                <w:color w:val="000000"/>
                <w:sz w:val="24"/>
              </w:rPr>
              <w:t>Работа с баснями И.А. Крылова. Инсценирование их сюжета</w:t>
            </w:r>
          </w:p>
        </w:tc>
        <w:tc>
          <w:tcPr>
            <w:tcW w:w="834" w:type="dxa"/>
            <w:tcMar>
              <w:top w:w="50" w:type="dxa"/>
              <w:left w:w="100" w:type="dxa"/>
            </w:tcMar>
            <w:vAlign w:val="center"/>
          </w:tcPr>
          <w:p w14:paraId="34EF035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76FC5E">
            <w:pPr>
              <w:spacing w:before="0" w:after="0" w:line="276" w:lineRule="auto"/>
              <w:ind w:left="135"/>
              <w:jc w:val="center"/>
            </w:pPr>
          </w:p>
        </w:tc>
        <w:tc>
          <w:tcPr>
            <w:tcW w:w="1631" w:type="dxa"/>
            <w:tcMar>
              <w:top w:w="50" w:type="dxa"/>
              <w:left w:w="100" w:type="dxa"/>
            </w:tcMar>
            <w:vAlign w:val="center"/>
          </w:tcPr>
          <w:p w14:paraId="55C61B79">
            <w:pPr>
              <w:spacing w:before="0" w:after="0" w:line="276" w:lineRule="auto"/>
              <w:ind w:left="135"/>
              <w:jc w:val="center"/>
            </w:pPr>
          </w:p>
        </w:tc>
        <w:tc>
          <w:tcPr>
            <w:tcW w:w="1157" w:type="dxa"/>
            <w:tcMar>
              <w:top w:w="50" w:type="dxa"/>
              <w:left w:w="100" w:type="dxa"/>
            </w:tcMar>
            <w:vAlign w:val="center"/>
          </w:tcPr>
          <w:p w14:paraId="60429756">
            <w:pPr>
              <w:spacing w:before="0" w:after="0"/>
              <w:ind w:left="135"/>
              <w:jc w:val="left"/>
            </w:pPr>
          </w:p>
        </w:tc>
        <w:tc>
          <w:tcPr>
            <w:tcW w:w="1981" w:type="dxa"/>
            <w:tcMar>
              <w:top w:w="50" w:type="dxa"/>
              <w:left w:w="100" w:type="dxa"/>
            </w:tcMar>
            <w:vAlign w:val="center"/>
          </w:tcPr>
          <w:p w14:paraId="13E357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b w:val="0"/>
                <w:i w:val="0"/>
                <w:color w:val="0000FF"/>
                <w:sz w:val="22"/>
                <w:u w:val="single"/>
              </w:rPr>
              <w:t>https://m.edsoo.ru/f29f9300</w:t>
            </w:r>
            <w:r>
              <w:rPr>
                <w:rFonts w:ascii="Times New Roman" w:hAnsi="Times New Roman"/>
                <w:b w:val="0"/>
                <w:i w:val="0"/>
                <w:color w:val="0000FF"/>
                <w:sz w:val="22"/>
                <w:u w:val="single"/>
              </w:rPr>
              <w:fldChar w:fldCharType="end"/>
            </w:r>
          </w:p>
        </w:tc>
      </w:tr>
      <w:tr w14:paraId="31687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A0C8855">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6D9B473B">
            <w:pPr>
              <w:spacing w:before="0" w:after="0"/>
              <w:ind w:left="135"/>
              <w:jc w:val="left"/>
            </w:pPr>
            <w:r>
              <w:rPr>
                <w:rFonts w:ascii="Times New Roman" w:hAnsi="Times New Roman"/>
                <w:b w:val="0"/>
                <w:i w:val="0"/>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14:paraId="46AA253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F5357C">
            <w:pPr>
              <w:spacing w:before="0" w:after="0" w:line="276" w:lineRule="auto"/>
              <w:ind w:left="135"/>
              <w:jc w:val="center"/>
            </w:pPr>
          </w:p>
        </w:tc>
        <w:tc>
          <w:tcPr>
            <w:tcW w:w="1631" w:type="dxa"/>
            <w:tcMar>
              <w:top w:w="50" w:type="dxa"/>
              <w:left w:w="100" w:type="dxa"/>
            </w:tcMar>
            <w:vAlign w:val="center"/>
          </w:tcPr>
          <w:p w14:paraId="2AE08CCD">
            <w:pPr>
              <w:spacing w:before="0" w:after="0" w:line="276" w:lineRule="auto"/>
              <w:ind w:left="135"/>
              <w:jc w:val="center"/>
            </w:pPr>
          </w:p>
        </w:tc>
        <w:tc>
          <w:tcPr>
            <w:tcW w:w="1157" w:type="dxa"/>
            <w:tcMar>
              <w:top w:w="50" w:type="dxa"/>
              <w:left w:w="100" w:type="dxa"/>
            </w:tcMar>
            <w:vAlign w:val="center"/>
          </w:tcPr>
          <w:p w14:paraId="541EE592">
            <w:pPr>
              <w:spacing w:before="0" w:after="0"/>
              <w:ind w:left="135"/>
              <w:jc w:val="left"/>
            </w:pPr>
          </w:p>
        </w:tc>
        <w:tc>
          <w:tcPr>
            <w:tcW w:w="1981" w:type="dxa"/>
            <w:tcMar>
              <w:top w:w="50" w:type="dxa"/>
              <w:left w:w="100" w:type="dxa"/>
            </w:tcMar>
            <w:vAlign w:val="center"/>
          </w:tcPr>
          <w:p w14:paraId="73B2AE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"https://m.edsoo.ru/f2a0bdc0" \h </w:instrText>
            </w:r>
            <w:r>
              <w:fldChar w:fldCharType="separate"/>
            </w:r>
            <w:r>
              <w:rPr>
                <w:rFonts w:ascii="Times New Roman" w:hAnsi="Times New Roman"/>
                <w:b w:val="0"/>
                <w:i w:val="0"/>
                <w:color w:val="0000FF"/>
                <w:sz w:val="22"/>
                <w:u w:val="single"/>
              </w:rPr>
              <w:t>https://m.edsoo.ru/f2a0bdc0</w:t>
            </w:r>
            <w:r>
              <w:rPr>
                <w:rFonts w:ascii="Times New Roman" w:hAnsi="Times New Roman"/>
                <w:b w:val="0"/>
                <w:i w:val="0"/>
                <w:color w:val="0000FF"/>
                <w:sz w:val="22"/>
                <w:u w:val="single"/>
              </w:rPr>
              <w:fldChar w:fldCharType="end"/>
            </w:r>
          </w:p>
        </w:tc>
      </w:tr>
      <w:tr w14:paraId="066BFB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60C8D51">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2D5CC3B3">
            <w:pPr>
              <w:spacing w:before="0" w:after="0"/>
              <w:ind w:left="135"/>
              <w:jc w:val="left"/>
            </w:pPr>
            <w:r>
              <w:rPr>
                <w:rFonts w:ascii="Times New Roman" w:hAnsi="Times New Roman"/>
                <w:b w:val="0"/>
                <w:i w:val="0"/>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14:paraId="2C6503C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999BEE1">
            <w:pPr>
              <w:spacing w:before="0" w:after="0" w:line="276" w:lineRule="auto"/>
              <w:ind w:left="135"/>
              <w:jc w:val="center"/>
            </w:pPr>
          </w:p>
        </w:tc>
        <w:tc>
          <w:tcPr>
            <w:tcW w:w="1631" w:type="dxa"/>
            <w:tcMar>
              <w:top w:w="50" w:type="dxa"/>
              <w:left w:w="100" w:type="dxa"/>
            </w:tcMar>
            <w:vAlign w:val="center"/>
          </w:tcPr>
          <w:p w14:paraId="023D38ED">
            <w:pPr>
              <w:spacing w:before="0" w:after="0" w:line="276" w:lineRule="auto"/>
              <w:ind w:left="135"/>
              <w:jc w:val="center"/>
            </w:pPr>
          </w:p>
        </w:tc>
        <w:tc>
          <w:tcPr>
            <w:tcW w:w="1157" w:type="dxa"/>
            <w:tcMar>
              <w:top w:w="50" w:type="dxa"/>
              <w:left w:w="100" w:type="dxa"/>
            </w:tcMar>
            <w:vAlign w:val="center"/>
          </w:tcPr>
          <w:p w14:paraId="0EA8201C">
            <w:pPr>
              <w:spacing w:before="0" w:after="0"/>
              <w:ind w:left="135"/>
              <w:jc w:val="left"/>
            </w:pPr>
          </w:p>
        </w:tc>
        <w:tc>
          <w:tcPr>
            <w:tcW w:w="1981" w:type="dxa"/>
            <w:tcMar>
              <w:top w:w="50" w:type="dxa"/>
              <w:left w:w="100" w:type="dxa"/>
            </w:tcMar>
            <w:vAlign w:val="center"/>
          </w:tcPr>
          <w:p w14:paraId="05C007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"https://m.edsoo.ru/f29f7cbc" \h </w:instrText>
            </w:r>
            <w:r>
              <w:fldChar w:fldCharType="separate"/>
            </w:r>
            <w:r>
              <w:rPr>
                <w:rFonts w:ascii="Times New Roman" w:hAnsi="Times New Roman"/>
                <w:b w:val="0"/>
                <w:i w:val="0"/>
                <w:color w:val="0000FF"/>
                <w:sz w:val="22"/>
                <w:u w:val="single"/>
              </w:rPr>
              <w:t>https://m.edsoo.ru/f29f7cbc</w:t>
            </w:r>
            <w:r>
              <w:rPr>
                <w:rFonts w:ascii="Times New Roman" w:hAnsi="Times New Roman"/>
                <w:b w:val="0"/>
                <w:i w:val="0"/>
                <w:color w:val="0000FF"/>
                <w:sz w:val="22"/>
                <w:u w:val="single"/>
              </w:rPr>
              <w:fldChar w:fldCharType="end"/>
            </w:r>
          </w:p>
        </w:tc>
      </w:tr>
      <w:tr w14:paraId="70378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D60FEB">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43E98BC8">
            <w:pPr>
              <w:spacing w:before="0" w:after="0"/>
              <w:ind w:left="135"/>
              <w:jc w:val="left"/>
            </w:pPr>
            <w:r>
              <w:rPr>
                <w:rFonts w:ascii="Times New Roman" w:hAnsi="Times New Roman"/>
                <w:b w:val="0"/>
                <w:i w:val="0"/>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14:paraId="395D959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7D8B845">
            <w:pPr>
              <w:spacing w:before="0" w:after="0" w:line="276" w:lineRule="auto"/>
              <w:ind w:left="135"/>
              <w:jc w:val="center"/>
            </w:pPr>
          </w:p>
        </w:tc>
        <w:tc>
          <w:tcPr>
            <w:tcW w:w="1631" w:type="dxa"/>
            <w:tcMar>
              <w:top w:w="50" w:type="dxa"/>
              <w:left w:w="100" w:type="dxa"/>
            </w:tcMar>
            <w:vAlign w:val="center"/>
          </w:tcPr>
          <w:p w14:paraId="0A2D3F0A">
            <w:pPr>
              <w:spacing w:before="0" w:after="0" w:line="276" w:lineRule="auto"/>
              <w:ind w:left="135"/>
              <w:jc w:val="center"/>
            </w:pPr>
          </w:p>
        </w:tc>
        <w:tc>
          <w:tcPr>
            <w:tcW w:w="1157" w:type="dxa"/>
            <w:tcMar>
              <w:top w:w="50" w:type="dxa"/>
              <w:left w:w="100" w:type="dxa"/>
            </w:tcMar>
            <w:vAlign w:val="center"/>
          </w:tcPr>
          <w:p w14:paraId="1259430E">
            <w:pPr>
              <w:spacing w:before="0" w:after="0"/>
              <w:ind w:left="135"/>
              <w:jc w:val="left"/>
            </w:pPr>
          </w:p>
        </w:tc>
        <w:tc>
          <w:tcPr>
            <w:tcW w:w="1981" w:type="dxa"/>
            <w:tcMar>
              <w:top w:w="50" w:type="dxa"/>
              <w:left w:w="100" w:type="dxa"/>
            </w:tcMar>
            <w:vAlign w:val="center"/>
          </w:tcPr>
          <w:p w14:paraId="4B02CB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"https://m.edsoo.ru/f29f87f2" \h </w:instrText>
            </w:r>
            <w:r>
              <w:fldChar w:fldCharType="separate"/>
            </w:r>
            <w:r>
              <w:rPr>
                <w:rFonts w:ascii="Times New Roman" w:hAnsi="Times New Roman"/>
                <w:b w:val="0"/>
                <w:i w:val="0"/>
                <w:color w:val="0000FF"/>
                <w:sz w:val="22"/>
                <w:u w:val="single"/>
              </w:rPr>
              <w:t>https://m.edsoo.ru/f29f87f2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"https://m.edsoo.ru/f29f7e42" \h </w:instrText>
            </w:r>
            <w:r>
              <w:fldChar w:fldCharType="separate"/>
            </w:r>
            <w:r>
              <w:rPr>
                <w:rFonts w:ascii="Times New Roman" w:hAnsi="Times New Roman"/>
                <w:b w:val="0"/>
                <w:i w:val="0"/>
                <w:color w:val="0000FF"/>
                <w:sz w:val="22"/>
                <w:u w:val="single"/>
              </w:rPr>
              <w:t>https://m.edsoo.ru/f29f7e42</w:t>
            </w:r>
            <w:r>
              <w:rPr>
                <w:rFonts w:ascii="Times New Roman" w:hAnsi="Times New Roman"/>
                <w:b w:val="0"/>
                <w:i w:val="0"/>
                <w:color w:val="0000FF"/>
                <w:sz w:val="22"/>
                <w:u w:val="single"/>
              </w:rPr>
              <w:fldChar w:fldCharType="end"/>
            </w:r>
          </w:p>
        </w:tc>
      </w:tr>
      <w:tr w14:paraId="3D199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BC258D3">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1CF261CA">
            <w:pPr>
              <w:spacing w:before="0" w:after="0"/>
              <w:ind w:left="135"/>
              <w:jc w:val="left"/>
            </w:pPr>
            <w:r>
              <w:rPr>
                <w:rFonts w:ascii="Times New Roman" w:hAnsi="Times New Roman"/>
                <w:b w:val="0"/>
                <w:i w:val="0"/>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14:paraId="72A0AB1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9BCE8AA">
            <w:pPr>
              <w:spacing w:before="0" w:after="0" w:line="276" w:lineRule="auto"/>
              <w:ind w:left="135"/>
              <w:jc w:val="center"/>
            </w:pPr>
          </w:p>
        </w:tc>
        <w:tc>
          <w:tcPr>
            <w:tcW w:w="1631" w:type="dxa"/>
            <w:tcMar>
              <w:top w:w="50" w:type="dxa"/>
              <w:left w:w="100" w:type="dxa"/>
            </w:tcMar>
            <w:vAlign w:val="center"/>
          </w:tcPr>
          <w:p w14:paraId="7038EB77">
            <w:pPr>
              <w:spacing w:before="0" w:after="0" w:line="276" w:lineRule="auto"/>
              <w:ind w:left="135"/>
              <w:jc w:val="center"/>
            </w:pPr>
          </w:p>
        </w:tc>
        <w:tc>
          <w:tcPr>
            <w:tcW w:w="1157" w:type="dxa"/>
            <w:tcMar>
              <w:top w:w="50" w:type="dxa"/>
              <w:left w:w="100" w:type="dxa"/>
            </w:tcMar>
            <w:vAlign w:val="center"/>
          </w:tcPr>
          <w:p w14:paraId="0AEB4FF8">
            <w:pPr>
              <w:spacing w:before="0" w:after="0"/>
              <w:ind w:left="135"/>
              <w:jc w:val="left"/>
            </w:pPr>
          </w:p>
        </w:tc>
        <w:tc>
          <w:tcPr>
            <w:tcW w:w="1981" w:type="dxa"/>
            <w:tcMar>
              <w:top w:w="50" w:type="dxa"/>
              <w:left w:w="100" w:type="dxa"/>
            </w:tcMar>
            <w:vAlign w:val="center"/>
          </w:tcPr>
          <w:p w14:paraId="15EF03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"https://m.edsoo.ru/f29f890a" \h </w:instrText>
            </w:r>
            <w:r>
              <w:fldChar w:fldCharType="separate"/>
            </w:r>
            <w:r>
              <w:rPr>
                <w:rFonts w:ascii="Times New Roman" w:hAnsi="Times New Roman"/>
                <w:b w:val="0"/>
                <w:i w:val="0"/>
                <w:color w:val="0000FF"/>
                <w:sz w:val="22"/>
                <w:u w:val="single"/>
              </w:rPr>
              <w:t>https://m.edsoo.ru/f29f890a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"https://m.edsoo.ru/f29f8478" \h </w:instrText>
            </w:r>
            <w:r>
              <w:fldChar w:fldCharType="separate"/>
            </w:r>
            <w:r>
              <w:rPr>
                <w:rFonts w:ascii="Times New Roman" w:hAnsi="Times New Roman"/>
                <w:b w:val="0"/>
                <w:i w:val="0"/>
                <w:color w:val="0000FF"/>
                <w:sz w:val="22"/>
                <w:u w:val="single"/>
              </w:rPr>
              <w:t>https://m.edsoo.ru/f29f8478</w:t>
            </w:r>
            <w:r>
              <w:rPr>
                <w:rFonts w:ascii="Times New Roman" w:hAnsi="Times New Roman"/>
                <w:b w:val="0"/>
                <w:i w:val="0"/>
                <w:color w:val="0000FF"/>
                <w:sz w:val="22"/>
                <w:u w:val="single"/>
              </w:rPr>
              <w:fldChar w:fldCharType="end"/>
            </w:r>
          </w:p>
        </w:tc>
      </w:tr>
      <w:tr w14:paraId="13CB7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DD9FD5A">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3915E090">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14:paraId="77357D8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05A78F">
            <w:pPr>
              <w:spacing w:before="0" w:after="0" w:line="276" w:lineRule="auto"/>
              <w:ind w:left="135"/>
              <w:jc w:val="center"/>
            </w:pPr>
          </w:p>
        </w:tc>
        <w:tc>
          <w:tcPr>
            <w:tcW w:w="1631" w:type="dxa"/>
            <w:tcMar>
              <w:top w:w="50" w:type="dxa"/>
              <w:left w:w="100" w:type="dxa"/>
            </w:tcMar>
            <w:vAlign w:val="center"/>
          </w:tcPr>
          <w:p w14:paraId="1AB9C73C">
            <w:pPr>
              <w:spacing w:before="0" w:after="0" w:line="276" w:lineRule="auto"/>
              <w:ind w:left="135"/>
              <w:jc w:val="center"/>
            </w:pPr>
          </w:p>
        </w:tc>
        <w:tc>
          <w:tcPr>
            <w:tcW w:w="1157" w:type="dxa"/>
            <w:tcMar>
              <w:top w:w="50" w:type="dxa"/>
              <w:left w:w="100" w:type="dxa"/>
            </w:tcMar>
            <w:vAlign w:val="center"/>
          </w:tcPr>
          <w:p w14:paraId="543A415F">
            <w:pPr>
              <w:spacing w:before="0" w:after="0"/>
              <w:ind w:left="135"/>
              <w:jc w:val="left"/>
            </w:pPr>
          </w:p>
        </w:tc>
        <w:tc>
          <w:tcPr>
            <w:tcW w:w="1981" w:type="dxa"/>
            <w:tcMar>
              <w:top w:w="50" w:type="dxa"/>
              <w:left w:w="100" w:type="dxa"/>
            </w:tcMar>
            <w:vAlign w:val="center"/>
          </w:tcPr>
          <w:p w14:paraId="70D4EB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"https://m.edsoo.ru/f29f8a18" \h </w:instrText>
            </w:r>
            <w:r>
              <w:fldChar w:fldCharType="separate"/>
            </w:r>
            <w:r>
              <w:rPr>
                <w:rFonts w:ascii="Times New Roman" w:hAnsi="Times New Roman"/>
                <w:b w:val="0"/>
                <w:i w:val="0"/>
                <w:color w:val="0000FF"/>
                <w:sz w:val="22"/>
                <w:u w:val="single"/>
              </w:rPr>
              <w:t>https://m.edsoo.ru/f29f8a18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"https://m.edsoo.ru/f29f85c2" \h </w:instrText>
            </w:r>
            <w:r>
              <w:fldChar w:fldCharType="separate"/>
            </w:r>
            <w:r>
              <w:rPr>
                <w:rFonts w:ascii="Times New Roman" w:hAnsi="Times New Roman"/>
                <w:b w:val="0"/>
                <w:i w:val="0"/>
                <w:color w:val="0000FF"/>
                <w:sz w:val="22"/>
                <w:u w:val="single"/>
              </w:rPr>
              <w:t>https://m.edsoo.ru/f29f85c2</w:t>
            </w:r>
            <w:r>
              <w:rPr>
                <w:rFonts w:ascii="Times New Roman" w:hAnsi="Times New Roman"/>
                <w:b w:val="0"/>
                <w:i w:val="0"/>
                <w:color w:val="0000FF"/>
                <w:sz w:val="22"/>
                <w:u w:val="single"/>
              </w:rPr>
              <w:fldChar w:fldCharType="end"/>
            </w:r>
          </w:p>
        </w:tc>
      </w:tr>
      <w:tr w14:paraId="052AD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928C77">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1F2D9264">
            <w:pPr>
              <w:spacing w:before="0" w:after="0"/>
              <w:ind w:left="135"/>
              <w:jc w:val="left"/>
            </w:pPr>
            <w:r>
              <w:rPr>
                <w:rFonts w:ascii="Times New Roman" w:hAnsi="Times New Roman"/>
                <w:b w:val="0"/>
                <w:i w:val="0"/>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14:paraId="1D597EF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1ED03B">
            <w:pPr>
              <w:spacing w:before="0" w:after="0" w:line="276" w:lineRule="auto"/>
              <w:ind w:left="135"/>
              <w:jc w:val="center"/>
            </w:pPr>
          </w:p>
        </w:tc>
        <w:tc>
          <w:tcPr>
            <w:tcW w:w="1631" w:type="dxa"/>
            <w:tcMar>
              <w:top w:w="50" w:type="dxa"/>
              <w:left w:w="100" w:type="dxa"/>
            </w:tcMar>
            <w:vAlign w:val="center"/>
          </w:tcPr>
          <w:p w14:paraId="393F44A2">
            <w:pPr>
              <w:spacing w:before="0" w:after="0" w:line="276" w:lineRule="auto"/>
              <w:ind w:left="135"/>
              <w:jc w:val="center"/>
            </w:pPr>
          </w:p>
        </w:tc>
        <w:tc>
          <w:tcPr>
            <w:tcW w:w="1157" w:type="dxa"/>
            <w:tcMar>
              <w:top w:w="50" w:type="dxa"/>
              <w:left w:w="100" w:type="dxa"/>
            </w:tcMar>
            <w:vAlign w:val="center"/>
          </w:tcPr>
          <w:p w14:paraId="163326F4">
            <w:pPr>
              <w:spacing w:before="0" w:after="0"/>
              <w:ind w:left="135"/>
              <w:jc w:val="left"/>
            </w:pPr>
          </w:p>
        </w:tc>
        <w:tc>
          <w:tcPr>
            <w:tcW w:w="1981" w:type="dxa"/>
            <w:tcMar>
              <w:top w:w="50" w:type="dxa"/>
              <w:left w:w="100" w:type="dxa"/>
            </w:tcMar>
            <w:vAlign w:val="center"/>
          </w:tcPr>
          <w:p w14:paraId="08D73C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"https://m.edsoo.ru/f29f8b1c" \h </w:instrText>
            </w:r>
            <w:r>
              <w:fldChar w:fldCharType="separate"/>
            </w:r>
            <w:r>
              <w:rPr>
                <w:rFonts w:ascii="Times New Roman" w:hAnsi="Times New Roman"/>
                <w:b w:val="0"/>
                <w:i w:val="0"/>
                <w:color w:val="0000FF"/>
                <w:sz w:val="22"/>
                <w:u w:val="single"/>
              </w:rPr>
              <w:t>https://m.edsoo.ru/f29f8b1c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"https://m.edsoo.ru/f29f86d0" \h </w:instrText>
            </w:r>
            <w:r>
              <w:fldChar w:fldCharType="separate"/>
            </w:r>
            <w:r>
              <w:rPr>
                <w:rFonts w:ascii="Times New Roman" w:hAnsi="Times New Roman"/>
                <w:b w:val="0"/>
                <w:i w:val="0"/>
                <w:color w:val="0000FF"/>
                <w:sz w:val="22"/>
                <w:u w:val="single"/>
              </w:rPr>
              <w:t>https://m.edsoo.ru/f29f86d0</w:t>
            </w:r>
            <w:r>
              <w:rPr>
                <w:rFonts w:ascii="Times New Roman" w:hAnsi="Times New Roman"/>
                <w:b w:val="0"/>
                <w:i w:val="0"/>
                <w:color w:val="0000FF"/>
                <w:sz w:val="22"/>
                <w:u w:val="single"/>
              </w:rPr>
              <w:fldChar w:fldCharType="end"/>
            </w:r>
          </w:p>
        </w:tc>
      </w:tr>
      <w:tr w14:paraId="48F68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D6F29FB">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4232AEA3">
            <w:pPr>
              <w:spacing w:before="0" w:after="0"/>
              <w:ind w:left="135"/>
              <w:jc w:val="left"/>
            </w:pPr>
            <w:r>
              <w:rPr>
                <w:rFonts w:ascii="Times New Roman" w:hAnsi="Times New Roman"/>
                <w:b w:val="0"/>
                <w:i w:val="0"/>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14:paraId="7A367F7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311385">
            <w:pPr>
              <w:spacing w:before="0" w:after="0" w:line="276" w:lineRule="auto"/>
              <w:ind w:left="135"/>
              <w:jc w:val="center"/>
            </w:pPr>
          </w:p>
        </w:tc>
        <w:tc>
          <w:tcPr>
            <w:tcW w:w="1631" w:type="dxa"/>
            <w:tcMar>
              <w:top w:w="50" w:type="dxa"/>
              <w:left w:w="100" w:type="dxa"/>
            </w:tcMar>
            <w:vAlign w:val="center"/>
          </w:tcPr>
          <w:p w14:paraId="2A0985F4">
            <w:pPr>
              <w:spacing w:before="0" w:after="0" w:line="276" w:lineRule="auto"/>
              <w:ind w:left="135"/>
              <w:jc w:val="center"/>
            </w:pPr>
          </w:p>
        </w:tc>
        <w:tc>
          <w:tcPr>
            <w:tcW w:w="1157" w:type="dxa"/>
            <w:tcMar>
              <w:top w:w="50" w:type="dxa"/>
              <w:left w:w="100" w:type="dxa"/>
            </w:tcMar>
            <w:vAlign w:val="center"/>
          </w:tcPr>
          <w:p w14:paraId="48CA2F47">
            <w:pPr>
              <w:spacing w:before="0" w:after="0"/>
              <w:ind w:left="135"/>
              <w:jc w:val="left"/>
            </w:pPr>
          </w:p>
        </w:tc>
        <w:tc>
          <w:tcPr>
            <w:tcW w:w="1981" w:type="dxa"/>
            <w:tcMar>
              <w:top w:w="50" w:type="dxa"/>
              <w:left w:w="100" w:type="dxa"/>
            </w:tcMar>
            <w:vAlign w:val="center"/>
          </w:tcPr>
          <w:p w14:paraId="1C8D0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"https://m.edsoo.ru/f29f7ba4" \h </w:instrText>
            </w:r>
            <w:r>
              <w:fldChar w:fldCharType="separate"/>
            </w:r>
            <w:r>
              <w:rPr>
                <w:rFonts w:ascii="Times New Roman" w:hAnsi="Times New Roman"/>
                <w:b w:val="0"/>
                <w:i w:val="0"/>
                <w:color w:val="0000FF"/>
                <w:sz w:val="22"/>
                <w:u w:val="single"/>
              </w:rPr>
              <w:t>https://m.edsoo.ru/f29f7ba4</w:t>
            </w:r>
            <w:r>
              <w:rPr>
                <w:rFonts w:ascii="Times New Roman" w:hAnsi="Times New Roman"/>
                <w:b w:val="0"/>
                <w:i w:val="0"/>
                <w:color w:val="0000FF"/>
                <w:sz w:val="22"/>
                <w:u w:val="single"/>
              </w:rPr>
              <w:fldChar w:fldCharType="end"/>
            </w:r>
          </w:p>
        </w:tc>
      </w:tr>
      <w:tr w14:paraId="3F063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781F6FD">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3C643C9B">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14:paraId="05C9563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446C4D">
            <w:pPr>
              <w:spacing w:before="0" w:after="0" w:line="276" w:lineRule="auto"/>
              <w:ind w:left="135"/>
              <w:jc w:val="center"/>
            </w:pPr>
          </w:p>
        </w:tc>
        <w:tc>
          <w:tcPr>
            <w:tcW w:w="1631" w:type="dxa"/>
            <w:tcMar>
              <w:top w:w="50" w:type="dxa"/>
              <w:left w:w="100" w:type="dxa"/>
            </w:tcMar>
            <w:vAlign w:val="center"/>
          </w:tcPr>
          <w:p w14:paraId="3B4FAB5B">
            <w:pPr>
              <w:spacing w:before="0" w:after="0" w:line="276" w:lineRule="auto"/>
              <w:ind w:left="135"/>
              <w:jc w:val="center"/>
            </w:pPr>
          </w:p>
        </w:tc>
        <w:tc>
          <w:tcPr>
            <w:tcW w:w="1157" w:type="dxa"/>
            <w:tcMar>
              <w:top w:w="50" w:type="dxa"/>
              <w:left w:w="100" w:type="dxa"/>
            </w:tcMar>
            <w:vAlign w:val="center"/>
          </w:tcPr>
          <w:p w14:paraId="016E8ECB">
            <w:pPr>
              <w:spacing w:before="0" w:after="0"/>
              <w:ind w:left="135"/>
              <w:jc w:val="left"/>
            </w:pPr>
          </w:p>
        </w:tc>
        <w:tc>
          <w:tcPr>
            <w:tcW w:w="1981" w:type="dxa"/>
            <w:tcMar>
              <w:top w:w="50" w:type="dxa"/>
              <w:left w:w="100" w:type="dxa"/>
            </w:tcMar>
            <w:vAlign w:val="center"/>
          </w:tcPr>
          <w:p w14:paraId="571AB6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"https://m.edsoo.ru/f29f7a78" \h </w:instrText>
            </w:r>
            <w:r>
              <w:fldChar w:fldCharType="separate"/>
            </w:r>
            <w:r>
              <w:rPr>
                <w:rFonts w:ascii="Times New Roman" w:hAnsi="Times New Roman"/>
                <w:b w:val="0"/>
                <w:i w:val="0"/>
                <w:color w:val="0000FF"/>
                <w:sz w:val="22"/>
                <w:u w:val="single"/>
              </w:rPr>
              <w:t>https://m.edsoo.ru/f29f7a78</w:t>
            </w:r>
            <w:r>
              <w:rPr>
                <w:rFonts w:ascii="Times New Roman" w:hAnsi="Times New Roman"/>
                <w:b w:val="0"/>
                <w:i w:val="0"/>
                <w:color w:val="0000FF"/>
                <w:sz w:val="22"/>
                <w:u w:val="single"/>
              </w:rPr>
              <w:fldChar w:fldCharType="end"/>
            </w:r>
          </w:p>
        </w:tc>
      </w:tr>
      <w:tr w14:paraId="10B06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E4FF42">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53617530">
            <w:pPr>
              <w:spacing w:before="0" w:after="0"/>
              <w:ind w:left="135"/>
              <w:jc w:val="left"/>
            </w:pPr>
            <w:r>
              <w:rPr>
                <w:rFonts w:ascii="Times New Roman" w:hAnsi="Times New Roman"/>
                <w:b w:val="0"/>
                <w:i w:val="0"/>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14:paraId="4557EAA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393AE9F">
            <w:pPr>
              <w:spacing w:before="0" w:after="0" w:line="276" w:lineRule="auto"/>
              <w:ind w:left="135"/>
              <w:jc w:val="center"/>
            </w:pPr>
          </w:p>
        </w:tc>
        <w:tc>
          <w:tcPr>
            <w:tcW w:w="1631" w:type="dxa"/>
            <w:tcMar>
              <w:top w:w="50" w:type="dxa"/>
              <w:left w:w="100" w:type="dxa"/>
            </w:tcMar>
            <w:vAlign w:val="center"/>
          </w:tcPr>
          <w:p w14:paraId="0825BAF5">
            <w:pPr>
              <w:spacing w:before="0" w:after="0" w:line="276" w:lineRule="auto"/>
              <w:ind w:left="135"/>
              <w:jc w:val="center"/>
            </w:pPr>
          </w:p>
        </w:tc>
        <w:tc>
          <w:tcPr>
            <w:tcW w:w="1157" w:type="dxa"/>
            <w:tcMar>
              <w:top w:w="50" w:type="dxa"/>
              <w:left w:w="100" w:type="dxa"/>
            </w:tcMar>
            <w:vAlign w:val="center"/>
          </w:tcPr>
          <w:p w14:paraId="1246D28C">
            <w:pPr>
              <w:spacing w:before="0" w:after="0"/>
              <w:ind w:left="135"/>
              <w:jc w:val="left"/>
            </w:pPr>
          </w:p>
        </w:tc>
        <w:tc>
          <w:tcPr>
            <w:tcW w:w="1981" w:type="dxa"/>
            <w:tcMar>
              <w:top w:w="50" w:type="dxa"/>
              <w:left w:w="100" w:type="dxa"/>
            </w:tcMar>
            <w:vAlign w:val="center"/>
          </w:tcPr>
          <w:p w14:paraId="1CDE79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"https://m.edsoo.ru/f29f8284" \h </w:instrText>
            </w:r>
            <w:r>
              <w:fldChar w:fldCharType="separate"/>
            </w:r>
            <w:r>
              <w:rPr>
                <w:rFonts w:ascii="Times New Roman" w:hAnsi="Times New Roman"/>
                <w:b w:val="0"/>
                <w:i w:val="0"/>
                <w:color w:val="0000FF"/>
                <w:sz w:val="22"/>
                <w:u w:val="single"/>
              </w:rPr>
              <w:t>https://m.edsoo.ru/f29f8284</w:t>
            </w:r>
            <w:r>
              <w:rPr>
                <w:rFonts w:ascii="Times New Roman" w:hAnsi="Times New Roman"/>
                <w:b w:val="0"/>
                <w:i w:val="0"/>
                <w:color w:val="0000FF"/>
                <w:sz w:val="22"/>
                <w:u w:val="single"/>
              </w:rPr>
              <w:fldChar w:fldCharType="end"/>
            </w:r>
          </w:p>
        </w:tc>
      </w:tr>
      <w:tr w14:paraId="39C25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FCC2C11">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2DDBC5B4">
            <w:pPr>
              <w:spacing w:before="0" w:after="0"/>
              <w:ind w:left="135"/>
              <w:jc w:val="left"/>
            </w:pPr>
            <w:r>
              <w:rPr>
                <w:rFonts w:ascii="Times New Roman" w:hAnsi="Times New Roman"/>
                <w:b w:val="0"/>
                <w:i w:val="0"/>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14:paraId="325408E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AE224A8">
            <w:pPr>
              <w:spacing w:before="0" w:after="0" w:line="276" w:lineRule="auto"/>
              <w:ind w:left="135"/>
              <w:jc w:val="center"/>
            </w:pPr>
          </w:p>
        </w:tc>
        <w:tc>
          <w:tcPr>
            <w:tcW w:w="1631" w:type="dxa"/>
            <w:tcMar>
              <w:top w:w="50" w:type="dxa"/>
              <w:left w:w="100" w:type="dxa"/>
            </w:tcMar>
            <w:vAlign w:val="center"/>
          </w:tcPr>
          <w:p w14:paraId="499FC1BA">
            <w:pPr>
              <w:spacing w:before="0" w:after="0" w:line="276" w:lineRule="auto"/>
              <w:ind w:left="135"/>
              <w:jc w:val="center"/>
            </w:pPr>
          </w:p>
        </w:tc>
        <w:tc>
          <w:tcPr>
            <w:tcW w:w="1157" w:type="dxa"/>
            <w:tcMar>
              <w:top w:w="50" w:type="dxa"/>
              <w:left w:w="100" w:type="dxa"/>
            </w:tcMar>
            <w:vAlign w:val="center"/>
          </w:tcPr>
          <w:p w14:paraId="05C45ECC">
            <w:pPr>
              <w:spacing w:before="0" w:after="0"/>
              <w:ind w:left="135"/>
              <w:jc w:val="left"/>
            </w:pPr>
          </w:p>
        </w:tc>
        <w:tc>
          <w:tcPr>
            <w:tcW w:w="1981" w:type="dxa"/>
            <w:tcMar>
              <w:top w:w="50" w:type="dxa"/>
              <w:left w:w="100" w:type="dxa"/>
            </w:tcMar>
            <w:vAlign w:val="center"/>
          </w:tcPr>
          <w:p w14:paraId="3387C7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"https://m.edsoo.ru/f2a0a4b6" \h </w:instrText>
            </w:r>
            <w:r>
              <w:fldChar w:fldCharType="separate"/>
            </w:r>
            <w:r>
              <w:rPr>
                <w:rFonts w:ascii="Times New Roman" w:hAnsi="Times New Roman"/>
                <w:b w:val="0"/>
                <w:i w:val="0"/>
                <w:color w:val="0000FF"/>
                <w:sz w:val="22"/>
                <w:u w:val="single"/>
              </w:rPr>
              <w:t>https://m.edsoo.ru/f2a0a4b6</w:t>
            </w:r>
            <w:r>
              <w:rPr>
                <w:rFonts w:ascii="Times New Roman" w:hAnsi="Times New Roman"/>
                <w:b w:val="0"/>
                <w:i w:val="0"/>
                <w:color w:val="0000FF"/>
                <w:sz w:val="22"/>
                <w:u w:val="single"/>
              </w:rPr>
              <w:fldChar w:fldCharType="end"/>
            </w:r>
          </w:p>
        </w:tc>
      </w:tr>
      <w:tr w14:paraId="23809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399CE31">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7B932466">
            <w:pPr>
              <w:spacing w:before="0" w:after="0"/>
              <w:ind w:left="135"/>
              <w:jc w:val="left"/>
            </w:pPr>
            <w:r>
              <w:rPr>
                <w:rFonts w:ascii="Times New Roman" w:hAnsi="Times New Roman"/>
                <w:b w:val="0"/>
                <w:i w:val="0"/>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14:paraId="7D116C3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C34884E">
            <w:pPr>
              <w:spacing w:before="0" w:after="0" w:line="276" w:lineRule="auto"/>
              <w:ind w:left="135"/>
              <w:jc w:val="center"/>
            </w:pPr>
          </w:p>
        </w:tc>
        <w:tc>
          <w:tcPr>
            <w:tcW w:w="1631" w:type="dxa"/>
            <w:tcMar>
              <w:top w:w="50" w:type="dxa"/>
              <w:left w:w="100" w:type="dxa"/>
            </w:tcMar>
            <w:vAlign w:val="center"/>
          </w:tcPr>
          <w:p w14:paraId="3D129647">
            <w:pPr>
              <w:spacing w:before="0" w:after="0" w:line="276" w:lineRule="auto"/>
              <w:ind w:left="135"/>
              <w:jc w:val="center"/>
            </w:pPr>
          </w:p>
        </w:tc>
        <w:tc>
          <w:tcPr>
            <w:tcW w:w="1157" w:type="dxa"/>
            <w:tcMar>
              <w:top w:w="50" w:type="dxa"/>
              <w:left w:w="100" w:type="dxa"/>
            </w:tcMar>
            <w:vAlign w:val="center"/>
          </w:tcPr>
          <w:p w14:paraId="157FD756">
            <w:pPr>
              <w:spacing w:before="0" w:after="0"/>
              <w:ind w:left="135"/>
              <w:jc w:val="left"/>
            </w:pPr>
          </w:p>
        </w:tc>
        <w:tc>
          <w:tcPr>
            <w:tcW w:w="1981" w:type="dxa"/>
            <w:tcMar>
              <w:top w:w="50" w:type="dxa"/>
              <w:left w:w="100" w:type="dxa"/>
            </w:tcMar>
            <w:vAlign w:val="center"/>
          </w:tcPr>
          <w:p w14:paraId="7F039C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"https://m.edsoo.ru/f2a09dd6" \h </w:instrText>
            </w:r>
            <w:r>
              <w:fldChar w:fldCharType="separate"/>
            </w:r>
            <w:r>
              <w:rPr>
                <w:rFonts w:ascii="Times New Roman" w:hAnsi="Times New Roman"/>
                <w:b w:val="0"/>
                <w:i w:val="0"/>
                <w:color w:val="0000FF"/>
                <w:sz w:val="22"/>
                <w:u w:val="single"/>
              </w:rPr>
              <w:t>https://m.edsoo.ru/f2a09dd6</w:t>
            </w:r>
            <w:r>
              <w:rPr>
                <w:rFonts w:ascii="Times New Roman" w:hAnsi="Times New Roman"/>
                <w:b w:val="0"/>
                <w:i w:val="0"/>
                <w:color w:val="0000FF"/>
                <w:sz w:val="22"/>
                <w:u w:val="single"/>
              </w:rPr>
              <w:fldChar w:fldCharType="end"/>
            </w:r>
          </w:p>
        </w:tc>
      </w:tr>
      <w:tr w14:paraId="6CCB6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DA3744">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64272C1">
            <w:pPr>
              <w:spacing w:before="0" w:after="0"/>
              <w:ind w:left="135"/>
              <w:jc w:val="left"/>
            </w:pPr>
            <w:r>
              <w:rPr>
                <w:rFonts w:ascii="Times New Roman" w:hAnsi="Times New Roman"/>
                <w:b w:val="0"/>
                <w:i w:val="0"/>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14:paraId="6961DDF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9BCA36D">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5EC1C3A4">
            <w:pPr>
              <w:spacing w:before="0" w:after="0" w:line="276" w:lineRule="auto"/>
              <w:ind w:left="135"/>
              <w:jc w:val="center"/>
            </w:pPr>
          </w:p>
        </w:tc>
        <w:tc>
          <w:tcPr>
            <w:tcW w:w="1157" w:type="dxa"/>
            <w:tcMar>
              <w:top w:w="50" w:type="dxa"/>
              <w:left w:w="100" w:type="dxa"/>
            </w:tcMar>
            <w:vAlign w:val="center"/>
          </w:tcPr>
          <w:p w14:paraId="5A689704">
            <w:pPr>
              <w:spacing w:before="0" w:after="0"/>
              <w:ind w:left="135"/>
              <w:jc w:val="left"/>
            </w:pPr>
          </w:p>
        </w:tc>
        <w:tc>
          <w:tcPr>
            <w:tcW w:w="1981" w:type="dxa"/>
            <w:tcMar>
              <w:top w:w="50" w:type="dxa"/>
              <w:left w:w="100" w:type="dxa"/>
            </w:tcMar>
            <w:vAlign w:val="center"/>
          </w:tcPr>
          <w:p w14:paraId="72278047">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14C40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245C1B">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4FA07FAA">
            <w:pPr>
              <w:spacing w:before="0" w:after="0"/>
              <w:ind w:left="135"/>
              <w:jc w:val="left"/>
            </w:pPr>
            <w:r>
              <w:rPr>
                <w:rFonts w:ascii="Times New Roman" w:hAnsi="Times New Roman"/>
                <w:b w:val="0"/>
                <w:i w:val="0"/>
                <w:color w:val="000000"/>
                <w:sz w:val="24"/>
              </w:rPr>
              <w:t>Составление выставки «Произведения А.С. Пушкина»</w:t>
            </w:r>
          </w:p>
        </w:tc>
        <w:tc>
          <w:tcPr>
            <w:tcW w:w="834" w:type="dxa"/>
            <w:tcMar>
              <w:top w:w="50" w:type="dxa"/>
              <w:left w:w="100" w:type="dxa"/>
            </w:tcMar>
            <w:vAlign w:val="center"/>
          </w:tcPr>
          <w:p w14:paraId="6ED1B24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A38575">
            <w:pPr>
              <w:spacing w:before="0" w:after="0" w:line="276" w:lineRule="auto"/>
              <w:ind w:left="135"/>
              <w:jc w:val="center"/>
            </w:pPr>
          </w:p>
        </w:tc>
        <w:tc>
          <w:tcPr>
            <w:tcW w:w="1631" w:type="dxa"/>
            <w:tcMar>
              <w:top w:w="50" w:type="dxa"/>
              <w:left w:w="100" w:type="dxa"/>
            </w:tcMar>
            <w:vAlign w:val="center"/>
          </w:tcPr>
          <w:p w14:paraId="4F68ADED">
            <w:pPr>
              <w:spacing w:before="0" w:after="0" w:line="276" w:lineRule="auto"/>
              <w:ind w:left="135"/>
              <w:jc w:val="center"/>
            </w:pPr>
          </w:p>
        </w:tc>
        <w:tc>
          <w:tcPr>
            <w:tcW w:w="1157" w:type="dxa"/>
            <w:tcMar>
              <w:top w:w="50" w:type="dxa"/>
              <w:left w:w="100" w:type="dxa"/>
            </w:tcMar>
            <w:vAlign w:val="center"/>
          </w:tcPr>
          <w:p w14:paraId="36E962EF">
            <w:pPr>
              <w:spacing w:before="0" w:after="0"/>
              <w:ind w:left="135"/>
              <w:jc w:val="left"/>
            </w:pPr>
          </w:p>
        </w:tc>
        <w:tc>
          <w:tcPr>
            <w:tcW w:w="1981" w:type="dxa"/>
            <w:tcMar>
              <w:top w:w="50" w:type="dxa"/>
              <w:left w:w="100" w:type="dxa"/>
            </w:tcMar>
            <w:vAlign w:val="center"/>
          </w:tcPr>
          <w:p w14:paraId="6B772A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"https://m.edsoo.ru/f2a0a7f4" \h </w:instrText>
            </w:r>
            <w:r>
              <w:fldChar w:fldCharType="separate"/>
            </w:r>
            <w:r>
              <w:rPr>
                <w:rFonts w:ascii="Times New Roman" w:hAnsi="Times New Roman"/>
                <w:b w:val="0"/>
                <w:i w:val="0"/>
                <w:color w:val="0000FF"/>
                <w:sz w:val="22"/>
                <w:u w:val="single"/>
              </w:rPr>
              <w:t>https://m.edsoo.ru/f2a0a7f4</w:t>
            </w:r>
            <w:r>
              <w:rPr>
                <w:rFonts w:ascii="Times New Roman" w:hAnsi="Times New Roman"/>
                <w:b w:val="0"/>
                <w:i w:val="0"/>
                <w:color w:val="0000FF"/>
                <w:sz w:val="22"/>
                <w:u w:val="single"/>
              </w:rPr>
              <w:fldChar w:fldCharType="end"/>
            </w:r>
          </w:p>
        </w:tc>
      </w:tr>
      <w:tr w14:paraId="5E637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1718917">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60C63D29">
            <w:pPr>
              <w:spacing w:before="0" w:after="0"/>
              <w:ind w:left="135"/>
              <w:jc w:val="left"/>
            </w:pPr>
            <w:r>
              <w:rPr>
                <w:rFonts w:ascii="Times New Roman" w:hAnsi="Times New Roman"/>
                <w:b w:val="0"/>
                <w:i w:val="0"/>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14:paraId="0DC1261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E02111">
            <w:pPr>
              <w:spacing w:before="0" w:after="0" w:line="276" w:lineRule="auto"/>
              <w:ind w:left="135"/>
              <w:jc w:val="center"/>
            </w:pPr>
          </w:p>
        </w:tc>
        <w:tc>
          <w:tcPr>
            <w:tcW w:w="1631" w:type="dxa"/>
            <w:tcMar>
              <w:top w:w="50" w:type="dxa"/>
              <w:left w:w="100" w:type="dxa"/>
            </w:tcMar>
            <w:vAlign w:val="center"/>
          </w:tcPr>
          <w:p w14:paraId="587E3072">
            <w:pPr>
              <w:spacing w:before="0" w:after="0" w:line="276" w:lineRule="auto"/>
              <w:ind w:left="135"/>
              <w:jc w:val="center"/>
            </w:pPr>
          </w:p>
        </w:tc>
        <w:tc>
          <w:tcPr>
            <w:tcW w:w="1157" w:type="dxa"/>
            <w:tcMar>
              <w:top w:w="50" w:type="dxa"/>
              <w:left w:w="100" w:type="dxa"/>
            </w:tcMar>
            <w:vAlign w:val="center"/>
          </w:tcPr>
          <w:p w14:paraId="07C2347D">
            <w:pPr>
              <w:spacing w:before="0" w:after="0"/>
              <w:ind w:left="135"/>
              <w:jc w:val="left"/>
            </w:pPr>
          </w:p>
        </w:tc>
        <w:tc>
          <w:tcPr>
            <w:tcW w:w="1981" w:type="dxa"/>
            <w:tcMar>
              <w:top w:w="50" w:type="dxa"/>
              <w:left w:w="100" w:type="dxa"/>
            </w:tcMar>
            <w:vAlign w:val="center"/>
          </w:tcPr>
          <w:p w14:paraId="68FB6C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"https://m.edsoo.ru/f29f9558" \h </w:instrText>
            </w:r>
            <w:r>
              <w:fldChar w:fldCharType="separate"/>
            </w:r>
            <w:r>
              <w:rPr>
                <w:rFonts w:ascii="Times New Roman" w:hAnsi="Times New Roman"/>
                <w:b w:val="0"/>
                <w:i w:val="0"/>
                <w:color w:val="0000FF"/>
                <w:sz w:val="22"/>
                <w:u w:val="single"/>
              </w:rPr>
              <w:t>https://m.edsoo.ru/f29f9558</w:t>
            </w:r>
            <w:r>
              <w:rPr>
                <w:rFonts w:ascii="Times New Roman" w:hAnsi="Times New Roman"/>
                <w:b w:val="0"/>
                <w:i w:val="0"/>
                <w:color w:val="0000FF"/>
                <w:sz w:val="22"/>
                <w:u w:val="single"/>
              </w:rPr>
              <w:fldChar w:fldCharType="end"/>
            </w:r>
          </w:p>
        </w:tc>
      </w:tr>
      <w:tr w14:paraId="6FD54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5227AE">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6F72F5F8">
            <w:pPr>
              <w:spacing w:before="0" w:after="0"/>
              <w:ind w:left="135"/>
              <w:jc w:val="left"/>
            </w:pPr>
            <w:r>
              <w:rPr>
                <w:rFonts w:ascii="Times New Roman" w:hAnsi="Times New Roman"/>
                <w:b w:val="0"/>
                <w:i w:val="0"/>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14:paraId="440AD75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7F184C2">
            <w:pPr>
              <w:spacing w:before="0" w:after="0" w:line="276" w:lineRule="auto"/>
              <w:ind w:left="135"/>
              <w:jc w:val="center"/>
            </w:pPr>
          </w:p>
        </w:tc>
        <w:tc>
          <w:tcPr>
            <w:tcW w:w="1631" w:type="dxa"/>
            <w:tcMar>
              <w:top w:w="50" w:type="dxa"/>
              <w:left w:w="100" w:type="dxa"/>
            </w:tcMar>
            <w:vAlign w:val="center"/>
          </w:tcPr>
          <w:p w14:paraId="712DC3FB">
            <w:pPr>
              <w:spacing w:before="0" w:after="0" w:line="276" w:lineRule="auto"/>
              <w:ind w:left="135"/>
              <w:jc w:val="center"/>
            </w:pPr>
          </w:p>
        </w:tc>
        <w:tc>
          <w:tcPr>
            <w:tcW w:w="1157" w:type="dxa"/>
            <w:tcMar>
              <w:top w:w="50" w:type="dxa"/>
              <w:left w:w="100" w:type="dxa"/>
            </w:tcMar>
            <w:vAlign w:val="center"/>
          </w:tcPr>
          <w:p w14:paraId="65F32CA8">
            <w:pPr>
              <w:spacing w:before="0" w:after="0"/>
              <w:ind w:left="135"/>
              <w:jc w:val="left"/>
            </w:pPr>
          </w:p>
        </w:tc>
        <w:tc>
          <w:tcPr>
            <w:tcW w:w="1981" w:type="dxa"/>
            <w:tcMar>
              <w:top w:w="50" w:type="dxa"/>
              <w:left w:w="100" w:type="dxa"/>
            </w:tcMar>
            <w:vAlign w:val="center"/>
          </w:tcPr>
          <w:p w14:paraId="566CE0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"https://m.edsoo.ru/f29f9418" \h </w:instrText>
            </w:r>
            <w:r>
              <w:fldChar w:fldCharType="separate"/>
            </w:r>
            <w:r>
              <w:rPr>
                <w:rFonts w:ascii="Times New Roman" w:hAnsi="Times New Roman"/>
                <w:b w:val="0"/>
                <w:i w:val="0"/>
                <w:color w:val="0000FF"/>
                <w:sz w:val="22"/>
                <w:u w:val="single"/>
              </w:rPr>
              <w:t>https://m.edsoo.ru/f29f9418</w:t>
            </w:r>
            <w:r>
              <w:rPr>
                <w:rFonts w:ascii="Times New Roman" w:hAnsi="Times New Roman"/>
                <w:b w:val="0"/>
                <w:i w:val="0"/>
                <w:color w:val="0000FF"/>
                <w:sz w:val="22"/>
                <w:u w:val="single"/>
              </w:rPr>
              <w:fldChar w:fldCharType="end"/>
            </w:r>
          </w:p>
        </w:tc>
      </w:tr>
      <w:tr w14:paraId="25475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82E06C0">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08B33909">
            <w:pPr>
              <w:spacing w:before="0" w:after="0"/>
              <w:ind w:left="135"/>
              <w:jc w:val="left"/>
            </w:pPr>
            <w:r>
              <w:rPr>
                <w:rFonts w:ascii="Times New Roman" w:hAnsi="Times New Roman"/>
                <w:b w:val="0"/>
                <w:i w:val="0"/>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14:paraId="02B6B83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E8EAB5">
            <w:pPr>
              <w:spacing w:before="0" w:after="0" w:line="276" w:lineRule="auto"/>
              <w:ind w:left="135"/>
              <w:jc w:val="center"/>
            </w:pPr>
          </w:p>
        </w:tc>
        <w:tc>
          <w:tcPr>
            <w:tcW w:w="1631" w:type="dxa"/>
            <w:tcMar>
              <w:top w:w="50" w:type="dxa"/>
              <w:left w:w="100" w:type="dxa"/>
            </w:tcMar>
            <w:vAlign w:val="center"/>
          </w:tcPr>
          <w:p w14:paraId="741DE7B6">
            <w:pPr>
              <w:spacing w:before="0" w:after="0" w:line="276" w:lineRule="auto"/>
              <w:ind w:left="135"/>
              <w:jc w:val="center"/>
            </w:pPr>
          </w:p>
        </w:tc>
        <w:tc>
          <w:tcPr>
            <w:tcW w:w="1157" w:type="dxa"/>
            <w:tcMar>
              <w:top w:w="50" w:type="dxa"/>
              <w:left w:w="100" w:type="dxa"/>
            </w:tcMar>
            <w:vAlign w:val="center"/>
          </w:tcPr>
          <w:p w14:paraId="507C1AED">
            <w:pPr>
              <w:spacing w:before="0" w:after="0"/>
              <w:ind w:left="135"/>
              <w:jc w:val="left"/>
            </w:pPr>
          </w:p>
        </w:tc>
        <w:tc>
          <w:tcPr>
            <w:tcW w:w="1981" w:type="dxa"/>
            <w:tcMar>
              <w:top w:w="50" w:type="dxa"/>
              <w:left w:w="100" w:type="dxa"/>
            </w:tcMar>
            <w:vAlign w:val="center"/>
          </w:tcPr>
          <w:p w14:paraId="3E102F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"https://m.edsoo.ru/f29f9710" \h </w:instrText>
            </w:r>
            <w:r>
              <w:fldChar w:fldCharType="separate"/>
            </w:r>
            <w:r>
              <w:rPr>
                <w:rFonts w:ascii="Times New Roman" w:hAnsi="Times New Roman"/>
                <w:b w:val="0"/>
                <w:i w:val="0"/>
                <w:color w:val="0000FF"/>
                <w:sz w:val="22"/>
                <w:u w:val="single"/>
              </w:rPr>
              <w:t>https://m.edsoo.ru/f29f9710</w:t>
            </w:r>
            <w:r>
              <w:rPr>
                <w:rFonts w:ascii="Times New Roman" w:hAnsi="Times New Roman"/>
                <w:b w:val="0"/>
                <w:i w:val="0"/>
                <w:color w:val="0000FF"/>
                <w:sz w:val="22"/>
                <w:u w:val="single"/>
              </w:rPr>
              <w:fldChar w:fldCharType="end"/>
            </w:r>
          </w:p>
        </w:tc>
      </w:tr>
      <w:tr w14:paraId="7CED5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FB2F4D3">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77C70C11">
            <w:pPr>
              <w:spacing w:before="0" w:after="0"/>
              <w:ind w:left="135"/>
              <w:jc w:val="left"/>
            </w:pPr>
            <w:r>
              <w:rPr>
                <w:rFonts w:ascii="Times New Roman" w:hAnsi="Times New Roman"/>
                <w:b w:val="0"/>
                <w:i w:val="0"/>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14:paraId="53534D0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5A834C8">
            <w:pPr>
              <w:spacing w:before="0" w:after="0" w:line="276" w:lineRule="auto"/>
              <w:ind w:left="135"/>
              <w:jc w:val="center"/>
            </w:pPr>
          </w:p>
        </w:tc>
        <w:tc>
          <w:tcPr>
            <w:tcW w:w="1631" w:type="dxa"/>
            <w:tcMar>
              <w:top w:w="50" w:type="dxa"/>
              <w:left w:w="100" w:type="dxa"/>
            </w:tcMar>
            <w:vAlign w:val="center"/>
          </w:tcPr>
          <w:p w14:paraId="48245482">
            <w:pPr>
              <w:spacing w:before="0" w:after="0" w:line="276" w:lineRule="auto"/>
              <w:ind w:left="135"/>
              <w:jc w:val="center"/>
            </w:pPr>
          </w:p>
        </w:tc>
        <w:tc>
          <w:tcPr>
            <w:tcW w:w="1157" w:type="dxa"/>
            <w:tcMar>
              <w:top w:w="50" w:type="dxa"/>
              <w:left w:w="100" w:type="dxa"/>
            </w:tcMar>
            <w:vAlign w:val="center"/>
          </w:tcPr>
          <w:p w14:paraId="41DC7D85">
            <w:pPr>
              <w:spacing w:before="0" w:after="0"/>
              <w:ind w:left="135"/>
              <w:jc w:val="left"/>
            </w:pPr>
          </w:p>
        </w:tc>
        <w:tc>
          <w:tcPr>
            <w:tcW w:w="1981" w:type="dxa"/>
            <w:tcMar>
              <w:top w:w="50" w:type="dxa"/>
              <w:left w:w="100" w:type="dxa"/>
            </w:tcMar>
            <w:vAlign w:val="center"/>
          </w:tcPr>
          <w:p w14:paraId="6BBC0F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"https://m.edsoo.ru/f29f983c" \h </w:instrText>
            </w:r>
            <w:r>
              <w:fldChar w:fldCharType="separate"/>
            </w:r>
            <w:r>
              <w:rPr>
                <w:rFonts w:ascii="Times New Roman" w:hAnsi="Times New Roman"/>
                <w:b w:val="0"/>
                <w:i w:val="0"/>
                <w:color w:val="0000FF"/>
                <w:sz w:val="22"/>
                <w:u w:val="single"/>
              </w:rPr>
              <w:t>https://m.edsoo.ru/f29f983c</w:t>
            </w:r>
            <w:r>
              <w:rPr>
                <w:rFonts w:ascii="Times New Roman" w:hAnsi="Times New Roman"/>
                <w:b w:val="0"/>
                <w:i w:val="0"/>
                <w:color w:val="0000FF"/>
                <w:sz w:val="22"/>
                <w:u w:val="single"/>
              </w:rPr>
              <w:fldChar w:fldCharType="end"/>
            </w:r>
          </w:p>
        </w:tc>
      </w:tr>
      <w:tr w14:paraId="7B57E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FE56558">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64669913">
            <w:pPr>
              <w:spacing w:before="0" w:after="0"/>
              <w:ind w:left="135"/>
              <w:jc w:val="left"/>
            </w:pPr>
            <w:r>
              <w:rPr>
                <w:rFonts w:ascii="Times New Roman" w:hAnsi="Times New Roman"/>
                <w:b w:val="0"/>
                <w:i w:val="0"/>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14:paraId="1EE05C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5AECF84">
            <w:pPr>
              <w:spacing w:before="0" w:after="0" w:line="276" w:lineRule="auto"/>
              <w:ind w:left="135"/>
              <w:jc w:val="center"/>
            </w:pPr>
          </w:p>
        </w:tc>
        <w:tc>
          <w:tcPr>
            <w:tcW w:w="1631" w:type="dxa"/>
            <w:tcMar>
              <w:top w:w="50" w:type="dxa"/>
              <w:left w:w="100" w:type="dxa"/>
            </w:tcMar>
            <w:vAlign w:val="center"/>
          </w:tcPr>
          <w:p w14:paraId="41D8EBC2">
            <w:pPr>
              <w:spacing w:before="0" w:after="0" w:line="276" w:lineRule="auto"/>
              <w:ind w:left="135"/>
              <w:jc w:val="center"/>
            </w:pPr>
          </w:p>
        </w:tc>
        <w:tc>
          <w:tcPr>
            <w:tcW w:w="1157" w:type="dxa"/>
            <w:tcMar>
              <w:top w:w="50" w:type="dxa"/>
              <w:left w:w="100" w:type="dxa"/>
            </w:tcMar>
            <w:vAlign w:val="center"/>
          </w:tcPr>
          <w:p w14:paraId="2E65D3D5">
            <w:pPr>
              <w:spacing w:before="0" w:after="0"/>
              <w:ind w:left="135"/>
              <w:jc w:val="left"/>
            </w:pPr>
          </w:p>
        </w:tc>
        <w:tc>
          <w:tcPr>
            <w:tcW w:w="1981" w:type="dxa"/>
            <w:tcMar>
              <w:top w:w="50" w:type="dxa"/>
              <w:left w:w="100" w:type="dxa"/>
            </w:tcMar>
            <w:vAlign w:val="center"/>
          </w:tcPr>
          <w:p w14:paraId="51552E3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DD4D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39363C">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440ED69D">
            <w:pPr>
              <w:spacing w:before="0" w:after="0"/>
              <w:ind w:left="135"/>
              <w:jc w:val="left"/>
            </w:pPr>
            <w:r>
              <w:rPr>
                <w:rFonts w:ascii="Times New Roman" w:hAnsi="Times New Roman"/>
                <w:b w:val="0"/>
                <w:i w:val="0"/>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14:paraId="5B38F3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6283603">
            <w:pPr>
              <w:spacing w:before="0" w:after="0" w:line="276" w:lineRule="auto"/>
              <w:ind w:left="135"/>
              <w:jc w:val="center"/>
            </w:pPr>
          </w:p>
        </w:tc>
        <w:tc>
          <w:tcPr>
            <w:tcW w:w="1631" w:type="dxa"/>
            <w:tcMar>
              <w:top w:w="50" w:type="dxa"/>
              <w:left w:w="100" w:type="dxa"/>
            </w:tcMar>
            <w:vAlign w:val="center"/>
          </w:tcPr>
          <w:p w14:paraId="4AFEA98C">
            <w:pPr>
              <w:spacing w:before="0" w:after="0" w:line="276" w:lineRule="auto"/>
              <w:ind w:left="135"/>
              <w:jc w:val="center"/>
            </w:pPr>
          </w:p>
        </w:tc>
        <w:tc>
          <w:tcPr>
            <w:tcW w:w="1157" w:type="dxa"/>
            <w:tcMar>
              <w:top w:w="50" w:type="dxa"/>
              <w:left w:w="100" w:type="dxa"/>
            </w:tcMar>
            <w:vAlign w:val="center"/>
          </w:tcPr>
          <w:p w14:paraId="0AF7BBC4">
            <w:pPr>
              <w:spacing w:before="0" w:after="0"/>
              <w:ind w:left="135"/>
              <w:jc w:val="left"/>
            </w:pPr>
          </w:p>
        </w:tc>
        <w:tc>
          <w:tcPr>
            <w:tcW w:w="1981" w:type="dxa"/>
            <w:tcMar>
              <w:top w:w="50" w:type="dxa"/>
              <w:left w:w="100" w:type="dxa"/>
            </w:tcMar>
            <w:vAlign w:val="center"/>
          </w:tcPr>
          <w:p w14:paraId="2009878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61EFC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7670C0">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069A9212">
            <w:pPr>
              <w:spacing w:before="0" w:after="0"/>
              <w:ind w:left="135"/>
              <w:jc w:val="left"/>
            </w:pPr>
            <w:r>
              <w:rPr>
                <w:rFonts w:ascii="Times New Roman" w:hAnsi="Times New Roman"/>
                <w:b w:val="0"/>
                <w:i w:val="0"/>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14:paraId="3E4084B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5031BD3">
            <w:pPr>
              <w:spacing w:before="0" w:after="0" w:line="276" w:lineRule="auto"/>
              <w:ind w:left="135"/>
              <w:jc w:val="center"/>
            </w:pPr>
          </w:p>
        </w:tc>
        <w:tc>
          <w:tcPr>
            <w:tcW w:w="1631" w:type="dxa"/>
            <w:tcMar>
              <w:top w:w="50" w:type="dxa"/>
              <w:left w:w="100" w:type="dxa"/>
            </w:tcMar>
            <w:vAlign w:val="center"/>
          </w:tcPr>
          <w:p w14:paraId="51CC2C7D">
            <w:pPr>
              <w:spacing w:before="0" w:after="0" w:line="276" w:lineRule="auto"/>
              <w:ind w:left="135"/>
              <w:jc w:val="center"/>
            </w:pPr>
          </w:p>
        </w:tc>
        <w:tc>
          <w:tcPr>
            <w:tcW w:w="1157" w:type="dxa"/>
            <w:tcMar>
              <w:top w:w="50" w:type="dxa"/>
              <w:left w:w="100" w:type="dxa"/>
            </w:tcMar>
            <w:vAlign w:val="center"/>
          </w:tcPr>
          <w:p w14:paraId="7A81ACDC">
            <w:pPr>
              <w:spacing w:before="0" w:after="0"/>
              <w:ind w:left="135"/>
              <w:jc w:val="left"/>
            </w:pPr>
          </w:p>
        </w:tc>
        <w:tc>
          <w:tcPr>
            <w:tcW w:w="1981" w:type="dxa"/>
            <w:tcMar>
              <w:top w:w="50" w:type="dxa"/>
              <w:left w:w="100" w:type="dxa"/>
            </w:tcMar>
            <w:vAlign w:val="center"/>
          </w:tcPr>
          <w:p w14:paraId="105BEFA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2BDF1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0125135">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1FE662B7">
            <w:pPr>
              <w:spacing w:before="0" w:after="0"/>
              <w:ind w:left="135"/>
              <w:jc w:val="left"/>
            </w:pPr>
            <w:r>
              <w:rPr>
                <w:rFonts w:ascii="Times New Roman" w:hAnsi="Times New Roman"/>
                <w:b w:val="0"/>
                <w:i w:val="0"/>
                <w:color w:val="000000"/>
                <w:sz w:val="24"/>
              </w:rPr>
              <w:t>Тематика авторских стихотворных сказок</w:t>
            </w:r>
          </w:p>
        </w:tc>
        <w:tc>
          <w:tcPr>
            <w:tcW w:w="834" w:type="dxa"/>
            <w:tcMar>
              <w:top w:w="50" w:type="dxa"/>
              <w:left w:w="100" w:type="dxa"/>
            </w:tcMar>
            <w:vAlign w:val="center"/>
          </w:tcPr>
          <w:p w14:paraId="5BB98A7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9C268F">
            <w:pPr>
              <w:spacing w:before="0" w:after="0" w:line="276" w:lineRule="auto"/>
              <w:ind w:left="135"/>
              <w:jc w:val="center"/>
            </w:pPr>
          </w:p>
        </w:tc>
        <w:tc>
          <w:tcPr>
            <w:tcW w:w="1631" w:type="dxa"/>
            <w:tcMar>
              <w:top w:w="50" w:type="dxa"/>
              <w:left w:w="100" w:type="dxa"/>
            </w:tcMar>
            <w:vAlign w:val="center"/>
          </w:tcPr>
          <w:p w14:paraId="29FC8794">
            <w:pPr>
              <w:spacing w:before="0" w:after="0" w:line="276" w:lineRule="auto"/>
              <w:ind w:left="135"/>
              <w:jc w:val="center"/>
            </w:pPr>
          </w:p>
        </w:tc>
        <w:tc>
          <w:tcPr>
            <w:tcW w:w="1157" w:type="dxa"/>
            <w:tcMar>
              <w:top w:w="50" w:type="dxa"/>
              <w:left w:w="100" w:type="dxa"/>
            </w:tcMar>
            <w:vAlign w:val="center"/>
          </w:tcPr>
          <w:p w14:paraId="50488EFE">
            <w:pPr>
              <w:spacing w:before="0" w:after="0"/>
              <w:ind w:left="135"/>
              <w:jc w:val="left"/>
            </w:pPr>
          </w:p>
        </w:tc>
        <w:tc>
          <w:tcPr>
            <w:tcW w:w="1981" w:type="dxa"/>
            <w:tcMar>
              <w:top w:w="50" w:type="dxa"/>
              <w:left w:w="100" w:type="dxa"/>
            </w:tcMar>
            <w:vAlign w:val="center"/>
          </w:tcPr>
          <w:p w14:paraId="3BEF05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"https://m.edsoo.ru/f2a0c00e" \h </w:instrText>
            </w:r>
            <w:r>
              <w:fldChar w:fldCharType="separate"/>
            </w:r>
            <w:r>
              <w:rPr>
                <w:rFonts w:ascii="Times New Roman" w:hAnsi="Times New Roman"/>
                <w:b w:val="0"/>
                <w:i w:val="0"/>
                <w:color w:val="0000FF"/>
                <w:sz w:val="22"/>
                <w:u w:val="single"/>
              </w:rPr>
              <w:t>https://m.edsoo.ru/f2a0c00e</w:t>
            </w:r>
            <w:r>
              <w:rPr>
                <w:rFonts w:ascii="Times New Roman" w:hAnsi="Times New Roman"/>
                <w:b w:val="0"/>
                <w:i w:val="0"/>
                <w:color w:val="0000FF"/>
                <w:sz w:val="22"/>
                <w:u w:val="single"/>
              </w:rPr>
              <w:fldChar w:fldCharType="end"/>
            </w:r>
          </w:p>
        </w:tc>
      </w:tr>
      <w:tr w14:paraId="17073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803DD9">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05E8E65A">
            <w:pPr>
              <w:spacing w:before="0" w:after="0"/>
              <w:ind w:left="135"/>
              <w:jc w:val="left"/>
            </w:pPr>
            <w:r>
              <w:rPr>
                <w:rFonts w:ascii="Times New Roman" w:hAnsi="Times New Roman"/>
                <w:b w:val="0"/>
                <w:i w:val="0"/>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14:paraId="3896539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04BB90D">
            <w:pPr>
              <w:spacing w:before="0" w:after="0" w:line="276" w:lineRule="auto"/>
              <w:ind w:left="135"/>
              <w:jc w:val="center"/>
            </w:pPr>
          </w:p>
        </w:tc>
        <w:tc>
          <w:tcPr>
            <w:tcW w:w="1631" w:type="dxa"/>
            <w:tcMar>
              <w:top w:w="50" w:type="dxa"/>
              <w:left w:w="100" w:type="dxa"/>
            </w:tcMar>
            <w:vAlign w:val="center"/>
          </w:tcPr>
          <w:p w14:paraId="096C11FA">
            <w:pPr>
              <w:spacing w:before="0" w:after="0" w:line="276" w:lineRule="auto"/>
              <w:ind w:left="135"/>
              <w:jc w:val="center"/>
            </w:pPr>
          </w:p>
        </w:tc>
        <w:tc>
          <w:tcPr>
            <w:tcW w:w="1157" w:type="dxa"/>
            <w:tcMar>
              <w:top w:w="50" w:type="dxa"/>
              <w:left w:w="100" w:type="dxa"/>
            </w:tcMar>
            <w:vAlign w:val="center"/>
          </w:tcPr>
          <w:p w14:paraId="4232675A">
            <w:pPr>
              <w:spacing w:before="0" w:after="0"/>
              <w:ind w:left="135"/>
              <w:jc w:val="left"/>
            </w:pPr>
          </w:p>
        </w:tc>
        <w:tc>
          <w:tcPr>
            <w:tcW w:w="1981" w:type="dxa"/>
            <w:tcMar>
              <w:top w:w="50" w:type="dxa"/>
              <w:left w:w="100" w:type="dxa"/>
            </w:tcMar>
            <w:vAlign w:val="center"/>
          </w:tcPr>
          <w:p w14:paraId="246FB74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67EA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19F1699">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6B991D21">
            <w:pPr>
              <w:spacing w:before="0" w:after="0"/>
              <w:ind w:left="135"/>
              <w:jc w:val="left"/>
            </w:pPr>
            <w:r>
              <w:rPr>
                <w:rFonts w:ascii="Times New Roman" w:hAnsi="Times New Roman"/>
                <w:b w:val="0"/>
                <w:i w:val="0"/>
                <w:color w:val="000000"/>
                <w:sz w:val="24"/>
              </w:rPr>
              <w:t>Народные образы героев сказа П.П.Бажова «Серебряное копытце»</w:t>
            </w:r>
          </w:p>
        </w:tc>
        <w:tc>
          <w:tcPr>
            <w:tcW w:w="834" w:type="dxa"/>
            <w:tcMar>
              <w:top w:w="50" w:type="dxa"/>
              <w:left w:w="100" w:type="dxa"/>
            </w:tcMar>
            <w:vAlign w:val="center"/>
          </w:tcPr>
          <w:p w14:paraId="195102B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7F4A01">
            <w:pPr>
              <w:spacing w:before="0" w:after="0" w:line="276" w:lineRule="auto"/>
              <w:ind w:left="135"/>
              <w:jc w:val="center"/>
            </w:pPr>
          </w:p>
        </w:tc>
        <w:tc>
          <w:tcPr>
            <w:tcW w:w="1631" w:type="dxa"/>
            <w:tcMar>
              <w:top w:w="50" w:type="dxa"/>
              <w:left w:w="100" w:type="dxa"/>
            </w:tcMar>
            <w:vAlign w:val="center"/>
          </w:tcPr>
          <w:p w14:paraId="197C9EED">
            <w:pPr>
              <w:spacing w:before="0" w:after="0" w:line="276" w:lineRule="auto"/>
              <w:ind w:left="135"/>
              <w:jc w:val="center"/>
            </w:pPr>
          </w:p>
        </w:tc>
        <w:tc>
          <w:tcPr>
            <w:tcW w:w="1157" w:type="dxa"/>
            <w:tcMar>
              <w:top w:w="50" w:type="dxa"/>
              <w:left w:w="100" w:type="dxa"/>
            </w:tcMar>
            <w:vAlign w:val="center"/>
          </w:tcPr>
          <w:p w14:paraId="39CD1D7A">
            <w:pPr>
              <w:spacing w:before="0" w:after="0"/>
              <w:ind w:left="135"/>
              <w:jc w:val="left"/>
            </w:pPr>
          </w:p>
        </w:tc>
        <w:tc>
          <w:tcPr>
            <w:tcW w:w="1981" w:type="dxa"/>
            <w:tcMar>
              <w:top w:w="50" w:type="dxa"/>
              <w:left w:w="100" w:type="dxa"/>
            </w:tcMar>
            <w:vAlign w:val="center"/>
          </w:tcPr>
          <w:p w14:paraId="60428FE6">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80AE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49639D">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3F55E69C">
            <w:pPr>
              <w:spacing w:before="0" w:after="0"/>
              <w:ind w:left="135"/>
              <w:jc w:val="left"/>
            </w:pPr>
            <w:r>
              <w:rPr>
                <w:rFonts w:ascii="Times New Roman" w:hAnsi="Times New Roman"/>
                <w:b w:val="0"/>
                <w:i w:val="0"/>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14:paraId="44AF5E8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E3AEB4">
            <w:pPr>
              <w:spacing w:before="0" w:after="0" w:line="276" w:lineRule="auto"/>
              <w:ind w:left="135"/>
              <w:jc w:val="center"/>
            </w:pPr>
          </w:p>
        </w:tc>
        <w:tc>
          <w:tcPr>
            <w:tcW w:w="1631" w:type="dxa"/>
            <w:tcMar>
              <w:top w:w="50" w:type="dxa"/>
              <w:left w:w="100" w:type="dxa"/>
            </w:tcMar>
            <w:vAlign w:val="center"/>
          </w:tcPr>
          <w:p w14:paraId="413C7238">
            <w:pPr>
              <w:spacing w:before="0" w:after="0" w:line="276" w:lineRule="auto"/>
              <w:ind w:left="135"/>
              <w:jc w:val="center"/>
            </w:pPr>
          </w:p>
        </w:tc>
        <w:tc>
          <w:tcPr>
            <w:tcW w:w="1157" w:type="dxa"/>
            <w:tcMar>
              <w:top w:w="50" w:type="dxa"/>
              <w:left w:w="100" w:type="dxa"/>
            </w:tcMar>
            <w:vAlign w:val="center"/>
          </w:tcPr>
          <w:p w14:paraId="104E2838">
            <w:pPr>
              <w:spacing w:before="0" w:after="0"/>
              <w:ind w:left="135"/>
              <w:jc w:val="left"/>
            </w:pPr>
          </w:p>
        </w:tc>
        <w:tc>
          <w:tcPr>
            <w:tcW w:w="1981" w:type="dxa"/>
            <w:tcMar>
              <w:top w:w="50" w:type="dxa"/>
              <w:left w:w="100" w:type="dxa"/>
            </w:tcMar>
            <w:vAlign w:val="center"/>
          </w:tcPr>
          <w:p w14:paraId="739E4670">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5657F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33D6707">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678F8540">
            <w:pPr>
              <w:spacing w:before="0" w:after="0"/>
              <w:ind w:left="135"/>
              <w:jc w:val="left"/>
            </w:pPr>
            <w:r>
              <w:rPr>
                <w:rFonts w:ascii="Times New Roman" w:hAnsi="Times New Roman"/>
                <w:b w:val="0"/>
                <w:i w:val="0"/>
                <w:color w:val="000000"/>
                <w:sz w:val="24"/>
              </w:rPr>
              <w:t>Иллюстрации как отражение сюжета сказов П.П.Бажова</w:t>
            </w:r>
          </w:p>
        </w:tc>
        <w:tc>
          <w:tcPr>
            <w:tcW w:w="834" w:type="dxa"/>
            <w:tcMar>
              <w:top w:w="50" w:type="dxa"/>
              <w:left w:w="100" w:type="dxa"/>
            </w:tcMar>
            <w:vAlign w:val="center"/>
          </w:tcPr>
          <w:p w14:paraId="06068C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4EC52B5">
            <w:pPr>
              <w:spacing w:before="0" w:after="0" w:line="276" w:lineRule="auto"/>
              <w:ind w:left="135"/>
              <w:jc w:val="center"/>
            </w:pPr>
          </w:p>
        </w:tc>
        <w:tc>
          <w:tcPr>
            <w:tcW w:w="1631" w:type="dxa"/>
            <w:tcMar>
              <w:top w:w="50" w:type="dxa"/>
              <w:left w:w="100" w:type="dxa"/>
            </w:tcMar>
            <w:vAlign w:val="center"/>
          </w:tcPr>
          <w:p w14:paraId="678414A2">
            <w:pPr>
              <w:spacing w:before="0" w:after="0" w:line="276" w:lineRule="auto"/>
              <w:ind w:left="135"/>
              <w:jc w:val="center"/>
            </w:pPr>
          </w:p>
        </w:tc>
        <w:tc>
          <w:tcPr>
            <w:tcW w:w="1157" w:type="dxa"/>
            <w:tcMar>
              <w:top w:w="50" w:type="dxa"/>
              <w:left w:w="100" w:type="dxa"/>
            </w:tcMar>
            <w:vAlign w:val="center"/>
          </w:tcPr>
          <w:p w14:paraId="52031E5C">
            <w:pPr>
              <w:spacing w:before="0" w:after="0"/>
              <w:ind w:left="135"/>
              <w:jc w:val="left"/>
            </w:pPr>
          </w:p>
        </w:tc>
        <w:tc>
          <w:tcPr>
            <w:tcW w:w="1981" w:type="dxa"/>
            <w:tcMar>
              <w:top w:w="50" w:type="dxa"/>
              <w:left w:w="100" w:type="dxa"/>
            </w:tcMar>
            <w:vAlign w:val="center"/>
          </w:tcPr>
          <w:p w14:paraId="5C47CA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"https://m.edsoo.ru/f2a0c34c" \h </w:instrText>
            </w:r>
            <w:r>
              <w:fldChar w:fldCharType="separate"/>
            </w:r>
            <w:r>
              <w:rPr>
                <w:rFonts w:ascii="Times New Roman" w:hAnsi="Times New Roman"/>
                <w:b w:val="0"/>
                <w:i w:val="0"/>
                <w:color w:val="0000FF"/>
                <w:sz w:val="22"/>
                <w:u w:val="single"/>
              </w:rPr>
              <w:t>https://m.edsoo.ru/f2a0c34c</w:t>
            </w:r>
            <w:r>
              <w:rPr>
                <w:rFonts w:ascii="Times New Roman" w:hAnsi="Times New Roman"/>
                <w:b w:val="0"/>
                <w:i w:val="0"/>
                <w:color w:val="0000FF"/>
                <w:sz w:val="22"/>
                <w:u w:val="single"/>
              </w:rPr>
              <w:fldChar w:fldCharType="end"/>
            </w:r>
          </w:p>
        </w:tc>
      </w:tr>
      <w:tr w14:paraId="264D2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CEF764">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4AD32473">
            <w:pPr>
              <w:spacing w:before="0" w:after="0"/>
              <w:ind w:left="135"/>
              <w:jc w:val="left"/>
            </w:pPr>
            <w:r>
              <w:rPr>
                <w:rFonts w:ascii="Times New Roman" w:hAnsi="Times New Roman"/>
                <w:b w:val="0"/>
                <w:i w:val="0"/>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14:paraId="70586BE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9C899E">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7F8B8006">
            <w:pPr>
              <w:spacing w:before="0" w:after="0" w:line="276" w:lineRule="auto"/>
              <w:ind w:left="135"/>
              <w:jc w:val="center"/>
            </w:pPr>
          </w:p>
        </w:tc>
        <w:tc>
          <w:tcPr>
            <w:tcW w:w="1157" w:type="dxa"/>
            <w:tcMar>
              <w:top w:w="50" w:type="dxa"/>
              <w:left w:w="100" w:type="dxa"/>
            </w:tcMar>
            <w:vAlign w:val="center"/>
          </w:tcPr>
          <w:p w14:paraId="225D3C6E">
            <w:pPr>
              <w:spacing w:before="0" w:after="0"/>
              <w:ind w:left="135"/>
              <w:jc w:val="left"/>
            </w:pPr>
          </w:p>
        </w:tc>
        <w:tc>
          <w:tcPr>
            <w:tcW w:w="1981" w:type="dxa"/>
            <w:tcMar>
              <w:top w:w="50" w:type="dxa"/>
              <w:left w:w="100" w:type="dxa"/>
            </w:tcMar>
            <w:vAlign w:val="center"/>
          </w:tcPr>
          <w:p w14:paraId="75F9C943">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7F198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670542">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5D3576A8">
            <w:pPr>
              <w:spacing w:before="0" w:after="0"/>
              <w:ind w:left="135"/>
              <w:jc w:val="left"/>
            </w:pPr>
            <w:r>
              <w:rPr>
                <w:rFonts w:ascii="Times New Roman" w:hAnsi="Times New Roman"/>
                <w:b w:val="0"/>
                <w:i w:val="0"/>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14:paraId="29E9906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67B0596">
            <w:pPr>
              <w:spacing w:before="0" w:after="0" w:line="276" w:lineRule="auto"/>
              <w:ind w:left="135"/>
              <w:jc w:val="center"/>
            </w:pPr>
          </w:p>
        </w:tc>
        <w:tc>
          <w:tcPr>
            <w:tcW w:w="1631" w:type="dxa"/>
            <w:tcMar>
              <w:top w:w="50" w:type="dxa"/>
              <w:left w:w="100" w:type="dxa"/>
            </w:tcMar>
            <w:vAlign w:val="center"/>
          </w:tcPr>
          <w:p w14:paraId="3E263CE8">
            <w:pPr>
              <w:spacing w:before="0" w:after="0" w:line="276" w:lineRule="auto"/>
              <w:ind w:left="135"/>
              <w:jc w:val="center"/>
            </w:pPr>
          </w:p>
        </w:tc>
        <w:tc>
          <w:tcPr>
            <w:tcW w:w="1157" w:type="dxa"/>
            <w:tcMar>
              <w:top w:w="50" w:type="dxa"/>
              <w:left w:w="100" w:type="dxa"/>
            </w:tcMar>
            <w:vAlign w:val="center"/>
          </w:tcPr>
          <w:p w14:paraId="009724CB">
            <w:pPr>
              <w:spacing w:before="0" w:after="0"/>
              <w:ind w:left="135"/>
              <w:jc w:val="left"/>
            </w:pPr>
          </w:p>
        </w:tc>
        <w:tc>
          <w:tcPr>
            <w:tcW w:w="1981" w:type="dxa"/>
            <w:tcMar>
              <w:top w:w="50" w:type="dxa"/>
              <w:left w:w="100" w:type="dxa"/>
            </w:tcMar>
            <w:vAlign w:val="center"/>
          </w:tcPr>
          <w:p w14:paraId="306142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"https://m.edsoo.ru/f29faec6" \h </w:instrText>
            </w:r>
            <w:r>
              <w:fldChar w:fldCharType="separate"/>
            </w:r>
            <w:r>
              <w:rPr>
                <w:rFonts w:ascii="Times New Roman" w:hAnsi="Times New Roman"/>
                <w:b w:val="0"/>
                <w:i w:val="0"/>
                <w:color w:val="0000FF"/>
                <w:sz w:val="22"/>
                <w:u w:val="single"/>
              </w:rPr>
              <w:t>https://m.edsoo.ru/f29faec6</w:t>
            </w:r>
            <w:r>
              <w:rPr>
                <w:rFonts w:ascii="Times New Roman" w:hAnsi="Times New Roman"/>
                <w:b w:val="0"/>
                <w:i w:val="0"/>
                <w:color w:val="0000FF"/>
                <w:sz w:val="22"/>
                <w:u w:val="single"/>
              </w:rPr>
              <w:fldChar w:fldCharType="end"/>
            </w:r>
          </w:p>
        </w:tc>
      </w:tr>
      <w:tr w14:paraId="32AD7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33CCC94">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716EF41A">
            <w:pPr>
              <w:spacing w:before="0" w:after="0"/>
              <w:ind w:left="135"/>
              <w:jc w:val="left"/>
            </w:pPr>
            <w:r>
              <w:rPr>
                <w:rFonts w:ascii="Times New Roman" w:hAnsi="Times New Roman"/>
                <w:b w:val="0"/>
                <w:i w:val="0"/>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14:paraId="0F086BB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85CAA6">
            <w:pPr>
              <w:spacing w:before="0" w:after="0" w:line="276" w:lineRule="auto"/>
              <w:ind w:left="135"/>
              <w:jc w:val="center"/>
            </w:pPr>
          </w:p>
        </w:tc>
        <w:tc>
          <w:tcPr>
            <w:tcW w:w="1631" w:type="dxa"/>
            <w:tcMar>
              <w:top w:w="50" w:type="dxa"/>
              <w:left w:w="100" w:type="dxa"/>
            </w:tcMar>
            <w:vAlign w:val="center"/>
          </w:tcPr>
          <w:p w14:paraId="06EACC11">
            <w:pPr>
              <w:spacing w:before="0" w:after="0" w:line="276" w:lineRule="auto"/>
              <w:ind w:left="135"/>
              <w:jc w:val="center"/>
            </w:pPr>
          </w:p>
        </w:tc>
        <w:tc>
          <w:tcPr>
            <w:tcW w:w="1157" w:type="dxa"/>
            <w:tcMar>
              <w:top w:w="50" w:type="dxa"/>
              <w:left w:w="100" w:type="dxa"/>
            </w:tcMar>
            <w:vAlign w:val="center"/>
          </w:tcPr>
          <w:p w14:paraId="4FB1DD21">
            <w:pPr>
              <w:spacing w:before="0" w:after="0"/>
              <w:ind w:left="135"/>
              <w:jc w:val="left"/>
            </w:pPr>
          </w:p>
        </w:tc>
        <w:tc>
          <w:tcPr>
            <w:tcW w:w="1981" w:type="dxa"/>
            <w:tcMar>
              <w:top w:w="50" w:type="dxa"/>
              <w:left w:w="100" w:type="dxa"/>
            </w:tcMar>
            <w:vAlign w:val="center"/>
          </w:tcPr>
          <w:p w14:paraId="0854D2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"https://m.edsoo.ru/f29f9c42" \h </w:instrText>
            </w:r>
            <w:r>
              <w:fldChar w:fldCharType="separate"/>
            </w:r>
            <w:r>
              <w:rPr>
                <w:rFonts w:ascii="Times New Roman" w:hAnsi="Times New Roman"/>
                <w:b w:val="0"/>
                <w:i w:val="0"/>
                <w:color w:val="0000FF"/>
                <w:sz w:val="22"/>
                <w:u w:val="single"/>
              </w:rPr>
              <w:t>https://m.edsoo.ru/f29f9c42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"https://m.edsoo.ru/f29f9ee0" \h </w:instrText>
            </w:r>
            <w:r>
              <w:fldChar w:fldCharType="separate"/>
            </w:r>
            <w:r>
              <w:rPr>
                <w:rFonts w:ascii="Times New Roman" w:hAnsi="Times New Roman"/>
                <w:b w:val="0"/>
                <w:i w:val="0"/>
                <w:color w:val="0000FF"/>
                <w:sz w:val="22"/>
                <w:u w:val="single"/>
              </w:rPr>
              <w:t>https://m.edsoo.ru/f29f9ee0</w:t>
            </w:r>
            <w:r>
              <w:rPr>
                <w:rFonts w:ascii="Times New Roman" w:hAnsi="Times New Roman"/>
                <w:b w:val="0"/>
                <w:i w:val="0"/>
                <w:color w:val="0000FF"/>
                <w:sz w:val="22"/>
                <w:u w:val="single"/>
              </w:rPr>
              <w:fldChar w:fldCharType="end"/>
            </w:r>
          </w:p>
        </w:tc>
      </w:tr>
      <w:tr w14:paraId="396F2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D32A10">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50B95AC6">
            <w:pPr>
              <w:spacing w:before="0" w:after="0"/>
              <w:ind w:left="135"/>
              <w:jc w:val="left"/>
            </w:pPr>
            <w:r>
              <w:rPr>
                <w:rFonts w:ascii="Times New Roman" w:hAnsi="Times New Roman"/>
                <w:b w:val="0"/>
                <w:i w:val="0"/>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14:paraId="49A6425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30248C">
            <w:pPr>
              <w:spacing w:before="0" w:after="0" w:line="276" w:lineRule="auto"/>
              <w:ind w:left="135"/>
              <w:jc w:val="center"/>
            </w:pPr>
          </w:p>
        </w:tc>
        <w:tc>
          <w:tcPr>
            <w:tcW w:w="1631" w:type="dxa"/>
            <w:tcMar>
              <w:top w:w="50" w:type="dxa"/>
              <w:left w:w="100" w:type="dxa"/>
            </w:tcMar>
            <w:vAlign w:val="center"/>
          </w:tcPr>
          <w:p w14:paraId="035306AC">
            <w:pPr>
              <w:spacing w:before="0" w:after="0" w:line="276" w:lineRule="auto"/>
              <w:ind w:left="135"/>
              <w:jc w:val="center"/>
            </w:pPr>
          </w:p>
        </w:tc>
        <w:tc>
          <w:tcPr>
            <w:tcW w:w="1157" w:type="dxa"/>
            <w:tcMar>
              <w:top w:w="50" w:type="dxa"/>
              <w:left w:w="100" w:type="dxa"/>
            </w:tcMar>
            <w:vAlign w:val="center"/>
          </w:tcPr>
          <w:p w14:paraId="6C6B589F">
            <w:pPr>
              <w:spacing w:before="0" w:after="0"/>
              <w:ind w:left="135"/>
              <w:jc w:val="left"/>
            </w:pPr>
          </w:p>
        </w:tc>
        <w:tc>
          <w:tcPr>
            <w:tcW w:w="1981" w:type="dxa"/>
            <w:tcMar>
              <w:top w:w="50" w:type="dxa"/>
              <w:left w:w="100" w:type="dxa"/>
            </w:tcMar>
            <w:vAlign w:val="center"/>
          </w:tcPr>
          <w:p w14:paraId="693C72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"https://m.edsoo.ru/f29f9b34" \h </w:instrText>
            </w:r>
            <w:r>
              <w:fldChar w:fldCharType="separate"/>
            </w:r>
            <w:r>
              <w:rPr>
                <w:rFonts w:ascii="Times New Roman" w:hAnsi="Times New Roman"/>
                <w:b w:val="0"/>
                <w:i w:val="0"/>
                <w:color w:val="0000FF"/>
                <w:sz w:val="22"/>
                <w:u w:val="single"/>
              </w:rPr>
              <w:t>https://m.edsoo.ru/f29f9b34</w:t>
            </w:r>
            <w:r>
              <w:rPr>
                <w:rFonts w:ascii="Times New Roman" w:hAnsi="Times New Roman"/>
                <w:b w:val="0"/>
                <w:i w:val="0"/>
                <w:color w:val="0000FF"/>
                <w:sz w:val="22"/>
                <w:u w:val="single"/>
              </w:rPr>
              <w:fldChar w:fldCharType="end"/>
            </w:r>
          </w:p>
        </w:tc>
      </w:tr>
      <w:tr w14:paraId="02BDBD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435DE6">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28D23BB2">
            <w:pPr>
              <w:spacing w:before="0" w:after="0"/>
              <w:ind w:left="135"/>
              <w:jc w:val="left"/>
            </w:pPr>
            <w:r>
              <w:rPr>
                <w:rFonts w:ascii="Times New Roman" w:hAnsi="Times New Roman"/>
                <w:b w:val="0"/>
                <w:i w:val="0"/>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14:paraId="7FB31B1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B28156">
            <w:pPr>
              <w:spacing w:before="0" w:after="0" w:line="276" w:lineRule="auto"/>
              <w:ind w:left="135"/>
              <w:jc w:val="center"/>
            </w:pPr>
          </w:p>
        </w:tc>
        <w:tc>
          <w:tcPr>
            <w:tcW w:w="1631" w:type="dxa"/>
            <w:tcMar>
              <w:top w:w="50" w:type="dxa"/>
              <w:left w:w="100" w:type="dxa"/>
            </w:tcMar>
            <w:vAlign w:val="center"/>
          </w:tcPr>
          <w:p w14:paraId="12C60A40">
            <w:pPr>
              <w:spacing w:before="0" w:after="0" w:line="276" w:lineRule="auto"/>
              <w:ind w:left="135"/>
              <w:jc w:val="center"/>
            </w:pPr>
          </w:p>
        </w:tc>
        <w:tc>
          <w:tcPr>
            <w:tcW w:w="1157" w:type="dxa"/>
            <w:tcMar>
              <w:top w:w="50" w:type="dxa"/>
              <w:left w:w="100" w:type="dxa"/>
            </w:tcMar>
            <w:vAlign w:val="center"/>
          </w:tcPr>
          <w:p w14:paraId="7A5C0281">
            <w:pPr>
              <w:spacing w:before="0" w:after="0"/>
              <w:ind w:left="135"/>
              <w:jc w:val="left"/>
            </w:pPr>
          </w:p>
        </w:tc>
        <w:tc>
          <w:tcPr>
            <w:tcW w:w="1981" w:type="dxa"/>
            <w:tcMar>
              <w:top w:w="50" w:type="dxa"/>
              <w:left w:w="100" w:type="dxa"/>
            </w:tcMar>
            <w:vAlign w:val="center"/>
          </w:tcPr>
          <w:p w14:paraId="43ED97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"https://m.edsoo.ru/f29fa002" \h </w:instrText>
            </w:r>
            <w:r>
              <w:fldChar w:fldCharType="separate"/>
            </w:r>
            <w:r>
              <w:rPr>
                <w:rFonts w:ascii="Times New Roman" w:hAnsi="Times New Roman"/>
                <w:b w:val="0"/>
                <w:i w:val="0"/>
                <w:color w:val="0000FF"/>
                <w:sz w:val="22"/>
                <w:u w:val="single"/>
              </w:rPr>
              <w:t>https://m.edsoo.ru/f29fa002</w:t>
            </w:r>
            <w:r>
              <w:rPr>
                <w:rFonts w:ascii="Times New Roman" w:hAnsi="Times New Roman"/>
                <w:b w:val="0"/>
                <w:i w:val="0"/>
                <w:color w:val="0000FF"/>
                <w:sz w:val="22"/>
                <w:u w:val="single"/>
              </w:rPr>
              <w:fldChar w:fldCharType="end"/>
            </w:r>
          </w:p>
        </w:tc>
      </w:tr>
      <w:tr w14:paraId="5EC90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707EAE8">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6954A036">
            <w:pPr>
              <w:spacing w:before="0" w:after="0"/>
              <w:ind w:left="135"/>
              <w:jc w:val="left"/>
            </w:pPr>
            <w:r>
              <w:rPr>
                <w:rFonts w:ascii="Times New Roman" w:hAnsi="Times New Roman"/>
                <w:b w:val="0"/>
                <w:i w:val="0"/>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14:paraId="63E7804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36C36AD">
            <w:pPr>
              <w:spacing w:before="0" w:after="0" w:line="276" w:lineRule="auto"/>
              <w:ind w:left="135"/>
              <w:jc w:val="center"/>
            </w:pPr>
          </w:p>
        </w:tc>
        <w:tc>
          <w:tcPr>
            <w:tcW w:w="1631" w:type="dxa"/>
            <w:tcMar>
              <w:top w:w="50" w:type="dxa"/>
              <w:left w:w="100" w:type="dxa"/>
            </w:tcMar>
            <w:vAlign w:val="center"/>
          </w:tcPr>
          <w:p w14:paraId="24A984DD">
            <w:pPr>
              <w:spacing w:before="0" w:after="0" w:line="276" w:lineRule="auto"/>
              <w:ind w:left="135"/>
              <w:jc w:val="center"/>
            </w:pPr>
          </w:p>
        </w:tc>
        <w:tc>
          <w:tcPr>
            <w:tcW w:w="1157" w:type="dxa"/>
            <w:tcMar>
              <w:top w:w="50" w:type="dxa"/>
              <w:left w:w="100" w:type="dxa"/>
            </w:tcMar>
            <w:vAlign w:val="center"/>
          </w:tcPr>
          <w:p w14:paraId="5D425AB0">
            <w:pPr>
              <w:spacing w:before="0" w:after="0"/>
              <w:ind w:left="135"/>
              <w:jc w:val="left"/>
            </w:pPr>
          </w:p>
        </w:tc>
        <w:tc>
          <w:tcPr>
            <w:tcW w:w="1981" w:type="dxa"/>
            <w:tcMar>
              <w:top w:w="50" w:type="dxa"/>
              <w:left w:w="100" w:type="dxa"/>
            </w:tcMar>
            <w:vAlign w:val="center"/>
          </w:tcPr>
          <w:p w14:paraId="5F1434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"https://m.edsoo.ru/f29fa11a" \h </w:instrText>
            </w:r>
            <w:r>
              <w:fldChar w:fldCharType="separate"/>
            </w:r>
            <w:r>
              <w:rPr>
                <w:rFonts w:ascii="Times New Roman" w:hAnsi="Times New Roman"/>
                <w:b w:val="0"/>
                <w:i w:val="0"/>
                <w:color w:val="0000FF"/>
                <w:sz w:val="22"/>
                <w:u w:val="single"/>
              </w:rPr>
              <w:t>https://m.edsoo.ru/f29fa11a</w:t>
            </w:r>
            <w:r>
              <w:rPr>
                <w:rFonts w:ascii="Times New Roman" w:hAnsi="Times New Roman"/>
                <w:b w:val="0"/>
                <w:i w:val="0"/>
                <w:color w:val="0000FF"/>
                <w:sz w:val="22"/>
                <w:u w:val="single"/>
              </w:rPr>
              <w:fldChar w:fldCharType="end"/>
            </w:r>
          </w:p>
        </w:tc>
      </w:tr>
      <w:tr w14:paraId="06C4A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C2ED9A">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6D5E88CD">
            <w:pPr>
              <w:spacing w:before="0" w:after="0"/>
              <w:ind w:left="135"/>
              <w:jc w:val="left"/>
            </w:pPr>
            <w:r>
              <w:rPr>
                <w:rFonts w:ascii="Times New Roman" w:hAnsi="Times New Roman"/>
                <w:b w:val="0"/>
                <w:i w:val="0"/>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14:paraId="04A06B4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A32D516">
            <w:pPr>
              <w:spacing w:before="0" w:after="0" w:line="276" w:lineRule="auto"/>
              <w:ind w:left="135"/>
              <w:jc w:val="center"/>
            </w:pPr>
          </w:p>
        </w:tc>
        <w:tc>
          <w:tcPr>
            <w:tcW w:w="1631" w:type="dxa"/>
            <w:tcMar>
              <w:top w:w="50" w:type="dxa"/>
              <w:left w:w="100" w:type="dxa"/>
            </w:tcMar>
            <w:vAlign w:val="center"/>
          </w:tcPr>
          <w:p w14:paraId="5111377E">
            <w:pPr>
              <w:spacing w:before="0" w:after="0" w:line="276" w:lineRule="auto"/>
              <w:ind w:left="135"/>
              <w:jc w:val="center"/>
            </w:pPr>
          </w:p>
        </w:tc>
        <w:tc>
          <w:tcPr>
            <w:tcW w:w="1157" w:type="dxa"/>
            <w:tcMar>
              <w:top w:w="50" w:type="dxa"/>
              <w:left w:w="100" w:type="dxa"/>
            </w:tcMar>
            <w:vAlign w:val="center"/>
          </w:tcPr>
          <w:p w14:paraId="28BA255E">
            <w:pPr>
              <w:spacing w:before="0" w:after="0"/>
              <w:ind w:left="135"/>
              <w:jc w:val="left"/>
            </w:pPr>
          </w:p>
        </w:tc>
        <w:tc>
          <w:tcPr>
            <w:tcW w:w="1981" w:type="dxa"/>
            <w:tcMar>
              <w:top w:w="50" w:type="dxa"/>
              <w:left w:w="100" w:type="dxa"/>
            </w:tcMar>
            <w:vAlign w:val="center"/>
          </w:tcPr>
          <w:p w14:paraId="1280DE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"https://m.edsoo.ru/f29fa21e" \h </w:instrText>
            </w:r>
            <w:r>
              <w:fldChar w:fldCharType="separate"/>
            </w:r>
            <w:r>
              <w:rPr>
                <w:rFonts w:ascii="Times New Roman" w:hAnsi="Times New Roman"/>
                <w:b w:val="0"/>
                <w:i w:val="0"/>
                <w:color w:val="0000FF"/>
                <w:sz w:val="22"/>
                <w:u w:val="single"/>
              </w:rPr>
              <w:t>https://m.edsoo.ru/f29fa21e</w:t>
            </w:r>
            <w:r>
              <w:rPr>
                <w:rFonts w:ascii="Times New Roman" w:hAnsi="Times New Roman"/>
                <w:b w:val="0"/>
                <w:i w:val="0"/>
                <w:color w:val="0000FF"/>
                <w:sz w:val="22"/>
                <w:u w:val="single"/>
              </w:rPr>
              <w:fldChar w:fldCharType="end"/>
            </w:r>
          </w:p>
        </w:tc>
      </w:tr>
      <w:tr w14:paraId="44D06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534D32D">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61AFCE0E">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14:paraId="5A90B12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7E02BB8">
            <w:pPr>
              <w:spacing w:before="0" w:after="0" w:line="276" w:lineRule="auto"/>
              <w:ind w:left="135"/>
              <w:jc w:val="center"/>
            </w:pPr>
          </w:p>
        </w:tc>
        <w:tc>
          <w:tcPr>
            <w:tcW w:w="1631" w:type="dxa"/>
            <w:tcMar>
              <w:top w:w="50" w:type="dxa"/>
              <w:left w:w="100" w:type="dxa"/>
            </w:tcMar>
            <w:vAlign w:val="center"/>
          </w:tcPr>
          <w:p w14:paraId="50E35B97">
            <w:pPr>
              <w:spacing w:before="0" w:after="0" w:line="276" w:lineRule="auto"/>
              <w:ind w:left="135"/>
              <w:jc w:val="center"/>
            </w:pPr>
          </w:p>
        </w:tc>
        <w:tc>
          <w:tcPr>
            <w:tcW w:w="1157" w:type="dxa"/>
            <w:tcMar>
              <w:top w:w="50" w:type="dxa"/>
              <w:left w:w="100" w:type="dxa"/>
            </w:tcMar>
            <w:vAlign w:val="center"/>
          </w:tcPr>
          <w:p w14:paraId="25E3566F">
            <w:pPr>
              <w:spacing w:before="0" w:after="0"/>
              <w:ind w:left="135"/>
              <w:jc w:val="left"/>
            </w:pPr>
          </w:p>
        </w:tc>
        <w:tc>
          <w:tcPr>
            <w:tcW w:w="1981" w:type="dxa"/>
            <w:tcMar>
              <w:top w:w="50" w:type="dxa"/>
              <w:left w:w="100" w:type="dxa"/>
            </w:tcMar>
            <w:vAlign w:val="center"/>
          </w:tcPr>
          <w:p w14:paraId="7F626B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"https://m.edsoo.ru/f29f9d82" \h </w:instrText>
            </w:r>
            <w:r>
              <w:fldChar w:fldCharType="separate"/>
            </w:r>
            <w:r>
              <w:rPr>
                <w:rFonts w:ascii="Times New Roman" w:hAnsi="Times New Roman"/>
                <w:b w:val="0"/>
                <w:i w:val="0"/>
                <w:color w:val="0000FF"/>
                <w:sz w:val="22"/>
                <w:u w:val="single"/>
              </w:rPr>
              <w:t>https://m.edsoo.ru/f29f9d82</w:t>
            </w:r>
            <w:r>
              <w:rPr>
                <w:rFonts w:ascii="Times New Roman" w:hAnsi="Times New Roman"/>
                <w:b w:val="0"/>
                <w:i w:val="0"/>
                <w:color w:val="0000FF"/>
                <w:sz w:val="22"/>
                <w:u w:val="single"/>
              </w:rPr>
              <w:fldChar w:fldCharType="end"/>
            </w:r>
          </w:p>
        </w:tc>
      </w:tr>
      <w:tr w14:paraId="22715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9DAFCD7">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2F8BD240">
            <w:pPr>
              <w:spacing w:before="0" w:after="0"/>
              <w:ind w:left="135"/>
              <w:jc w:val="left"/>
            </w:pPr>
            <w:r>
              <w:rPr>
                <w:rFonts w:ascii="Times New Roman" w:hAnsi="Times New Roman"/>
                <w:b w:val="0"/>
                <w:i w:val="0"/>
                <w:color w:val="000000"/>
                <w:sz w:val="24"/>
              </w:rPr>
              <w:t>Творчество Л.Н. Толстого – великого русского писателя</w:t>
            </w:r>
          </w:p>
        </w:tc>
        <w:tc>
          <w:tcPr>
            <w:tcW w:w="834" w:type="dxa"/>
            <w:tcMar>
              <w:top w:w="50" w:type="dxa"/>
              <w:left w:w="100" w:type="dxa"/>
            </w:tcMar>
            <w:vAlign w:val="center"/>
          </w:tcPr>
          <w:p w14:paraId="3794B6E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F85B454">
            <w:pPr>
              <w:spacing w:before="0" w:after="0" w:line="276" w:lineRule="auto"/>
              <w:ind w:left="135"/>
              <w:jc w:val="center"/>
            </w:pPr>
          </w:p>
        </w:tc>
        <w:tc>
          <w:tcPr>
            <w:tcW w:w="1631" w:type="dxa"/>
            <w:tcMar>
              <w:top w:w="50" w:type="dxa"/>
              <w:left w:w="100" w:type="dxa"/>
            </w:tcMar>
            <w:vAlign w:val="center"/>
          </w:tcPr>
          <w:p w14:paraId="6042F008">
            <w:pPr>
              <w:spacing w:before="0" w:after="0" w:line="276" w:lineRule="auto"/>
              <w:ind w:left="135"/>
              <w:jc w:val="center"/>
            </w:pPr>
          </w:p>
        </w:tc>
        <w:tc>
          <w:tcPr>
            <w:tcW w:w="1157" w:type="dxa"/>
            <w:tcMar>
              <w:top w:w="50" w:type="dxa"/>
              <w:left w:w="100" w:type="dxa"/>
            </w:tcMar>
            <w:vAlign w:val="center"/>
          </w:tcPr>
          <w:p w14:paraId="202BBAC6">
            <w:pPr>
              <w:spacing w:before="0" w:after="0"/>
              <w:ind w:left="135"/>
              <w:jc w:val="left"/>
            </w:pPr>
          </w:p>
        </w:tc>
        <w:tc>
          <w:tcPr>
            <w:tcW w:w="1981" w:type="dxa"/>
            <w:tcMar>
              <w:top w:w="50" w:type="dxa"/>
              <w:left w:w="100" w:type="dxa"/>
            </w:tcMar>
            <w:vAlign w:val="center"/>
          </w:tcPr>
          <w:p w14:paraId="488F82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"https://m.edsoo.ru/f29fa66a" \h </w:instrText>
            </w:r>
            <w:r>
              <w:fldChar w:fldCharType="separate"/>
            </w:r>
            <w:r>
              <w:rPr>
                <w:rFonts w:ascii="Times New Roman" w:hAnsi="Times New Roman"/>
                <w:b w:val="0"/>
                <w:i w:val="0"/>
                <w:color w:val="0000FF"/>
                <w:sz w:val="22"/>
                <w:u w:val="single"/>
              </w:rPr>
              <w:t>https://m.edsoo.ru/f29fa66a</w:t>
            </w:r>
            <w:r>
              <w:rPr>
                <w:rFonts w:ascii="Times New Roman" w:hAnsi="Times New Roman"/>
                <w:b w:val="0"/>
                <w:i w:val="0"/>
                <w:color w:val="0000FF"/>
                <w:sz w:val="22"/>
                <w:u w:val="single"/>
              </w:rPr>
              <w:fldChar w:fldCharType="end"/>
            </w:r>
          </w:p>
        </w:tc>
      </w:tr>
      <w:tr w14:paraId="0B311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9E32B5">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7F2FD282">
            <w:pPr>
              <w:spacing w:before="0" w:after="0"/>
              <w:ind w:left="135"/>
              <w:jc w:val="left"/>
            </w:pPr>
            <w:r>
              <w:rPr>
                <w:rFonts w:ascii="Times New Roman" w:hAnsi="Times New Roman"/>
                <w:b w:val="0"/>
                <w:i w:val="0"/>
                <w:color w:val="000000"/>
                <w:sz w:val="24"/>
              </w:rPr>
              <w:t>Басни Л.Н.Толстого: выделение жанровых особенностей</w:t>
            </w:r>
          </w:p>
        </w:tc>
        <w:tc>
          <w:tcPr>
            <w:tcW w:w="834" w:type="dxa"/>
            <w:tcMar>
              <w:top w:w="50" w:type="dxa"/>
              <w:left w:w="100" w:type="dxa"/>
            </w:tcMar>
            <w:vAlign w:val="center"/>
          </w:tcPr>
          <w:p w14:paraId="7DDBB9B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6A3B15D">
            <w:pPr>
              <w:spacing w:before="0" w:after="0" w:line="276" w:lineRule="auto"/>
              <w:ind w:left="135"/>
              <w:jc w:val="center"/>
            </w:pPr>
          </w:p>
        </w:tc>
        <w:tc>
          <w:tcPr>
            <w:tcW w:w="1631" w:type="dxa"/>
            <w:tcMar>
              <w:top w:w="50" w:type="dxa"/>
              <w:left w:w="100" w:type="dxa"/>
            </w:tcMar>
            <w:vAlign w:val="center"/>
          </w:tcPr>
          <w:p w14:paraId="7F639D15">
            <w:pPr>
              <w:spacing w:before="0" w:after="0" w:line="276" w:lineRule="auto"/>
              <w:ind w:left="135"/>
              <w:jc w:val="center"/>
            </w:pPr>
          </w:p>
        </w:tc>
        <w:tc>
          <w:tcPr>
            <w:tcW w:w="1157" w:type="dxa"/>
            <w:tcMar>
              <w:top w:w="50" w:type="dxa"/>
              <w:left w:w="100" w:type="dxa"/>
            </w:tcMar>
            <w:vAlign w:val="center"/>
          </w:tcPr>
          <w:p w14:paraId="4517D537">
            <w:pPr>
              <w:spacing w:before="0" w:after="0"/>
              <w:ind w:left="135"/>
              <w:jc w:val="left"/>
            </w:pPr>
          </w:p>
        </w:tc>
        <w:tc>
          <w:tcPr>
            <w:tcW w:w="1981" w:type="dxa"/>
            <w:tcMar>
              <w:top w:w="50" w:type="dxa"/>
              <w:left w:w="100" w:type="dxa"/>
            </w:tcMar>
            <w:vAlign w:val="center"/>
          </w:tcPr>
          <w:p w14:paraId="15FA9F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"https://m.edsoo.ru/f29fac6e" \h </w:instrText>
            </w:r>
            <w:r>
              <w:fldChar w:fldCharType="separate"/>
            </w:r>
            <w:r>
              <w:rPr>
                <w:rFonts w:ascii="Times New Roman" w:hAnsi="Times New Roman"/>
                <w:b w:val="0"/>
                <w:i w:val="0"/>
                <w:color w:val="0000FF"/>
                <w:sz w:val="22"/>
                <w:u w:val="single"/>
              </w:rPr>
              <w:t>https://m.edsoo.ru/f29fac6e</w:t>
            </w:r>
            <w:r>
              <w:rPr>
                <w:rFonts w:ascii="Times New Roman" w:hAnsi="Times New Roman"/>
                <w:b w:val="0"/>
                <w:i w:val="0"/>
                <w:color w:val="0000FF"/>
                <w:sz w:val="22"/>
                <w:u w:val="single"/>
              </w:rPr>
              <w:fldChar w:fldCharType="end"/>
            </w:r>
          </w:p>
        </w:tc>
      </w:tr>
      <w:tr w14:paraId="3BCA7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3D20C9B">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36B949FB">
            <w:pPr>
              <w:spacing w:before="0" w:after="0"/>
              <w:ind w:left="135"/>
              <w:jc w:val="left"/>
            </w:pPr>
            <w:r>
              <w:rPr>
                <w:rFonts w:ascii="Times New Roman" w:hAnsi="Times New Roman"/>
                <w:b w:val="0"/>
                <w:i w:val="0"/>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14:paraId="43B3335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2B7CF55">
            <w:pPr>
              <w:spacing w:before="0" w:after="0" w:line="276" w:lineRule="auto"/>
              <w:ind w:left="135"/>
              <w:jc w:val="center"/>
            </w:pPr>
          </w:p>
        </w:tc>
        <w:tc>
          <w:tcPr>
            <w:tcW w:w="1631" w:type="dxa"/>
            <w:tcMar>
              <w:top w:w="50" w:type="dxa"/>
              <w:left w:w="100" w:type="dxa"/>
            </w:tcMar>
            <w:vAlign w:val="center"/>
          </w:tcPr>
          <w:p w14:paraId="0648A190">
            <w:pPr>
              <w:spacing w:before="0" w:after="0" w:line="276" w:lineRule="auto"/>
              <w:ind w:left="135"/>
              <w:jc w:val="center"/>
            </w:pPr>
          </w:p>
        </w:tc>
        <w:tc>
          <w:tcPr>
            <w:tcW w:w="1157" w:type="dxa"/>
            <w:tcMar>
              <w:top w:w="50" w:type="dxa"/>
              <w:left w:w="100" w:type="dxa"/>
            </w:tcMar>
            <w:vAlign w:val="center"/>
          </w:tcPr>
          <w:p w14:paraId="6EE3B738">
            <w:pPr>
              <w:spacing w:before="0" w:after="0"/>
              <w:ind w:left="135"/>
              <w:jc w:val="left"/>
            </w:pPr>
          </w:p>
        </w:tc>
        <w:tc>
          <w:tcPr>
            <w:tcW w:w="1981" w:type="dxa"/>
            <w:tcMar>
              <w:top w:w="50" w:type="dxa"/>
              <w:left w:w="100" w:type="dxa"/>
            </w:tcMar>
            <w:vAlign w:val="center"/>
          </w:tcPr>
          <w:p w14:paraId="7C72D3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"https://m.edsoo.ru/f29fab56" \h </w:instrText>
            </w:r>
            <w:r>
              <w:fldChar w:fldCharType="separate"/>
            </w:r>
            <w:r>
              <w:rPr>
                <w:rFonts w:ascii="Times New Roman" w:hAnsi="Times New Roman"/>
                <w:b w:val="0"/>
                <w:i w:val="0"/>
                <w:color w:val="0000FF"/>
                <w:sz w:val="22"/>
                <w:u w:val="single"/>
              </w:rPr>
              <w:t>https://m.edsoo.ru/f29fab56</w:t>
            </w:r>
            <w:r>
              <w:rPr>
                <w:rFonts w:ascii="Times New Roman" w:hAnsi="Times New Roman"/>
                <w:b w:val="0"/>
                <w:i w:val="0"/>
                <w:color w:val="0000FF"/>
                <w:sz w:val="22"/>
                <w:u w:val="single"/>
              </w:rPr>
              <w:fldChar w:fldCharType="end"/>
            </w:r>
          </w:p>
        </w:tc>
      </w:tr>
      <w:tr w14:paraId="75064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AA9A104">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405B7263">
            <w:pPr>
              <w:spacing w:before="0" w:after="0"/>
              <w:ind w:left="135"/>
              <w:jc w:val="left"/>
            </w:pPr>
            <w:r>
              <w:rPr>
                <w:rFonts w:ascii="Times New Roman" w:hAnsi="Times New Roman"/>
                <w:b w:val="0"/>
                <w:i w:val="0"/>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14:paraId="6D6D099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053A89">
            <w:pPr>
              <w:spacing w:before="0" w:after="0" w:line="276" w:lineRule="auto"/>
              <w:ind w:left="135"/>
              <w:jc w:val="center"/>
            </w:pPr>
          </w:p>
        </w:tc>
        <w:tc>
          <w:tcPr>
            <w:tcW w:w="1631" w:type="dxa"/>
            <w:tcMar>
              <w:top w:w="50" w:type="dxa"/>
              <w:left w:w="100" w:type="dxa"/>
            </w:tcMar>
            <w:vAlign w:val="center"/>
          </w:tcPr>
          <w:p w14:paraId="2908D726">
            <w:pPr>
              <w:spacing w:before="0" w:after="0" w:line="276" w:lineRule="auto"/>
              <w:ind w:left="135"/>
              <w:jc w:val="center"/>
            </w:pPr>
          </w:p>
        </w:tc>
        <w:tc>
          <w:tcPr>
            <w:tcW w:w="1157" w:type="dxa"/>
            <w:tcMar>
              <w:top w:w="50" w:type="dxa"/>
              <w:left w:w="100" w:type="dxa"/>
            </w:tcMar>
            <w:vAlign w:val="center"/>
          </w:tcPr>
          <w:p w14:paraId="4A10B1DA">
            <w:pPr>
              <w:spacing w:before="0" w:after="0"/>
              <w:ind w:left="135"/>
              <w:jc w:val="left"/>
            </w:pPr>
          </w:p>
        </w:tc>
        <w:tc>
          <w:tcPr>
            <w:tcW w:w="1981" w:type="dxa"/>
            <w:tcMar>
              <w:top w:w="50" w:type="dxa"/>
              <w:left w:w="100" w:type="dxa"/>
            </w:tcMar>
            <w:vAlign w:val="center"/>
          </w:tcPr>
          <w:p w14:paraId="05C2BE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"https://m.edsoo.ru/f29faa20" \h </w:instrText>
            </w:r>
            <w:r>
              <w:fldChar w:fldCharType="separate"/>
            </w:r>
            <w:r>
              <w:rPr>
                <w:rFonts w:ascii="Times New Roman" w:hAnsi="Times New Roman"/>
                <w:b w:val="0"/>
                <w:i w:val="0"/>
                <w:color w:val="0000FF"/>
                <w:sz w:val="22"/>
                <w:u w:val="single"/>
              </w:rPr>
              <w:t>https://m.edsoo.ru/f29faa20</w:t>
            </w:r>
            <w:r>
              <w:rPr>
                <w:rFonts w:ascii="Times New Roman" w:hAnsi="Times New Roman"/>
                <w:b w:val="0"/>
                <w:i w:val="0"/>
                <w:color w:val="0000FF"/>
                <w:sz w:val="22"/>
                <w:u w:val="single"/>
              </w:rPr>
              <w:fldChar w:fldCharType="end"/>
            </w:r>
          </w:p>
        </w:tc>
      </w:tr>
      <w:tr w14:paraId="30277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638547A">
            <w:pPr>
              <w:spacing w:before="0" w:after="0"/>
              <w:ind w:left="0"/>
              <w:jc w:val="left"/>
            </w:pPr>
            <w:r>
              <w:rPr>
                <w:rFonts w:ascii="Times New Roman" w:hAnsi="Times New Roman"/>
                <w:b w:val="0"/>
                <w:i w:val="0"/>
                <w:color w:val="000000"/>
                <w:sz w:val="24"/>
              </w:rPr>
              <w:t>69</w:t>
            </w:r>
          </w:p>
        </w:tc>
        <w:tc>
          <w:tcPr>
            <w:tcW w:w="2992" w:type="dxa"/>
            <w:tcMar>
              <w:top w:w="50" w:type="dxa"/>
              <w:left w:w="100" w:type="dxa"/>
            </w:tcMar>
            <w:vAlign w:val="center"/>
          </w:tcPr>
          <w:p w14:paraId="5CD15247">
            <w:pPr>
              <w:spacing w:before="0" w:after="0"/>
              <w:ind w:left="135"/>
              <w:jc w:val="left"/>
            </w:pPr>
            <w:r>
              <w:rPr>
                <w:rFonts w:ascii="Times New Roman" w:hAnsi="Times New Roman"/>
                <w:b w:val="0"/>
                <w:i w:val="0"/>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14:paraId="7CD5088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638C94A">
            <w:pPr>
              <w:spacing w:before="0" w:after="0" w:line="276" w:lineRule="auto"/>
              <w:ind w:left="135"/>
              <w:jc w:val="center"/>
            </w:pPr>
          </w:p>
        </w:tc>
        <w:tc>
          <w:tcPr>
            <w:tcW w:w="1631" w:type="dxa"/>
            <w:tcMar>
              <w:top w:w="50" w:type="dxa"/>
              <w:left w:w="100" w:type="dxa"/>
            </w:tcMar>
            <w:vAlign w:val="center"/>
          </w:tcPr>
          <w:p w14:paraId="4C0DF5A7">
            <w:pPr>
              <w:spacing w:before="0" w:after="0" w:line="276" w:lineRule="auto"/>
              <w:ind w:left="135"/>
              <w:jc w:val="center"/>
            </w:pPr>
          </w:p>
        </w:tc>
        <w:tc>
          <w:tcPr>
            <w:tcW w:w="1157" w:type="dxa"/>
            <w:tcMar>
              <w:top w:w="50" w:type="dxa"/>
              <w:left w:w="100" w:type="dxa"/>
            </w:tcMar>
            <w:vAlign w:val="center"/>
          </w:tcPr>
          <w:p w14:paraId="080FDECD">
            <w:pPr>
              <w:spacing w:before="0" w:after="0"/>
              <w:ind w:left="135"/>
              <w:jc w:val="left"/>
            </w:pPr>
          </w:p>
        </w:tc>
        <w:tc>
          <w:tcPr>
            <w:tcW w:w="1981" w:type="dxa"/>
            <w:tcMar>
              <w:top w:w="50" w:type="dxa"/>
              <w:left w:w="100" w:type="dxa"/>
            </w:tcMar>
            <w:vAlign w:val="center"/>
          </w:tcPr>
          <w:p w14:paraId="200ED2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"https://m.edsoo.ru/f29fa7a0" \h </w:instrText>
            </w:r>
            <w:r>
              <w:fldChar w:fldCharType="separate"/>
            </w:r>
            <w:r>
              <w:rPr>
                <w:rFonts w:ascii="Times New Roman" w:hAnsi="Times New Roman"/>
                <w:b w:val="0"/>
                <w:i w:val="0"/>
                <w:color w:val="0000FF"/>
                <w:sz w:val="22"/>
                <w:u w:val="single"/>
              </w:rPr>
              <w:t>https://m.edsoo.ru/f29fa7a0</w:t>
            </w:r>
            <w:r>
              <w:rPr>
                <w:rFonts w:ascii="Times New Roman" w:hAnsi="Times New Roman"/>
                <w:b w:val="0"/>
                <w:i w:val="0"/>
                <w:color w:val="0000FF"/>
                <w:sz w:val="22"/>
                <w:u w:val="single"/>
              </w:rPr>
              <w:fldChar w:fldCharType="end"/>
            </w:r>
          </w:p>
        </w:tc>
      </w:tr>
      <w:tr w14:paraId="5CA42D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ABEA12">
            <w:pPr>
              <w:spacing w:before="0" w:after="0"/>
              <w:ind w:left="0"/>
              <w:jc w:val="left"/>
            </w:pPr>
            <w:r>
              <w:rPr>
                <w:rFonts w:ascii="Times New Roman" w:hAnsi="Times New Roman"/>
                <w:b w:val="0"/>
                <w:i w:val="0"/>
                <w:color w:val="000000"/>
                <w:sz w:val="24"/>
              </w:rPr>
              <w:t>70</w:t>
            </w:r>
          </w:p>
        </w:tc>
        <w:tc>
          <w:tcPr>
            <w:tcW w:w="2992" w:type="dxa"/>
            <w:tcMar>
              <w:top w:w="50" w:type="dxa"/>
              <w:left w:w="100" w:type="dxa"/>
            </w:tcMar>
            <w:vAlign w:val="center"/>
          </w:tcPr>
          <w:p w14:paraId="1673A23B">
            <w:pPr>
              <w:spacing w:before="0" w:after="0"/>
              <w:ind w:left="135"/>
              <w:jc w:val="left"/>
            </w:pPr>
            <w:r>
              <w:rPr>
                <w:rFonts w:ascii="Times New Roman" w:hAnsi="Times New Roman"/>
                <w:b w:val="0"/>
                <w:i w:val="0"/>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14:paraId="39A15D0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595001">
            <w:pPr>
              <w:spacing w:before="0" w:after="0" w:line="276" w:lineRule="auto"/>
              <w:ind w:left="135"/>
              <w:jc w:val="center"/>
            </w:pPr>
          </w:p>
        </w:tc>
        <w:tc>
          <w:tcPr>
            <w:tcW w:w="1631" w:type="dxa"/>
            <w:tcMar>
              <w:top w:w="50" w:type="dxa"/>
              <w:left w:w="100" w:type="dxa"/>
            </w:tcMar>
            <w:vAlign w:val="center"/>
          </w:tcPr>
          <w:p w14:paraId="2AC3C62C">
            <w:pPr>
              <w:spacing w:before="0" w:after="0" w:line="276" w:lineRule="auto"/>
              <w:ind w:left="135"/>
              <w:jc w:val="center"/>
            </w:pPr>
          </w:p>
        </w:tc>
        <w:tc>
          <w:tcPr>
            <w:tcW w:w="1157" w:type="dxa"/>
            <w:tcMar>
              <w:top w:w="50" w:type="dxa"/>
              <w:left w:w="100" w:type="dxa"/>
            </w:tcMar>
            <w:vAlign w:val="center"/>
          </w:tcPr>
          <w:p w14:paraId="604A739E">
            <w:pPr>
              <w:spacing w:before="0" w:after="0"/>
              <w:ind w:left="135"/>
              <w:jc w:val="left"/>
            </w:pPr>
          </w:p>
        </w:tc>
        <w:tc>
          <w:tcPr>
            <w:tcW w:w="1981" w:type="dxa"/>
            <w:tcMar>
              <w:top w:w="50" w:type="dxa"/>
              <w:left w:w="100" w:type="dxa"/>
            </w:tcMar>
            <w:vAlign w:val="center"/>
          </w:tcPr>
          <w:p w14:paraId="5F2F92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"https://m.edsoo.ru/f29fa8ae" \h </w:instrText>
            </w:r>
            <w:r>
              <w:fldChar w:fldCharType="separate"/>
            </w:r>
            <w:r>
              <w:rPr>
                <w:rFonts w:ascii="Times New Roman" w:hAnsi="Times New Roman"/>
                <w:b w:val="0"/>
                <w:i w:val="0"/>
                <w:color w:val="0000FF"/>
                <w:sz w:val="22"/>
                <w:u w:val="single"/>
              </w:rPr>
              <w:t>https://m.edsoo.ru/f29fa8ae</w:t>
            </w:r>
            <w:r>
              <w:rPr>
                <w:rFonts w:ascii="Times New Roman" w:hAnsi="Times New Roman"/>
                <w:b w:val="0"/>
                <w:i w:val="0"/>
                <w:color w:val="0000FF"/>
                <w:sz w:val="22"/>
                <w:u w:val="single"/>
              </w:rPr>
              <w:fldChar w:fldCharType="end"/>
            </w:r>
          </w:p>
        </w:tc>
      </w:tr>
      <w:tr w14:paraId="5413E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63C3527">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4B5F6464">
            <w:pPr>
              <w:spacing w:before="0" w:after="0"/>
              <w:ind w:left="135"/>
              <w:jc w:val="left"/>
            </w:pPr>
            <w:r>
              <w:rPr>
                <w:rFonts w:ascii="Times New Roman" w:hAnsi="Times New Roman"/>
                <w:b w:val="0"/>
                <w:i w:val="0"/>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14:paraId="7E00789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FBF7966">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571E4962">
            <w:pPr>
              <w:spacing w:before="0" w:after="0" w:line="276" w:lineRule="auto"/>
              <w:ind w:left="135"/>
              <w:jc w:val="center"/>
            </w:pPr>
          </w:p>
        </w:tc>
        <w:tc>
          <w:tcPr>
            <w:tcW w:w="1157" w:type="dxa"/>
            <w:tcMar>
              <w:top w:w="50" w:type="dxa"/>
              <w:left w:w="100" w:type="dxa"/>
            </w:tcMar>
            <w:vAlign w:val="center"/>
          </w:tcPr>
          <w:p w14:paraId="30C8EA2C">
            <w:pPr>
              <w:spacing w:before="0" w:after="0"/>
              <w:ind w:left="135"/>
              <w:jc w:val="left"/>
            </w:pPr>
          </w:p>
        </w:tc>
        <w:tc>
          <w:tcPr>
            <w:tcW w:w="1981" w:type="dxa"/>
            <w:tcMar>
              <w:top w:w="50" w:type="dxa"/>
              <w:left w:w="100" w:type="dxa"/>
            </w:tcMar>
            <w:vAlign w:val="center"/>
          </w:tcPr>
          <w:p w14:paraId="7304FB1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2B2B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7D1BB64">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64EBEEF3">
            <w:pPr>
              <w:spacing w:before="0" w:after="0"/>
              <w:ind w:left="135"/>
              <w:jc w:val="left"/>
            </w:pPr>
            <w:r>
              <w:rPr>
                <w:rFonts w:ascii="Times New Roman" w:hAnsi="Times New Roman"/>
                <w:b w:val="0"/>
                <w:i w:val="0"/>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14:paraId="5CE34B0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D3CCDE6">
            <w:pPr>
              <w:spacing w:before="0" w:after="0" w:line="276" w:lineRule="auto"/>
              <w:ind w:left="135"/>
              <w:jc w:val="center"/>
            </w:pPr>
          </w:p>
        </w:tc>
        <w:tc>
          <w:tcPr>
            <w:tcW w:w="1631" w:type="dxa"/>
            <w:tcMar>
              <w:top w:w="50" w:type="dxa"/>
              <w:left w:w="100" w:type="dxa"/>
            </w:tcMar>
            <w:vAlign w:val="center"/>
          </w:tcPr>
          <w:p w14:paraId="120E9DE2">
            <w:pPr>
              <w:spacing w:before="0" w:after="0" w:line="276" w:lineRule="auto"/>
              <w:ind w:left="135"/>
              <w:jc w:val="center"/>
            </w:pPr>
          </w:p>
        </w:tc>
        <w:tc>
          <w:tcPr>
            <w:tcW w:w="1157" w:type="dxa"/>
            <w:tcMar>
              <w:top w:w="50" w:type="dxa"/>
              <w:left w:w="100" w:type="dxa"/>
            </w:tcMar>
            <w:vAlign w:val="center"/>
          </w:tcPr>
          <w:p w14:paraId="5518AA53">
            <w:pPr>
              <w:spacing w:before="0" w:after="0"/>
              <w:ind w:left="135"/>
              <w:jc w:val="left"/>
            </w:pPr>
          </w:p>
        </w:tc>
        <w:tc>
          <w:tcPr>
            <w:tcW w:w="1981" w:type="dxa"/>
            <w:tcMar>
              <w:top w:w="50" w:type="dxa"/>
              <w:left w:w="100" w:type="dxa"/>
            </w:tcMar>
            <w:vAlign w:val="center"/>
          </w:tcPr>
          <w:p w14:paraId="75388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"https://m.edsoo.ru/f2a0ba28" \h </w:instrText>
            </w:r>
            <w:r>
              <w:fldChar w:fldCharType="separate"/>
            </w:r>
            <w:r>
              <w:rPr>
                <w:rFonts w:ascii="Times New Roman" w:hAnsi="Times New Roman"/>
                <w:b w:val="0"/>
                <w:i w:val="0"/>
                <w:color w:val="0000FF"/>
                <w:sz w:val="22"/>
                <w:u w:val="single"/>
              </w:rPr>
              <w:t>https://m.edsoo.ru/f2a0ba28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"https://m.edsoo.ru/f29fad7c" \h </w:instrText>
            </w:r>
            <w:r>
              <w:fldChar w:fldCharType="separate"/>
            </w:r>
            <w:r>
              <w:rPr>
                <w:rFonts w:ascii="Times New Roman" w:hAnsi="Times New Roman"/>
                <w:b w:val="0"/>
                <w:i w:val="0"/>
                <w:color w:val="0000FF"/>
                <w:sz w:val="22"/>
                <w:u w:val="single"/>
              </w:rPr>
              <w:t>https://m.edsoo.ru/f29fad7c</w:t>
            </w:r>
            <w:r>
              <w:rPr>
                <w:rFonts w:ascii="Times New Roman" w:hAnsi="Times New Roman"/>
                <w:b w:val="0"/>
                <w:i w:val="0"/>
                <w:color w:val="0000FF"/>
                <w:sz w:val="22"/>
                <w:u w:val="single"/>
              </w:rPr>
              <w:fldChar w:fldCharType="end"/>
            </w:r>
          </w:p>
        </w:tc>
      </w:tr>
      <w:tr w14:paraId="308CC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1350962">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5DF922DD">
            <w:pPr>
              <w:spacing w:before="0" w:after="0"/>
              <w:ind w:left="135"/>
              <w:jc w:val="left"/>
            </w:pPr>
            <w:r>
              <w:rPr>
                <w:rFonts w:ascii="Times New Roman" w:hAnsi="Times New Roman"/>
                <w:b w:val="0"/>
                <w:i w:val="0"/>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14:paraId="111E32A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A30CCF">
            <w:pPr>
              <w:spacing w:before="0" w:after="0" w:line="276" w:lineRule="auto"/>
              <w:ind w:left="135"/>
              <w:jc w:val="center"/>
            </w:pPr>
          </w:p>
        </w:tc>
        <w:tc>
          <w:tcPr>
            <w:tcW w:w="1631" w:type="dxa"/>
            <w:tcMar>
              <w:top w:w="50" w:type="dxa"/>
              <w:left w:w="100" w:type="dxa"/>
            </w:tcMar>
            <w:vAlign w:val="center"/>
          </w:tcPr>
          <w:p w14:paraId="582D293E">
            <w:pPr>
              <w:spacing w:before="0" w:after="0" w:line="276" w:lineRule="auto"/>
              <w:ind w:left="135"/>
              <w:jc w:val="center"/>
            </w:pPr>
          </w:p>
        </w:tc>
        <w:tc>
          <w:tcPr>
            <w:tcW w:w="1157" w:type="dxa"/>
            <w:tcMar>
              <w:top w:w="50" w:type="dxa"/>
              <w:left w:w="100" w:type="dxa"/>
            </w:tcMar>
            <w:vAlign w:val="center"/>
          </w:tcPr>
          <w:p w14:paraId="1F0C66BE">
            <w:pPr>
              <w:spacing w:before="0" w:after="0"/>
              <w:ind w:left="135"/>
              <w:jc w:val="left"/>
            </w:pPr>
          </w:p>
        </w:tc>
        <w:tc>
          <w:tcPr>
            <w:tcW w:w="1981" w:type="dxa"/>
            <w:tcMar>
              <w:top w:w="50" w:type="dxa"/>
              <w:left w:w="100" w:type="dxa"/>
            </w:tcMar>
            <w:vAlign w:val="center"/>
          </w:tcPr>
          <w:p w14:paraId="125283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"https://m.edsoo.ru/f29fd216" \h </w:instrText>
            </w:r>
            <w:r>
              <w:fldChar w:fldCharType="separate"/>
            </w:r>
            <w:r>
              <w:rPr>
                <w:rFonts w:ascii="Times New Roman" w:hAnsi="Times New Roman"/>
                <w:b w:val="0"/>
                <w:i w:val="0"/>
                <w:color w:val="0000FF"/>
                <w:sz w:val="22"/>
                <w:u w:val="single"/>
              </w:rPr>
              <w:t>https://m.edsoo.ru/f29fd216</w:t>
            </w:r>
            <w:r>
              <w:rPr>
                <w:rFonts w:ascii="Times New Roman" w:hAnsi="Times New Roman"/>
                <w:b w:val="0"/>
                <w:i w:val="0"/>
                <w:color w:val="0000FF"/>
                <w:sz w:val="22"/>
                <w:u w:val="single"/>
              </w:rPr>
              <w:fldChar w:fldCharType="end"/>
            </w:r>
          </w:p>
        </w:tc>
      </w:tr>
      <w:tr w14:paraId="36C77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62D97D">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61ECD0AF">
            <w:pPr>
              <w:spacing w:before="0" w:after="0"/>
              <w:ind w:left="135"/>
              <w:jc w:val="left"/>
            </w:pPr>
            <w:r>
              <w:rPr>
                <w:rFonts w:ascii="Times New Roman" w:hAnsi="Times New Roman"/>
                <w:b w:val="0"/>
                <w:i w:val="0"/>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14:paraId="5B56D6F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12CA225">
            <w:pPr>
              <w:spacing w:before="0" w:after="0" w:line="276" w:lineRule="auto"/>
              <w:ind w:left="135"/>
              <w:jc w:val="center"/>
            </w:pPr>
          </w:p>
        </w:tc>
        <w:tc>
          <w:tcPr>
            <w:tcW w:w="1631" w:type="dxa"/>
            <w:tcMar>
              <w:top w:w="50" w:type="dxa"/>
              <w:left w:w="100" w:type="dxa"/>
            </w:tcMar>
            <w:vAlign w:val="center"/>
          </w:tcPr>
          <w:p w14:paraId="25184B7C">
            <w:pPr>
              <w:spacing w:before="0" w:after="0" w:line="276" w:lineRule="auto"/>
              <w:ind w:left="135"/>
              <w:jc w:val="center"/>
            </w:pPr>
          </w:p>
        </w:tc>
        <w:tc>
          <w:tcPr>
            <w:tcW w:w="1157" w:type="dxa"/>
            <w:tcMar>
              <w:top w:w="50" w:type="dxa"/>
              <w:left w:w="100" w:type="dxa"/>
            </w:tcMar>
            <w:vAlign w:val="center"/>
          </w:tcPr>
          <w:p w14:paraId="36ED34EF">
            <w:pPr>
              <w:spacing w:before="0" w:after="0"/>
              <w:ind w:left="135"/>
              <w:jc w:val="left"/>
            </w:pPr>
          </w:p>
        </w:tc>
        <w:tc>
          <w:tcPr>
            <w:tcW w:w="1981" w:type="dxa"/>
            <w:tcMar>
              <w:top w:w="50" w:type="dxa"/>
              <w:left w:w="100" w:type="dxa"/>
            </w:tcMar>
            <w:vAlign w:val="center"/>
          </w:tcPr>
          <w:p w14:paraId="3593E7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"https://m.edsoo.ru/f29fd31a" \h </w:instrText>
            </w:r>
            <w:r>
              <w:fldChar w:fldCharType="separate"/>
            </w:r>
            <w:r>
              <w:rPr>
                <w:rFonts w:ascii="Times New Roman" w:hAnsi="Times New Roman"/>
                <w:b w:val="0"/>
                <w:i w:val="0"/>
                <w:color w:val="0000FF"/>
                <w:sz w:val="22"/>
                <w:u w:val="single"/>
              </w:rPr>
              <w:t>https://m.edsoo.ru/f29fd31a</w:t>
            </w:r>
            <w:r>
              <w:rPr>
                <w:rFonts w:ascii="Times New Roman" w:hAnsi="Times New Roman"/>
                <w:b w:val="0"/>
                <w:i w:val="0"/>
                <w:color w:val="0000FF"/>
                <w:sz w:val="22"/>
                <w:u w:val="single"/>
              </w:rPr>
              <w:fldChar w:fldCharType="end"/>
            </w:r>
          </w:p>
        </w:tc>
      </w:tr>
      <w:tr w14:paraId="6A350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9B030D9">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45492329">
            <w:pPr>
              <w:spacing w:before="0" w:after="0"/>
              <w:ind w:left="135"/>
              <w:jc w:val="left"/>
            </w:pPr>
            <w:r>
              <w:rPr>
                <w:rFonts w:ascii="Times New Roman" w:hAnsi="Times New Roman"/>
                <w:b w:val="0"/>
                <w:i w:val="0"/>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14:paraId="1CF804E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7251ED">
            <w:pPr>
              <w:spacing w:before="0" w:after="0" w:line="276" w:lineRule="auto"/>
              <w:ind w:left="135"/>
              <w:jc w:val="center"/>
            </w:pPr>
          </w:p>
        </w:tc>
        <w:tc>
          <w:tcPr>
            <w:tcW w:w="1631" w:type="dxa"/>
            <w:tcMar>
              <w:top w:w="50" w:type="dxa"/>
              <w:left w:w="100" w:type="dxa"/>
            </w:tcMar>
            <w:vAlign w:val="center"/>
          </w:tcPr>
          <w:p w14:paraId="0E6D1A92">
            <w:pPr>
              <w:spacing w:before="0" w:after="0" w:line="276" w:lineRule="auto"/>
              <w:ind w:left="135"/>
              <w:jc w:val="center"/>
            </w:pPr>
          </w:p>
        </w:tc>
        <w:tc>
          <w:tcPr>
            <w:tcW w:w="1157" w:type="dxa"/>
            <w:tcMar>
              <w:top w:w="50" w:type="dxa"/>
              <w:left w:w="100" w:type="dxa"/>
            </w:tcMar>
            <w:vAlign w:val="center"/>
          </w:tcPr>
          <w:p w14:paraId="446080CF">
            <w:pPr>
              <w:spacing w:before="0" w:after="0"/>
              <w:ind w:left="135"/>
              <w:jc w:val="left"/>
            </w:pPr>
          </w:p>
        </w:tc>
        <w:tc>
          <w:tcPr>
            <w:tcW w:w="1981" w:type="dxa"/>
            <w:tcMar>
              <w:top w:w="50" w:type="dxa"/>
              <w:left w:w="100" w:type="dxa"/>
            </w:tcMar>
            <w:vAlign w:val="center"/>
          </w:tcPr>
          <w:p w14:paraId="6E27FE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"https://m.edsoo.ru/f29fd43c" \h </w:instrText>
            </w:r>
            <w:r>
              <w:fldChar w:fldCharType="separate"/>
            </w:r>
            <w:r>
              <w:rPr>
                <w:rFonts w:ascii="Times New Roman" w:hAnsi="Times New Roman"/>
                <w:b w:val="0"/>
                <w:i w:val="0"/>
                <w:color w:val="0000FF"/>
                <w:sz w:val="22"/>
                <w:u w:val="single"/>
              </w:rPr>
              <w:t>https://m.edsoo.ru/f29fd43c</w:t>
            </w:r>
            <w:r>
              <w:rPr>
                <w:rFonts w:ascii="Times New Roman" w:hAnsi="Times New Roman"/>
                <w:b w:val="0"/>
                <w:i w:val="0"/>
                <w:color w:val="0000FF"/>
                <w:sz w:val="22"/>
                <w:u w:val="single"/>
              </w:rPr>
              <w:fldChar w:fldCharType="end"/>
            </w:r>
          </w:p>
        </w:tc>
      </w:tr>
      <w:tr w14:paraId="7AA02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A26640E">
            <w:pPr>
              <w:spacing w:before="0" w:after="0"/>
              <w:ind w:left="0"/>
              <w:jc w:val="left"/>
            </w:pPr>
            <w:r>
              <w:rPr>
                <w:rFonts w:ascii="Times New Roman" w:hAnsi="Times New Roman"/>
                <w:b w:val="0"/>
                <w:i w:val="0"/>
                <w:color w:val="000000"/>
                <w:sz w:val="24"/>
              </w:rPr>
              <w:t>76</w:t>
            </w:r>
          </w:p>
        </w:tc>
        <w:tc>
          <w:tcPr>
            <w:tcW w:w="2992" w:type="dxa"/>
            <w:tcMar>
              <w:top w:w="50" w:type="dxa"/>
              <w:left w:w="100" w:type="dxa"/>
            </w:tcMar>
            <w:vAlign w:val="center"/>
          </w:tcPr>
          <w:p w14:paraId="1DBC1E62">
            <w:pPr>
              <w:spacing w:before="0" w:after="0"/>
              <w:ind w:left="135"/>
              <w:jc w:val="left"/>
            </w:pPr>
            <w:r>
              <w:rPr>
                <w:rFonts w:ascii="Times New Roman" w:hAnsi="Times New Roman"/>
                <w:b w:val="0"/>
                <w:i w:val="0"/>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14:paraId="43BFDE9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161631C">
            <w:pPr>
              <w:spacing w:before="0" w:after="0" w:line="276" w:lineRule="auto"/>
              <w:ind w:left="135"/>
              <w:jc w:val="center"/>
            </w:pPr>
          </w:p>
        </w:tc>
        <w:tc>
          <w:tcPr>
            <w:tcW w:w="1631" w:type="dxa"/>
            <w:tcMar>
              <w:top w:w="50" w:type="dxa"/>
              <w:left w:w="100" w:type="dxa"/>
            </w:tcMar>
            <w:vAlign w:val="center"/>
          </w:tcPr>
          <w:p w14:paraId="44201A77">
            <w:pPr>
              <w:spacing w:before="0" w:after="0" w:line="276" w:lineRule="auto"/>
              <w:ind w:left="135"/>
              <w:jc w:val="center"/>
            </w:pPr>
          </w:p>
        </w:tc>
        <w:tc>
          <w:tcPr>
            <w:tcW w:w="1157" w:type="dxa"/>
            <w:tcMar>
              <w:top w:w="50" w:type="dxa"/>
              <w:left w:w="100" w:type="dxa"/>
            </w:tcMar>
            <w:vAlign w:val="center"/>
          </w:tcPr>
          <w:p w14:paraId="5C08BFD8">
            <w:pPr>
              <w:spacing w:before="0" w:after="0"/>
              <w:ind w:left="135"/>
              <w:jc w:val="left"/>
            </w:pPr>
          </w:p>
        </w:tc>
        <w:tc>
          <w:tcPr>
            <w:tcW w:w="1981" w:type="dxa"/>
            <w:tcMar>
              <w:top w:w="50" w:type="dxa"/>
              <w:left w:w="100" w:type="dxa"/>
            </w:tcMar>
            <w:vAlign w:val="center"/>
          </w:tcPr>
          <w:p w14:paraId="1573A9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"https://m.edsoo.ru/f29fd554" \h </w:instrText>
            </w:r>
            <w:r>
              <w:fldChar w:fldCharType="separate"/>
            </w:r>
            <w:r>
              <w:rPr>
                <w:rFonts w:ascii="Times New Roman" w:hAnsi="Times New Roman"/>
                <w:b w:val="0"/>
                <w:i w:val="0"/>
                <w:color w:val="0000FF"/>
                <w:sz w:val="22"/>
                <w:u w:val="single"/>
              </w:rPr>
              <w:t>https://m.edsoo.ru/f29fd554</w:t>
            </w:r>
            <w:r>
              <w:rPr>
                <w:rFonts w:ascii="Times New Roman" w:hAnsi="Times New Roman"/>
                <w:b w:val="0"/>
                <w:i w:val="0"/>
                <w:color w:val="0000FF"/>
                <w:sz w:val="22"/>
                <w:u w:val="single"/>
              </w:rPr>
              <w:fldChar w:fldCharType="end"/>
            </w:r>
          </w:p>
        </w:tc>
      </w:tr>
      <w:tr w14:paraId="4BE3B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E6DD415">
            <w:pPr>
              <w:spacing w:before="0" w:after="0"/>
              <w:ind w:left="0"/>
              <w:jc w:val="left"/>
            </w:pPr>
            <w:r>
              <w:rPr>
                <w:rFonts w:ascii="Times New Roman" w:hAnsi="Times New Roman"/>
                <w:b w:val="0"/>
                <w:i w:val="0"/>
                <w:color w:val="000000"/>
                <w:sz w:val="24"/>
              </w:rPr>
              <w:t>77</w:t>
            </w:r>
          </w:p>
        </w:tc>
        <w:tc>
          <w:tcPr>
            <w:tcW w:w="2992" w:type="dxa"/>
            <w:tcMar>
              <w:top w:w="50" w:type="dxa"/>
              <w:left w:w="100" w:type="dxa"/>
            </w:tcMar>
            <w:vAlign w:val="center"/>
          </w:tcPr>
          <w:p w14:paraId="229DCC95">
            <w:pPr>
              <w:spacing w:before="0" w:after="0"/>
              <w:ind w:left="135"/>
              <w:jc w:val="left"/>
            </w:pPr>
            <w:r>
              <w:rPr>
                <w:rFonts w:ascii="Times New Roman" w:hAnsi="Times New Roman"/>
                <w:b w:val="0"/>
                <w:i w:val="0"/>
                <w:color w:val="000000"/>
                <w:sz w:val="24"/>
              </w:rPr>
              <w:t>Образы героев-детей в рассказе А.П. Чехова «Мальчики»</w:t>
            </w:r>
          </w:p>
        </w:tc>
        <w:tc>
          <w:tcPr>
            <w:tcW w:w="834" w:type="dxa"/>
            <w:tcMar>
              <w:top w:w="50" w:type="dxa"/>
              <w:left w:w="100" w:type="dxa"/>
            </w:tcMar>
            <w:vAlign w:val="center"/>
          </w:tcPr>
          <w:p w14:paraId="019799E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81D361">
            <w:pPr>
              <w:spacing w:before="0" w:after="0" w:line="276" w:lineRule="auto"/>
              <w:ind w:left="135"/>
              <w:jc w:val="center"/>
            </w:pPr>
          </w:p>
        </w:tc>
        <w:tc>
          <w:tcPr>
            <w:tcW w:w="1631" w:type="dxa"/>
            <w:tcMar>
              <w:top w:w="50" w:type="dxa"/>
              <w:left w:w="100" w:type="dxa"/>
            </w:tcMar>
            <w:vAlign w:val="center"/>
          </w:tcPr>
          <w:p w14:paraId="209BDEB1">
            <w:pPr>
              <w:spacing w:before="0" w:after="0" w:line="276" w:lineRule="auto"/>
              <w:ind w:left="135"/>
              <w:jc w:val="center"/>
            </w:pPr>
          </w:p>
        </w:tc>
        <w:tc>
          <w:tcPr>
            <w:tcW w:w="1157" w:type="dxa"/>
            <w:tcMar>
              <w:top w:w="50" w:type="dxa"/>
              <w:left w:w="100" w:type="dxa"/>
            </w:tcMar>
            <w:vAlign w:val="center"/>
          </w:tcPr>
          <w:p w14:paraId="115D7AE7">
            <w:pPr>
              <w:spacing w:before="0" w:after="0"/>
              <w:ind w:left="135"/>
              <w:jc w:val="left"/>
            </w:pPr>
          </w:p>
        </w:tc>
        <w:tc>
          <w:tcPr>
            <w:tcW w:w="1981" w:type="dxa"/>
            <w:tcMar>
              <w:top w:w="50" w:type="dxa"/>
              <w:left w:w="100" w:type="dxa"/>
            </w:tcMar>
            <w:vAlign w:val="center"/>
          </w:tcPr>
          <w:p w14:paraId="4518A0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"https://m.edsoo.ru/f29fd662" \h </w:instrText>
            </w:r>
            <w:r>
              <w:fldChar w:fldCharType="separate"/>
            </w:r>
            <w:r>
              <w:rPr>
                <w:rFonts w:ascii="Times New Roman" w:hAnsi="Times New Roman"/>
                <w:b w:val="0"/>
                <w:i w:val="0"/>
                <w:color w:val="0000FF"/>
                <w:sz w:val="22"/>
                <w:u w:val="single"/>
              </w:rPr>
              <w:t>https://m.edsoo.ru/f29fd662</w:t>
            </w:r>
            <w:r>
              <w:rPr>
                <w:rFonts w:ascii="Times New Roman" w:hAnsi="Times New Roman"/>
                <w:b w:val="0"/>
                <w:i w:val="0"/>
                <w:color w:val="0000FF"/>
                <w:sz w:val="22"/>
                <w:u w:val="single"/>
              </w:rPr>
              <w:fldChar w:fldCharType="end"/>
            </w:r>
          </w:p>
        </w:tc>
      </w:tr>
      <w:tr w14:paraId="17979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207AFC">
            <w:pPr>
              <w:spacing w:before="0" w:after="0"/>
              <w:ind w:left="0"/>
              <w:jc w:val="left"/>
            </w:pPr>
            <w:r>
              <w:rPr>
                <w:rFonts w:ascii="Times New Roman" w:hAnsi="Times New Roman"/>
                <w:b w:val="0"/>
                <w:i w:val="0"/>
                <w:color w:val="000000"/>
                <w:sz w:val="24"/>
              </w:rPr>
              <w:t>78</w:t>
            </w:r>
          </w:p>
        </w:tc>
        <w:tc>
          <w:tcPr>
            <w:tcW w:w="2992" w:type="dxa"/>
            <w:tcMar>
              <w:top w:w="50" w:type="dxa"/>
              <w:left w:w="100" w:type="dxa"/>
            </w:tcMar>
            <w:vAlign w:val="center"/>
          </w:tcPr>
          <w:p w14:paraId="706542B8">
            <w:pPr>
              <w:spacing w:before="0" w:after="0"/>
              <w:ind w:left="135"/>
              <w:jc w:val="left"/>
            </w:pPr>
            <w:r>
              <w:rPr>
                <w:rFonts w:ascii="Times New Roman" w:hAnsi="Times New Roman"/>
                <w:b w:val="0"/>
                <w:i w:val="0"/>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14:paraId="7F5AF4D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BFDB16">
            <w:pPr>
              <w:spacing w:before="0" w:after="0" w:line="276" w:lineRule="auto"/>
              <w:ind w:left="135"/>
              <w:jc w:val="center"/>
            </w:pPr>
          </w:p>
        </w:tc>
        <w:tc>
          <w:tcPr>
            <w:tcW w:w="1631" w:type="dxa"/>
            <w:tcMar>
              <w:top w:w="50" w:type="dxa"/>
              <w:left w:w="100" w:type="dxa"/>
            </w:tcMar>
            <w:vAlign w:val="center"/>
          </w:tcPr>
          <w:p w14:paraId="6C6625A5">
            <w:pPr>
              <w:spacing w:before="0" w:after="0" w:line="276" w:lineRule="auto"/>
              <w:ind w:left="135"/>
              <w:jc w:val="center"/>
            </w:pPr>
          </w:p>
        </w:tc>
        <w:tc>
          <w:tcPr>
            <w:tcW w:w="1157" w:type="dxa"/>
            <w:tcMar>
              <w:top w:w="50" w:type="dxa"/>
              <w:left w:w="100" w:type="dxa"/>
            </w:tcMar>
            <w:vAlign w:val="center"/>
          </w:tcPr>
          <w:p w14:paraId="34DB4994">
            <w:pPr>
              <w:spacing w:before="0" w:after="0"/>
              <w:ind w:left="135"/>
              <w:jc w:val="left"/>
            </w:pPr>
          </w:p>
        </w:tc>
        <w:tc>
          <w:tcPr>
            <w:tcW w:w="1981" w:type="dxa"/>
            <w:tcMar>
              <w:top w:w="50" w:type="dxa"/>
              <w:left w:w="100" w:type="dxa"/>
            </w:tcMar>
            <w:vAlign w:val="center"/>
          </w:tcPr>
          <w:p w14:paraId="622D4F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"https://m.edsoo.ru/f29fdb80" \h </w:instrText>
            </w:r>
            <w:r>
              <w:fldChar w:fldCharType="separate"/>
            </w:r>
            <w:r>
              <w:rPr>
                <w:rFonts w:ascii="Times New Roman" w:hAnsi="Times New Roman"/>
                <w:b w:val="0"/>
                <w:i w:val="0"/>
                <w:color w:val="0000FF"/>
                <w:sz w:val="22"/>
                <w:u w:val="single"/>
              </w:rPr>
              <w:t>https://m.edsoo.ru/f29fdb80</w:t>
            </w:r>
            <w:r>
              <w:rPr>
                <w:rFonts w:ascii="Times New Roman" w:hAnsi="Times New Roman"/>
                <w:b w:val="0"/>
                <w:i w:val="0"/>
                <w:color w:val="0000FF"/>
                <w:sz w:val="22"/>
                <w:u w:val="single"/>
              </w:rPr>
              <w:fldChar w:fldCharType="end"/>
            </w:r>
          </w:p>
        </w:tc>
      </w:tr>
      <w:tr w14:paraId="01946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3EC0F6C">
            <w:pPr>
              <w:spacing w:before="0" w:after="0"/>
              <w:ind w:left="0"/>
              <w:jc w:val="left"/>
            </w:pPr>
            <w:r>
              <w:rPr>
                <w:rFonts w:ascii="Times New Roman" w:hAnsi="Times New Roman"/>
                <w:b w:val="0"/>
                <w:i w:val="0"/>
                <w:color w:val="000000"/>
                <w:sz w:val="24"/>
              </w:rPr>
              <w:t>79</w:t>
            </w:r>
          </w:p>
        </w:tc>
        <w:tc>
          <w:tcPr>
            <w:tcW w:w="2992" w:type="dxa"/>
            <w:tcMar>
              <w:top w:w="50" w:type="dxa"/>
              <w:left w:w="100" w:type="dxa"/>
            </w:tcMar>
            <w:vAlign w:val="center"/>
          </w:tcPr>
          <w:p w14:paraId="11F8444F">
            <w:pPr>
              <w:spacing w:before="0" w:after="0"/>
              <w:ind w:left="135"/>
              <w:jc w:val="left"/>
            </w:pPr>
            <w:r>
              <w:rPr>
                <w:rFonts w:ascii="Times New Roman" w:hAnsi="Times New Roman"/>
                <w:b w:val="0"/>
                <w:i w:val="0"/>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14:paraId="59A609B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7BAC496">
            <w:pPr>
              <w:spacing w:before="0" w:after="0" w:line="276" w:lineRule="auto"/>
              <w:ind w:left="135"/>
              <w:jc w:val="center"/>
            </w:pPr>
          </w:p>
        </w:tc>
        <w:tc>
          <w:tcPr>
            <w:tcW w:w="1631" w:type="dxa"/>
            <w:tcMar>
              <w:top w:w="50" w:type="dxa"/>
              <w:left w:w="100" w:type="dxa"/>
            </w:tcMar>
            <w:vAlign w:val="center"/>
          </w:tcPr>
          <w:p w14:paraId="6E1979A9">
            <w:pPr>
              <w:spacing w:before="0" w:after="0" w:line="276" w:lineRule="auto"/>
              <w:ind w:left="135"/>
              <w:jc w:val="center"/>
            </w:pPr>
          </w:p>
        </w:tc>
        <w:tc>
          <w:tcPr>
            <w:tcW w:w="1157" w:type="dxa"/>
            <w:tcMar>
              <w:top w:w="50" w:type="dxa"/>
              <w:left w:w="100" w:type="dxa"/>
            </w:tcMar>
            <w:vAlign w:val="center"/>
          </w:tcPr>
          <w:p w14:paraId="4E405438">
            <w:pPr>
              <w:spacing w:before="0" w:after="0"/>
              <w:ind w:left="135"/>
              <w:jc w:val="left"/>
            </w:pPr>
          </w:p>
        </w:tc>
        <w:tc>
          <w:tcPr>
            <w:tcW w:w="1981" w:type="dxa"/>
            <w:tcMar>
              <w:top w:w="50" w:type="dxa"/>
              <w:left w:w="100" w:type="dxa"/>
            </w:tcMar>
            <w:vAlign w:val="center"/>
          </w:tcPr>
          <w:p w14:paraId="2EE20D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"https://m.edsoo.ru/f29fdcc0" \h </w:instrText>
            </w:r>
            <w:r>
              <w:fldChar w:fldCharType="separate"/>
            </w:r>
            <w:r>
              <w:rPr>
                <w:rFonts w:ascii="Times New Roman" w:hAnsi="Times New Roman"/>
                <w:b w:val="0"/>
                <w:i w:val="0"/>
                <w:color w:val="0000FF"/>
                <w:sz w:val="22"/>
                <w:u w:val="single"/>
              </w:rPr>
              <w:t>https://m.edsoo.ru/f29fdcc0</w:t>
            </w:r>
            <w:r>
              <w:rPr>
                <w:rFonts w:ascii="Times New Roman" w:hAnsi="Times New Roman"/>
                <w:b w:val="0"/>
                <w:i w:val="0"/>
                <w:color w:val="0000FF"/>
                <w:sz w:val="22"/>
                <w:u w:val="single"/>
              </w:rPr>
              <w:fldChar w:fldCharType="end"/>
            </w:r>
          </w:p>
        </w:tc>
      </w:tr>
      <w:tr w14:paraId="4F527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894552">
            <w:pPr>
              <w:spacing w:before="0" w:after="0"/>
              <w:ind w:left="0"/>
              <w:jc w:val="left"/>
            </w:pPr>
            <w:r>
              <w:rPr>
                <w:rFonts w:ascii="Times New Roman" w:hAnsi="Times New Roman"/>
                <w:b w:val="0"/>
                <w:i w:val="0"/>
                <w:color w:val="000000"/>
                <w:sz w:val="24"/>
              </w:rPr>
              <w:t>80</w:t>
            </w:r>
          </w:p>
        </w:tc>
        <w:tc>
          <w:tcPr>
            <w:tcW w:w="2992" w:type="dxa"/>
            <w:tcMar>
              <w:top w:w="50" w:type="dxa"/>
              <w:left w:w="100" w:type="dxa"/>
            </w:tcMar>
            <w:vAlign w:val="center"/>
          </w:tcPr>
          <w:p w14:paraId="637E2D67">
            <w:pPr>
              <w:spacing w:before="0" w:after="0"/>
              <w:ind w:left="135"/>
              <w:jc w:val="left"/>
            </w:pPr>
            <w:r>
              <w:rPr>
                <w:rFonts w:ascii="Times New Roman" w:hAnsi="Times New Roman"/>
                <w:b w:val="0"/>
                <w:i w:val="0"/>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14:paraId="2B8FD5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46FE8B">
            <w:pPr>
              <w:spacing w:before="0" w:after="0" w:line="276" w:lineRule="auto"/>
              <w:ind w:left="135"/>
              <w:jc w:val="center"/>
            </w:pPr>
          </w:p>
        </w:tc>
        <w:tc>
          <w:tcPr>
            <w:tcW w:w="1631" w:type="dxa"/>
            <w:tcMar>
              <w:top w:w="50" w:type="dxa"/>
              <w:left w:w="100" w:type="dxa"/>
            </w:tcMar>
            <w:vAlign w:val="center"/>
          </w:tcPr>
          <w:p w14:paraId="385D26BD">
            <w:pPr>
              <w:spacing w:before="0" w:after="0" w:line="276" w:lineRule="auto"/>
              <w:ind w:left="135"/>
              <w:jc w:val="center"/>
            </w:pPr>
          </w:p>
        </w:tc>
        <w:tc>
          <w:tcPr>
            <w:tcW w:w="1157" w:type="dxa"/>
            <w:tcMar>
              <w:top w:w="50" w:type="dxa"/>
              <w:left w:w="100" w:type="dxa"/>
            </w:tcMar>
            <w:vAlign w:val="center"/>
          </w:tcPr>
          <w:p w14:paraId="06673DCF">
            <w:pPr>
              <w:spacing w:before="0" w:after="0"/>
              <w:ind w:left="135"/>
              <w:jc w:val="left"/>
            </w:pPr>
          </w:p>
        </w:tc>
        <w:tc>
          <w:tcPr>
            <w:tcW w:w="1981" w:type="dxa"/>
            <w:tcMar>
              <w:top w:w="50" w:type="dxa"/>
              <w:left w:w="100" w:type="dxa"/>
            </w:tcMar>
            <w:vAlign w:val="center"/>
          </w:tcPr>
          <w:p w14:paraId="7590A4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"https://m.edsoo.ru/f29fded2" \h </w:instrText>
            </w:r>
            <w:r>
              <w:fldChar w:fldCharType="separate"/>
            </w:r>
            <w:r>
              <w:rPr>
                <w:rFonts w:ascii="Times New Roman" w:hAnsi="Times New Roman"/>
                <w:b w:val="0"/>
                <w:i w:val="0"/>
                <w:color w:val="0000FF"/>
                <w:sz w:val="22"/>
                <w:u w:val="single"/>
              </w:rPr>
              <w:t>https://m.edsoo.ru/f29fded2</w:t>
            </w:r>
            <w:r>
              <w:rPr>
                <w:rFonts w:ascii="Times New Roman" w:hAnsi="Times New Roman"/>
                <w:b w:val="0"/>
                <w:i w:val="0"/>
                <w:color w:val="0000FF"/>
                <w:sz w:val="22"/>
                <w:u w:val="single"/>
              </w:rPr>
              <w:fldChar w:fldCharType="end"/>
            </w:r>
          </w:p>
        </w:tc>
      </w:tr>
      <w:tr w14:paraId="00FF0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E1E302B">
            <w:pPr>
              <w:spacing w:before="0" w:after="0"/>
              <w:ind w:left="0"/>
              <w:jc w:val="left"/>
            </w:pPr>
            <w:r>
              <w:rPr>
                <w:rFonts w:ascii="Times New Roman" w:hAnsi="Times New Roman"/>
                <w:b w:val="0"/>
                <w:i w:val="0"/>
                <w:color w:val="000000"/>
                <w:sz w:val="24"/>
              </w:rPr>
              <w:t>81</w:t>
            </w:r>
          </w:p>
        </w:tc>
        <w:tc>
          <w:tcPr>
            <w:tcW w:w="2992" w:type="dxa"/>
            <w:tcMar>
              <w:top w:w="50" w:type="dxa"/>
              <w:left w:w="100" w:type="dxa"/>
            </w:tcMar>
            <w:vAlign w:val="center"/>
          </w:tcPr>
          <w:p w14:paraId="7CDB433F">
            <w:pPr>
              <w:spacing w:before="0" w:after="0"/>
              <w:ind w:left="135"/>
              <w:jc w:val="left"/>
            </w:pPr>
            <w:r>
              <w:rPr>
                <w:rFonts w:ascii="Times New Roman" w:hAnsi="Times New Roman"/>
                <w:b w:val="0"/>
                <w:i w:val="0"/>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14:paraId="6169298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9F7A002">
            <w:pPr>
              <w:spacing w:before="0" w:after="0" w:line="276" w:lineRule="auto"/>
              <w:ind w:left="135"/>
              <w:jc w:val="center"/>
            </w:pPr>
          </w:p>
        </w:tc>
        <w:tc>
          <w:tcPr>
            <w:tcW w:w="1631" w:type="dxa"/>
            <w:tcMar>
              <w:top w:w="50" w:type="dxa"/>
              <w:left w:w="100" w:type="dxa"/>
            </w:tcMar>
            <w:vAlign w:val="center"/>
          </w:tcPr>
          <w:p w14:paraId="46A6A588">
            <w:pPr>
              <w:spacing w:before="0" w:after="0" w:line="276" w:lineRule="auto"/>
              <w:ind w:left="135"/>
              <w:jc w:val="center"/>
            </w:pPr>
          </w:p>
        </w:tc>
        <w:tc>
          <w:tcPr>
            <w:tcW w:w="1157" w:type="dxa"/>
            <w:tcMar>
              <w:top w:w="50" w:type="dxa"/>
              <w:left w:w="100" w:type="dxa"/>
            </w:tcMar>
            <w:vAlign w:val="center"/>
          </w:tcPr>
          <w:p w14:paraId="48BC026C">
            <w:pPr>
              <w:spacing w:before="0" w:after="0"/>
              <w:ind w:left="135"/>
              <w:jc w:val="left"/>
            </w:pPr>
          </w:p>
        </w:tc>
        <w:tc>
          <w:tcPr>
            <w:tcW w:w="1981" w:type="dxa"/>
            <w:tcMar>
              <w:top w:w="50" w:type="dxa"/>
              <w:left w:w="100" w:type="dxa"/>
            </w:tcMar>
            <w:vAlign w:val="center"/>
          </w:tcPr>
          <w:p w14:paraId="0476B9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"https://m.edsoo.ru/f29fdff4" \h </w:instrText>
            </w:r>
            <w:r>
              <w:fldChar w:fldCharType="separate"/>
            </w:r>
            <w:r>
              <w:rPr>
                <w:rFonts w:ascii="Times New Roman" w:hAnsi="Times New Roman"/>
                <w:b w:val="0"/>
                <w:i w:val="0"/>
                <w:color w:val="0000FF"/>
                <w:sz w:val="22"/>
                <w:u w:val="single"/>
              </w:rPr>
              <w:t>https://m.edsoo.ru/f29fdff4</w:t>
            </w:r>
            <w:r>
              <w:rPr>
                <w:rFonts w:ascii="Times New Roman" w:hAnsi="Times New Roman"/>
                <w:b w:val="0"/>
                <w:i w:val="0"/>
                <w:color w:val="0000FF"/>
                <w:sz w:val="22"/>
                <w:u w:val="single"/>
              </w:rPr>
              <w:fldChar w:fldCharType="end"/>
            </w:r>
          </w:p>
        </w:tc>
      </w:tr>
      <w:tr w14:paraId="17BC2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EE44BD">
            <w:pPr>
              <w:spacing w:before="0" w:after="0"/>
              <w:ind w:left="0"/>
              <w:jc w:val="left"/>
            </w:pPr>
            <w:r>
              <w:rPr>
                <w:rFonts w:ascii="Times New Roman" w:hAnsi="Times New Roman"/>
                <w:b w:val="0"/>
                <w:i w:val="0"/>
                <w:color w:val="000000"/>
                <w:sz w:val="24"/>
              </w:rPr>
              <w:t>82</w:t>
            </w:r>
          </w:p>
        </w:tc>
        <w:tc>
          <w:tcPr>
            <w:tcW w:w="2992" w:type="dxa"/>
            <w:tcMar>
              <w:top w:w="50" w:type="dxa"/>
              <w:left w:w="100" w:type="dxa"/>
            </w:tcMar>
            <w:vAlign w:val="center"/>
          </w:tcPr>
          <w:p w14:paraId="4180BFA2">
            <w:pPr>
              <w:spacing w:before="0" w:after="0"/>
              <w:ind w:left="135"/>
              <w:jc w:val="left"/>
            </w:pPr>
            <w:r>
              <w:rPr>
                <w:rFonts w:ascii="Times New Roman" w:hAnsi="Times New Roman"/>
                <w:b w:val="0"/>
                <w:i w:val="0"/>
                <w:color w:val="000000"/>
                <w:sz w:val="24"/>
              </w:rPr>
              <w:t>Работа с рассказом К.Г. Паустовского «Корзина с еловыми шишками»</w:t>
            </w:r>
          </w:p>
        </w:tc>
        <w:tc>
          <w:tcPr>
            <w:tcW w:w="834" w:type="dxa"/>
            <w:tcMar>
              <w:top w:w="50" w:type="dxa"/>
              <w:left w:w="100" w:type="dxa"/>
            </w:tcMar>
            <w:vAlign w:val="center"/>
          </w:tcPr>
          <w:p w14:paraId="390C613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A48E51F">
            <w:pPr>
              <w:spacing w:before="0" w:after="0" w:line="276" w:lineRule="auto"/>
              <w:ind w:left="135"/>
              <w:jc w:val="center"/>
            </w:pPr>
          </w:p>
        </w:tc>
        <w:tc>
          <w:tcPr>
            <w:tcW w:w="1631" w:type="dxa"/>
            <w:tcMar>
              <w:top w:w="50" w:type="dxa"/>
              <w:left w:w="100" w:type="dxa"/>
            </w:tcMar>
            <w:vAlign w:val="center"/>
          </w:tcPr>
          <w:p w14:paraId="0EBB7E21">
            <w:pPr>
              <w:spacing w:before="0" w:after="0" w:line="276" w:lineRule="auto"/>
              <w:ind w:left="135"/>
              <w:jc w:val="center"/>
            </w:pPr>
          </w:p>
        </w:tc>
        <w:tc>
          <w:tcPr>
            <w:tcW w:w="1157" w:type="dxa"/>
            <w:tcMar>
              <w:top w:w="50" w:type="dxa"/>
              <w:left w:w="100" w:type="dxa"/>
            </w:tcMar>
            <w:vAlign w:val="center"/>
          </w:tcPr>
          <w:p w14:paraId="7C026DF8">
            <w:pPr>
              <w:spacing w:before="0" w:after="0"/>
              <w:ind w:left="135"/>
              <w:jc w:val="left"/>
            </w:pPr>
          </w:p>
        </w:tc>
        <w:tc>
          <w:tcPr>
            <w:tcW w:w="1981" w:type="dxa"/>
            <w:tcMar>
              <w:top w:w="50" w:type="dxa"/>
              <w:left w:w="100" w:type="dxa"/>
            </w:tcMar>
            <w:vAlign w:val="center"/>
          </w:tcPr>
          <w:p w14:paraId="6F5BEB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"https://m.edsoo.ru/f29fe12a" \h </w:instrText>
            </w:r>
            <w:r>
              <w:fldChar w:fldCharType="separate"/>
            </w:r>
            <w:r>
              <w:rPr>
                <w:rFonts w:ascii="Times New Roman" w:hAnsi="Times New Roman"/>
                <w:b w:val="0"/>
                <w:i w:val="0"/>
                <w:color w:val="0000FF"/>
                <w:sz w:val="22"/>
                <w:u w:val="single"/>
              </w:rPr>
              <w:t>https://m.edsoo.ru/f29fe12a</w:t>
            </w:r>
            <w:r>
              <w:rPr>
                <w:rFonts w:ascii="Times New Roman" w:hAnsi="Times New Roman"/>
                <w:b w:val="0"/>
                <w:i w:val="0"/>
                <w:color w:val="0000FF"/>
                <w:sz w:val="22"/>
                <w:u w:val="single"/>
              </w:rPr>
              <w:fldChar w:fldCharType="end"/>
            </w:r>
          </w:p>
        </w:tc>
      </w:tr>
      <w:tr w14:paraId="4312C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E54945">
            <w:pPr>
              <w:spacing w:before="0" w:after="0"/>
              <w:ind w:left="0"/>
              <w:jc w:val="left"/>
            </w:pPr>
            <w:r>
              <w:rPr>
                <w:rFonts w:ascii="Times New Roman" w:hAnsi="Times New Roman"/>
                <w:b w:val="0"/>
                <w:i w:val="0"/>
                <w:color w:val="000000"/>
                <w:sz w:val="24"/>
              </w:rPr>
              <w:t>83</w:t>
            </w:r>
          </w:p>
        </w:tc>
        <w:tc>
          <w:tcPr>
            <w:tcW w:w="2992" w:type="dxa"/>
            <w:tcMar>
              <w:top w:w="50" w:type="dxa"/>
              <w:left w:w="100" w:type="dxa"/>
            </w:tcMar>
            <w:vAlign w:val="center"/>
          </w:tcPr>
          <w:p w14:paraId="09E2C164">
            <w:pPr>
              <w:spacing w:before="0" w:after="0"/>
              <w:ind w:left="135"/>
              <w:jc w:val="left"/>
            </w:pPr>
            <w:r>
              <w:rPr>
                <w:rFonts w:ascii="Times New Roman" w:hAnsi="Times New Roman"/>
                <w:b w:val="0"/>
                <w:i w:val="0"/>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14:paraId="7A21227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B9E2A2">
            <w:pPr>
              <w:spacing w:before="0" w:after="0" w:line="276" w:lineRule="auto"/>
              <w:ind w:left="135"/>
              <w:jc w:val="center"/>
            </w:pPr>
          </w:p>
        </w:tc>
        <w:tc>
          <w:tcPr>
            <w:tcW w:w="1631" w:type="dxa"/>
            <w:tcMar>
              <w:top w:w="50" w:type="dxa"/>
              <w:left w:w="100" w:type="dxa"/>
            </w:tcMar>
            <w:vAlign w:val="center"/>
          </w:tcPr>
          <w:p w14:paraId="32BC36A9">
            <w:pPr>
              <w:spacing w:before="0" w:after="0" w:line="276" w:lineRule="auto"/>
              <w:ind w:left="135"/>
              <w:jc w:val="center"/>
            </w:pPr>
          </w:p>
        </w:tc>
        <w:tc>
          <w:tcPr>
            <w:tcW w:w="1157" w:type="dxa"/>
            <w:tcMar>
              <w:top w:w="50" w:type="dxa"/>
              <w:left w:w="100" w:type="dxa"/>
            </w:tcMar>
            <w:vAlign w:val="center"/>
          </w:tcPr>
          <w:p w14:paraId="578E998E">
            <w:pPr>
              <w:spacing w:before="0" w:after="0"/>
              <w:ind w:left="135"/>
              <w:jc w:val="left"/>
            </w:pPr>
          </w:p>
        </w:tc>
        <w:tc>
          <w:tcPr>
            <w:tcW w:w="1981" w:type="dxa"/>
            <w:tcMar>
              <w:top w:w="50" w:type="dxa"/>
              <w:left w:w="100" w:type="dxa"/>
            </w:tcMar>
            <w:vAlign w:val="center"/>
          </w:tcPr>
          <w:p w14:paraId="3496BD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"https://m.edsoo.ru/f2a0b6a4" \h </w:instrText>
            </w:r>
            <w:r>
              <w:fldChar w:fldCharType="separate"/>
            </w:r>
            <w:r>
              <w:rPr>
                <w:rFonts w:ascii="Times New Roman" w:hAnsi="Times New Roman"/>
                <w:b w:val="0"/>
                <w:i w:val="0"/>
                <w:color w:val="0000FF"/>
                <w:sz w:val="22"/>
                <w:u w:val="single"/>
              </w:rPr>
              <w:t>https://m.edsoo.ru/f2a0b6a4</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"https://m.edsoo.ru/f29fe256" \h </w:instrText>
            </w:r>
            <w:r>
              <w:fldChar w:fldCharType="separate"/>
            </w:r>
            <w:r>
              <w:rPr>
                <w:rFonts w:ascii="Times New Roman" w:hAnsi="Times New Roman"/>
                <w:b w:val="0"/>
                <w:i w:val="0"/>
                <w:color w:val="0000FF"/>
                <w:sz w:val="22"/>
                <w:u w:val="single"/>
              </w:rPr>
              <w:t>https://m.edsoo.ru/f29fe256</w:t>
            </w:r>
            <w:r>
              <w:rPr>
                <w:rFonts w:ascii="Times New Roman" w:hAnsi="Times New Roman"/>
                <w:b w:val="0"/>
                <w:i w:val="0"/>
                <w:color w:val="0000FF"/>
                <w:sz w:val="22"/>
                <w:u w:val="single"/>
              </w:rPr>
              <w:fldChar w:fldCharType="end"/>
            </w:r>
          </w:p>
        </w:tc>
      </w:tr>
      <w:tr w14:paraId="31D28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830F6A7">
            <w:pPr>
              <w:spacing w:before="0" w:after="0"/>
              <w:ind w:left="0"/>
              <w:jc w:val="left"/>
            </w:pPr>
            <w:r>
              <w:rPr>
                <w:rFonts w:ascii="Times New Roman" w:hAnsi="Times New Roman"/>
                <w:b w:val="0"/>
                <w:i w:val="0"/>
                <w:color w:val="000000"/>
                <w:sz w:val="24"/>
              </w:rPr>
              <w:t>84</w:t>
            </w:r>
          </w:p>
        </w:tc>
        <w:tc>
          <w:tcPr>
            <w:tcW w:w="2992" w:type="dxa"/>
            <w:tcMar>
              <w:top w:w="50" w:type="dxa"/>
              <w:left w:w="100" w:type="dxa"/>
            </w:tcMar>
            <w:vAlign w:val="center"/>
          </w:tcPr>
          <w:p w14:paraId="35459C9B">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14:paraId="4A5FF2C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743DF33">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303DCE6D">
            <w:pPr>
              <w:spacing w:before="0" w:after="0" w:line="276" w:lineRule="auto"/>
              <w:ind w:left="135"/>
              <w:jc w:val="center"/>
            </w:pPr>
          </w:p>
        </w:tc>
        <w:tc>
          <w:tcPr>
            <w:tcW w:w="1157" w:type="dxa"/>
            <w:tcMar>
              <w:top w:w="50" w:type="dxa"/>
              <w:left w:w="100" w:type="dxa"/>
            </w:tcMar>
            <w:vAlign w:val="center"/>
          </w:tcPr>
          <w:p w14:paraId="4376046E">
            <w:pPr>
              <w:spacing w:before="0" w:after="0"/>
              <w:ind w:left="135"/>
              <w:jc w:val="left"/>
            </w:pPr>
          </w:p>
        </w:tc>
        <w:tc>
          <w:tcPr>
            <w:tcW w:w="1981" w:type="dxa"/>
            <w:tcMar>
              <w:top w:w="50" w:type="dxa"/>
              <w:left w:w="100" w:type="dxa"/>
            </w:tcMar>
            <w:vAlign w:val="center"/>
          </w:tcPr>
          <w:p w14:paraId="011D4EAD">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0D6ED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A83571A">
            <w:pPr>
              <w:spacing w:before="0" w:after="0"/>
              <w:ind w:left="0"/>
              <w:jc w:val="left"/>
            </w:pPr>
            <w:r>
              <w:rPr>
                <w:rFonts w:ascii="Times New Roman" w:hAnsi="Times New Roman"/>
                <w:b w:val="0"/>
                <w:i w:val="0"/>
                <w:color w:val="000000"/>
                <w:sz w:val="24"/>
              </w:rPr>
              <w:t>85</w:t>
            </w:r>
          </w:p>
        </w:tc>
        <w:tc>
          <w:tcPr>
            <w:tcW w:w="2992" w:type="dxa"/>
            <w:tcMar>
              <w:top w:w="50" w:type="dxa"/>
              <w:left w:w="100" w:type="dxa"/>
            </w:tcMar>
            <w:vAlign w:val="center"/>
          </w:tcPr>
          <w:p w14:paraId="6E801B72">
            <w:pPr>
              <w:spacing w:before="0" w:after="0"/>
              <w:ind w:left="135"/>
              <w:jc w:val="left"/>
            </w:pPr>
            <w:r>
              <w:rPr>
                <w:rFonts w:ascii="Times New Roman" w:hAnsi="Times New Roman"/>
                <w:b w:val="0"/>
                <w:i w:val="0"/>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14:paraId="69A3ABA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8AD6483">
            <w:pPr>
              <w:spacing w:before="0" w:after="0" w:line="276" w:lineRule="auto"/>
              <w:ind w:left="135"/>
              <w:jc w:val="center"/>
            </w:pPr>
          </w:p>
        </w:tc>
        <w:tc>
          <w:tcPr>
            <w:tcW w:w="1631" w:type="dxa"/>
            <w:tcMar>
              <w:top w:w="50" w:type="dxa"/>
              <w:left w:w="100" w:type="dxa"/>
            </w:tcMar>
            <w:vAlign w:val="center"/>
          </w:tcPr>
          <w:p w14:paraId="5C60B53E">
            <w:pPr>
              <w:spacing w:before="0" w:after="0" w:line="276" w:lineRule="auto"/>
              <w:ind w:left="135"/>
              <w:jc w:val="center"/>
            </w:pPr>
          </w:p>
        </w:tc>
        <w:tc>
          <w:tcPr>
            <w:tcW w:w="1157" w:type="dxa"/>
            <w:tcMar>
              <w:top w:w="50" w:type="dxa"/>
              <w:left w:w="100" w:type="dxa"/>
            </w:tcMar>
            <w:vAlign w:val="center"/>
          </w:tcPr>
          <w:p w14:paraId="2EDAF74F">
            <w:pPr>
              <w:spacing w:before="0" w:after="0"/>
              <w:ind w:left="135"/>
              <w:jc w:val="left"/>
            </w:pPr>
          </w:p>
        </w:tc>
        <w:tc>
          <w:tcPr>
            <w:tcW w:w="1981" w:type="dxa"/>
            <w:tcMar>
              <w:top w:w="50" w:type="dxa"/>
              <w:left w:w="100" w:type="dxa"/>
            </w:tcMar>
            <w:vAlign w:val="center"/>
          </w:tcPr>
          <w:p w14:paraId="710D32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"https://m.edsoo.ru/f2a0c8ec" \h </w:instrText>
            </w:r>
            <w:r>
              <w:fldChar w:fldCharType="separate"/>
            </w:r>
            <w:r>
              <w:rPr>
                <w:rFonts w:ascii="Times New Roman" w:hAnsi="Times New Roman"/>
                <w:b w:val="0"/>
                <w:i w:val="0"/>
                <w:color w:val="0000FF"/>
                <w:sz w:val="22"/>
                <w:u w:val="single"/>
              </w:rPr>
              <w:t>https://m.edsoo.ru/f2a0c8ec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"https://m.edsoo.ru/f29fe6ac" \h </w:instrText>
            </w:r>
            <w:r>
              <w:fldChar w:fldCharType="separate"/>
            </w:r>
            <w:r>
              <w:rPr>
                <w:rFonts w:ascii="Times New Roman" w:hAnsi="Times New Roman"/>
                <w:b w:val="0"/>
                <w:i w:val="0"/>
                <w:color w:val="0000FF"/>
                <w:sz w:val="22"/>
                <w:u w:val="single"/>
              </w:rPr>
              <w:t>https://m.edsoo.ru/f29fe6ac</w:t>
            </w:r>
            <w:r>
              <w:rPr>
                <w:rFonts w:ascii="Times New Roman" w:hAnsi="Times New Roman"/>
                <w:b w:val="0"/>
                <w:i w:val="0"/>
                <w:color w:val="0000FF"/>
                <w:sz w:val="22"/>
                <w:u w:val="single"/>
              </w:rPr>
              <w:fldChar w:fldCharType="end"/>
            </w:r>
          </w:p>
        </w:tc>
      </w:tr>
      <w:tr w14:paraId="65810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69AD921">
            <w:pPr>
              <w:spacing w:before="0" w:after="0"/>
              <w:ind w:left="0"/>
              <w:jc w:val="left"/>
            </w:pPr>
            <w:r>
              <w:rPr>
                <w:rFonts w:ascii="Times New Roman" w:hAnsi="Times New Roman"/>
                <w:b w:val="0"/>
                <w:i w:val="0"/>
                <w:color w:val="000000"/>
                <w:sz w:val="24"/>
              </w:rPr>
              <w:t>86</w:t>
            </w:r>
          </w:p>
        </w:tc>
        <w:tc>
          <w:tcPr>
            <w:tcW w:w="2992" w:type="dxa"/>
            <w:tcMar>
              <w:top w:w="50" w:type="dxa"/>
              <w:left w:w="100" w:type="dxa"/>
            </w:tcMar>
            <w:vAlign w:val="center"/>
          </w:tcPr>
          <w:p w14:paraId="4142475C">
            <w:pPr>
              <w:spacing w:before="0" w:after="0"/>
              <w:ind w:left="135"/>
              <w:jc w:val="left"/>
            </w:pPr>
            <w:r>
              <w:rPr>
                <w:rFonts w:ascii="Times New Roman" w:hAnsi="Times New Roman"/>
                <w:b w:val="0"/>
                <w:i w:val="0"/>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14:paraId="467D8CF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50600D1">
            <w:pPr>
              <w:spacing w:before="0" w:after="0" w:line="276" w:lineRule="auto"/>
              <w:ind w:left="135"/>
              <w:jc w:val="center"/>
            </w:pPr>
          </w:p>
        </w:tc>
        <w:tc>
          <w:tcPr>
            <w:tcW w:w="1631" w:type="dxa"/>
            <w:tcMar>
              <w:top w:w="50" w:type="dxa"/>
              <w:left w:w="100" w:type="dxa"/>
            </w:tcMar>
            <w:vAlign w:val="center"/>
          </w:tcPr>
          <w:p w14:paraId="7A5D0F1B">
            <w:pPr>
              <w:spacing w:before="0" w:after="0" w:line="276" w:lineRule="auto"/>
              <w:ind w:left="135"/>
              <w:jc w:val="center"/>
            </w:pPr>
          </w:p>
        </w:tc>
        <w:tc>
          <w:tcPr>
            <w:tcW w:w="1157" w:type="dxa"/>
            <w:tcMar>
              <w:top w:w="50" w:type="dxa"/>
              <w:left w:w="100" w:type="dxa"/>
            </w:tcMar>
            <w:vAlign w:val="center"/>
          </w:tcPr>
          <w:p w14:paraId="1179D2D0">
            <w:pPr>
              <w:spacing w:before="0" w:after="0"/>
              <w:ind w:left="135"/>
              <w:jc w:val="left"/>
            </w:pPr>
          </w:p>
        </w:tc>
        <w:tc>
          <w:tcPr>
            <w:tcW w:w="1981" w:type="dxa"/>
            <w:tcMar>
              <w:top w:w="50" w:type="dxa"/>
              <w:left w:w="100" w:type="dxa"/>
            </w:tcMar>
            <w:vAlign w:val="center"/>
          </w:tcPr>
          <w:p w14:paraId="4CE36C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"https://m.edsoo.ru/f29fb420" \h </w:instrText>
            </w:r>
            <w:r>
              <w:fldChar w:fldCharType="separate"/>
            </w:r>
            <w:r>
              <w:rPr>
                <w:rFonts w:ascii="Times New Roman" w:hAnsi="Times New Roman"/>
                <w:b w:val="0"/>
                <w:i w:val="0"/>
                <w:color w:val="0000FF"/>
                <w:sz w:val="22"/>
                <w:u w:val="single"/>
              </w:rPr>
              <w:t>https://m.edsoo.ru/f29fb420</w:t>
            </w:r>
            <w:r>
              <w:rPr>
                <w:rFonts w:ascii="Times New Roman" w:hAnsi="Times New Roman"/>
                <w:b w:val="0"/>
                <w:i w:val="0"/>
                <w:color w:val="0000FF"/>
                <w:sz w:val="22"/>
                <w:u w:val="single"/>
              </w:rPr>
              <w:fldChar w:fldCharType="end"/>
            </w:r>
          </w:p>
        </w:tc>
      </w:tr>
      <w:tr w14:paraId="4E94A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68C8837">
            <w:pPr>
              <w:spacing w:before="0" w:after="0"/>
              <w:ind w:left="0"/>
              <w:jc w:val="left"/>
            </w:pPr>
            <w:r>
              <w:rPr>
                <w:rFonts w:ascii="Times New Roman" w:hAnsi="Times New Roman"/>
                <w:b w:val="0"/>
                <w:i w:val="0"/>
                <w:color w:val="000000"/>
                <w:sz w:val="24"/>
              </w:rPr>
              <w:t>87</w:t>
            </w:r>
          </w:p>
        </w:tc>
        <w:tc>
          <w:tcPr>
            <w:tcW w:w="2992" w:type="dxa"/>
            <w:tcMar>
              <w:top w:w="50" w:type="dxa"/>
              <w:left w:w="100" w:type="dxa"/>
            </w:tcMar>
            <w:vAlign w:val="center"/>
          </w:tcPr>
          <w:p w14:paraId="06870D71">
            <w:pPr>
              <w:spacing w:before="0" w:after="0"/>
              <w:ind w:left="135"/>
              <w:jc w:val="left"/>
            </w:pPr>
            <w:r>
              <w:rPr>
                <w:rFonts w:ascii="Times New Roman" w:hAnsi="Times New Roman"/>
                <w:b w:val="0"/>
                <w:i w:val="0"/>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14:paraId="670AF98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1B14D8E">
            <w:pPr>
              <w:spacing w:before="0" w:after="0" w:line="276" w:lineRule="auto"/>
              <w:ind w:left="135"/>
              <w:jc w:val="center"/>
            </w:pPr>
          </w:p>
        </w:tc>
        <w:tc>
          <w:tcPr>
            <w:tcW w:w="1631" w:type="dxa"/>
            <w:tcMar>
              <w:top w:w="50" w:type="dxa"/>
              <w:left w:w="100" w:type="dxa"/>
            </w:tcMar>
            <w:vAlign w:val="center"/>
          </w:tcPr>
          <w:p w14:paraId="647076E2">
            <w:pPr>
              <w:spacing w:before="0" w:after="0" w:line="276" w:lineRule="auto"/>
              <w:ind w:left="135"/>
              <w:jc w:val="center"/>
            </w:pPr>
          </w:p>
        </w:tc>
        <w:tc>
          <w:tcPr>
            <w:tcW w:w="1157" w:type="dxa"/>
            <w:tcMar>
              <w:top w:w="50" w:type="dxa"/>
              <w:left w:w="100" w:type="dxa"/>
            </w:tcMar>
            <w:vAlign w:val="center"/>
          </w:tcPr>
          <w:p w14:paraId="5B630633">
            <w:pPr>
              <w:spacing w:before="0" w:after="0"/>
              <w:ind w:left="135"/>
              <w:jc w:val="left"/>
            </w:pPr>
          </w:p>
        </w:tc>
        <w:tc>
          <w:tcPr>
            <w:tcW w:w="1981" w:type="dxa"/>
            <w:tcMar>
              <w:top w:w="50" w:type="dxa"/>
              <w:left w:w="100" w:type="dxa"/>
            </w:tcMar>
            <w:vAlign w:val="center"/>
          </w:tcPr>
          <w:p w14:paraId="39512E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"https://m.edsoo.ru/f29fb556" \h </w:instrText>
            </w:r>
            <w:r>
              <w:fldChar w:fldCharType="separate"/>
            </w:r>
            <w:r>
              <w:rPr>
                <w:rFonts w:ascii="Times New Roman" w:hAnsi="Times New Roman"/>
                <w:b w:val="0"/>
                <w:i w:val="0"/>
                <w:color w:val="0000FF"/>
                <w:sz w:val="22"/>
                <w:u w:val="single"/>
              </w:rPr>
              <w:t>https://m.edsoo.ru/f29fb556</w:t>
            </w:r>
            <w:r>
              <w:rPr>
                <w:rFonts w:ascii="Times New Roman" w:hAnsi="Times New Roman"/>
                <w:b w:val="0"/>
                <w:i w:val="0"/>
                <w:color w:val="0000FF"/>
                <w:sz w:val="22"/>
                <w:u w:val="single"/>
              </w:rPr>
              <w:fldChar w:fldCharType="end"/>
            </w:r>
          </w:p>
        </w:tc>
      </w:tr>
      <w:tr w14:paraId="7F0C3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F0B3FB8">
            <w:pPr>
              <w:spacing w:before="0" w:after="0"/>
              <w:ind w:left="0"/>
              <w:jc w:val="left"/>
            </w:pPr>
            <w:r>
              <w:rPr>
                <w:rFonts w:ascii="Times New Roman" w:hAnsi="Times New Roman"/>
                <w:b w:val="0"/>
                <w:i w:val="0"/>
                <w:color w:val="000000"/>
                <w:sz w:val="24"/>
              </w:rPr>
              <w:t>88</w:t>
            </w:r>
          </w:p>
        </w:tc>
        <w:tc>
          <w:tcPr>
            <w:tcW w:w="2992" w:type="dxa"/>
            <w:tcMar>
              <w:top w:w="50" w:type="dxa"/>
              <w:left w:w="100" w:type="dxa"/>
            </w:tcMar>
            <w:vAlign w:val="center"/>
          </w:tcPr>
          <w:p w14:paraId="457912D6">
            <w:pPr>
              <w:spacing w:before="0" w:after="0"/>
              <w:ind w:left="135"/>
              <w:jc w:val="left"/>
            </w:pPr>
            <w:r>
              <w:rPr>
                <w:rFonts w:ascii="Times New Roman" w:hAnsi="Times New Roman"/>
                <w:b w:val="0"/>
                <w:i w:val="0"/>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14:paraId="78DCED1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1B540DF">
            <w:pPr>
              <w:spacing w:before="0" w:after="0" w:line="276" w:lineRule="auto"/>
              <w:ind w:left="135"/>
              <w:jc w:val="center"/>
            </w:pPr>
          </w:p>
        </w:tc>
        <w:tc>
          <w:tcPr>
            <w:tcW w:w="1631" w:type="dxa"/>
            <w:tcMar>
              <w:top w:w="50" w:type="dxa"/>
              <w:left w:w="100" w:type="dxa"/>
            </w:tcMar>
            <w:vAlign w:val="center"/>
          </w:tcPr>
          <w:p w14:paraId="7F7010A2">
            <w:pPr>
              <w:spacing w:before="0" w:after="0" w:line="276" w:lineRule="auto"/>
              <w:ind w:left="135"/>
              <w:jc w:val="center"/>
            </w:pPr>
          </w:p>
        </w:tc>
        <w:tc>
          <w:tcPr>
            <w:tcW w:w="1157" w:type="dxa"/>
            <w:tcMar>
              <w:top w:w="50" w:type="dxa"/>
              <w:left w:w="100" w:type="dxa"/>
            </w:tcMar>
            <w:vAlign w:val="center"/>
          </w:tcPr>
          <w:p w14:paraId="735F7A98">
            <w:pPr>
              <w:spacing w:before="0" w:after="0"/>
              <w:ind w:left="135"/>
              <w:jc w:val="left"/>
            </w:pPr>
          </w:p>
        </w:tc>
        <w:tc>
          <w:tcPr>
            <w:tcW w:w="1981" w:type="dxa"/>
            <w:tcMar>
              <w:top w:w="50" w:type="dxa"/>
              <w:left w:w="100" w:type="dxa"/>
            </w:tcMar>
            <w:vAlign w:val="center"/>
          </w:tcPr>
          <w:p w14:paraId="2ADB0B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"https://m.edsoo.ru/f29fb7e0" \h </w:instrText>
            </w:r>
            <w:r>
              <w:fldChar w:fldCharType="separate"/>
            </w:r>
            <w:r>
              <w:rPr>
                <w:rFonts w:ascii="Times New Roman" w:hAnsi="Times New Roman"/>
                <w:b w:val="0"/>
                <w:i w:val="0"/>
                <w:color w:val="0000FF"/>
                <w:sz w:val="22"/>
                <w:u w:val="single"/>
              </w:rPr>
              <w:t>https://m.edsoo.ru/f29fb7e0</w:t>
            </w:r>
            <w:r>
              <w:rPr>
                <w:rFonts w:ascii="Times New Roman" w:hAnsi="Times New Roman"/>
                <w:b w:val="0"/>
                <w:i w:val="0"/>
                <w:color w:val="0000FF"/>
                <w:sz w:val="22"/>
                <w:u w:val="single"/>
              </w:rPr>
              <w:fldChar w:fldCharType="end"/>
            </w:r>
          </w:p>
        </w:tc>
      </w:tr>
      <w:tr w14:paraId="31A30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539F22E">
            <w:pPr>
              <w:spacing w:before="0" w:after="0"/>
              <w:ind w:left="0"/>
              <w:jc w:val="left"/>
            </w:pPr>
            <w:r>
              <w:rPr>
                <w:rFonts w:ascii="Times New Roman" w:hAnsi="Times New Roman"/>
                <w:b w:val="0"/>
                <w:i w:val="0"/>
                <w:color w:val="000000"/>
                <w:sz w:val="24"/>
              </w:rPr>
              <w:t>89</w:t>
            </w:r>
          </w:p>
        </w:tc>
        <w:tc>
          <w:tcPr>
            <w:tcW w:w="2992" w:type="dxa"/>
            <w:tcMar>
              <w:top w:w="50" w:type="dxa"/>
              <w:left w:w="100" w:type="dxa"/>
            </w:tcMar>
            <w:vAlign w:val="center"/>
          </w:tcPr>
          <w:p w14:paraId="15498DDF">
            <w:pPr>
              <w:spacing w:before="0" w:after="0"/>
              <w:ind w:left="135"/>
              <w:jc w:val="left"/>
            </w:pPr>
            <w:r>
              <w:rPr>
                <w:rFonts w:ascii="Times New Roman" w:hAnsi="Times New Roman"/>
                <w:b w:val="0"/>
                <w:i w:val="0"/>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14:paraId="0124F8C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0E0A81F">
            <w:pPr>
              <w:spacing w:before="0" w:after="0" w:line="276" w:lineRule="auto"/>
              <w:ind w:left="135"/>
              <w:jc w:val="center"/>
            </w:pPr>
          </w:p>
        </w:tc>
        <w:tc>
          <w:tcPr>
            <w:tcW w:w="1631" w:type="dxa"/>
            <w:tcMar>
              <w:top w:w="50" w:type="dxa"/>
              <w:left w:w="100" w:type="dxa"/>
            </w:tcMar>
            <w:vAlign w:val="center"/>
          </w:tcPr>
          <w:p w14:paraId="2F3AF218">
            <w:pPr>
              <w:spacing w:before="0" w:after="0" w:line="276" w:lineRule="auto"/>
              <w:ind w:left="135"/>
              <w:jc w:val="center"/>
            </w:pPr>
          </w:p>
        </w:tc>
        <w:tc>
          <w:tcPr>
            <w:tcW w:w="1157" w:type="dxa"/>
            <w:tcMar>
              <w:top w:w="50" w:type="dxa"/>
              <w:left w:w="100" w:type="dxa"/>
            </w:tcMar>
            <w:vAlign w:val="center"/>
          </w:tcPr>
          <w:p w14:paraId="0BA1CEB0">
            <w:pPr>
              <w:spacing w:before="0" w:after="0"/>
              <w:ind w:left="135"/>
              <w:jc w:val="left"/>
            </w:pPr>
          </w:p>
        </w:tc>
        <w:tc>
          <w:tcPr>
            <w:tcW w:w="1981" w:type="dxa"/>
            <w:tcMar>
              <w:top w:w="50" w:type="dxa"/>
              <w:left w:w="100" w:type="dxa"/>
            </w:tcMar>
            <w:vAlign w:val="center"/>
          </w:tcPr>
          <w:p w14:paraId="5F510B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"https://m.edsoo.ru/f29fb682" \h </w:instrText>
            </w:r>
            <w:r>
              <w:fldChar w:fldCharType="separate"/>
            </w:r>
            <w:r>
              <w:rPr>
                <w:rFonts w:ascii="Times New Roman" w:hAnsi="Times New Roman"/>
                <w:b w:val="0"/>
                <w:i w:val="0"/>
                <w:color w:val="0000FF"/>
                <w:sz w:val="22"/>
                <w:u w:val="single"/>
              </w:rPr>
              <w:t>https://m.edsoo.ru/f29fb682</w:t>
            </w:r>
            <w:r>
              <w:rPr>
                <w:rFonts w:ascii="Times New Roman" w:hAnsi="Times New Roman"/>
                <w:b w:val="0"/>
                <w:i w:val="0"/>
                <w:color w:val="0000FF"/>
                <w:sz w:val="22"/>
                <w:u w:val="single"/>
              </w:rPr>
              <w:fldChar w:fldCharType="end"/>
            </w:r>
          </w:p>
        </w:tc>
      </w:tr>
      <w:tr w14:paraId="15448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FBA4D21">
            <w:pPr>
              <w:spacing w:before="0" w:after="0"/>
              <w:ind w:left="0"/>
              <w:jc w:val="left"/>
            </w:pPr>
            <w:r>
              <w:rPr>
                <w:rFonts w:ascii="Times New Roman" w:hAnsi="Times New Roman"/>
                <w:b w:val="0"/>
                <w:i w:val="0"/>
                <w:color w:val="000000"/>
                <w:sz w:val="24"/>
              </w:rPr>
              <w:t>90</w:t>
            </w:r>
          </w:p>
        </w:tc>
        <w:tc>
          <w:tcPr>
            <w:tcW w:w="2992" w:type="dxa"/>
            <w:tcMar>
              <w:top w:w="50" w:type="dxa"/>
              <w:left w:w="100" w:type="dxa"/>
            </w:tcMar>
            <w:vAlign w:val="center"/>
          </w:tcPr>
          <w:p w14:paraId="0484FF66">
            <w:pPr>
              <w:spacing w:before="0" w:after="0"/>
              <w:ind w:left="135"/>
              <w:jc w:val="left"/>
            </w:pPr>
            <w:r>
              <w:rPr>
                <w:rFonts w:ascii="Times New Roman" w:hAnsi="Times New Roman"/>
                <w:b w:val="0"/>
                <w:i w:val="0"/>
                <w:color w:val="000000"/>
                <w:sz w:val="24"/>
              </w:rPr>
              <w:t>Образное изображение осени в стихотворении И.А. Бунина «Листопад»</w:t>
            </w:r>
          </w:p>
        </w:tc>
        <w:tc>
          <w:tcPr>
            <w:tcW w:w="834" w:type="dxa"/>
            <w:tcMar>
              <w:top w:w="50" w:type="dxa"/>
              <w:left w:w="100" w:type="dxa"/>
            </w:tcMar>
            <w:vAlign w:val="center"/>
          </w:tcPr>
          <w:p w14:paraId="346740E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70407A">
            <w:pPr>
              <w:spacing w:before="0" w:after="0" w:line="276" w:lineRule="auto"/>
              <w:ind w:left="135"/>
              <w:jc w:val="center"/>
            </w:pPr>
          </w:p>
        </w:tc>
        <w:tc>
          <w:tcPr>
            <w:tcW w:w="1631" w:type="dxa"/>
            <w:tcMar>
              <w:top w:w="50" w:type="dxa"/>
              <w:left w:w="100" w:type="dxa"/>
            </w:tcMar>
            <w:vAlign w:val="center"/>
          </w:tcPr>
          <w:p w14:paraId="54CEA8ED">
            <w:pPr>
              <w:spacing w:before="0" w:after="0" w:line="276" w:lineRule="auto"/>
              <w:ind w:left="135"/>
              <w:jc w:val="center"/>
            </w:pPr>
          </w:p>
        </w:tc>
        <w:tc>
          <w:tcPr>
            <w:tcW w:w="1157" w:type="dxa"/>
            <w:tcMar>
              <w:top w:w="50" w:type="dxa"/>
              <w:left w:w="100" w:type="dxa"/>
            </w:tcMar>
            <w:vAlign w:val="center"/>
          </w:tcPr>
          <w:p w14:paraId="34ACAD3B">
            <w:pPr>
              <w:spacing w:before="0" w:after="0"/>
              <w:ind w:left="135"/>
              <w:jc w:val="left"/>
            </w:pPr>
          </w:p>
        </w:tc>
        <w:tc>
          <w:tcPr>
            <w:tcW w:w="1981" w:type="dxa"/>
            <w:tcMar>
              <w:top w:w="50" w:type="dxa"/>
              <w:left w:w="100" w:type="dxa"/>
            </w:tcMar>
            <w:vAlign w:val="center"/>
          </w:tcPr>
          <w:p w14:paraId="4A9FF3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"https://m.edsoo.ru/f29fb8f8" \h </w:instrText>
            </w:r>
            <w:r>
              <w:fldChar w:fldCharType="separate"/>
            </w:r>
            <w:r>
              <w:rPr>
                <w:rFonts w:ascii="Times New Roman" w:hAnsi="Times New Roman"/>
                <w:b w:val="0"/>
                <w:i w:val="0"/>
                <w:color w:val="0000FF"/>
                <w:sz w:val="22"/>
                <w:u w:val="single"/>
              </w:rPr>
              <w:t>https://m.edsoo.ru/f29fb8f8</w:t>
            </w:r>
            <w:r>
              <w:rPr>
                <w:rFonts w:ascii="Times New Roman" w:hAnsi="Times New Roman"/>
                <w:b w:val="0"/>
                <w:i w:val="0"/>
                <w:color w:val="0000FF"/>
                <w:sz w:val="22"/>
                <w:u w:val="single"/>
              </w:rPr>
              <w:fldChar w:fldCharType="end"/>
            </w:r>
          </w:p>
        </w:tc>
      </w:tr>
      <w:tr w14:paraId="2A206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1A31DD">
            <w:pPr>
              <w:spacing w:before="0" w:after="0"/>
              <w:ind w:left="0"/>
              <w:jc w:val="left"/>
            </w:pPr>
            <w:r>
              <w:rPr>
                <w:rFonts w:ascii="Times New Roman" w:hAnsi="Times New Roman"/>
                <w:b w:val="0"/>
                <w:i w:val="0"/>
                <w:color w:val="000000"/>
                <w:sz w:val="24"/>
              </w:rPr>
              <w:t>91</w:t>
            </w:r>
          </w:p>
        </w:tc>
        <w:tc>
          <w:tcPr>
            <w:tcW w:w="2992" w:type="dxa"/>
            <w:tcMar>
              <w:top w:w="50" w:type="dxa"/>
              <w:left w:w="100" w:type="dxa"/>
            </w:tcMar>
            <w:vAlign w:val="center"/>
          </w:tcPr>
          <w:p w14:paraId="0EE741B9">
            <w:pPr>
              <w:spacing w:before="0" w:after="0"/>
              <w:ind w:left="135"/>
              <w:jc w:val="left"/>
            </w:pPr>
            <w:r>
              <w:rPr>
                <w:rFonts w:ascii="Times New Roman" w:hAnsi="Times New Roman"/>
                <w:b w:val="0"/>
                <w:i w:val="0"/>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14:paraId="031ACA6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D4D5FB">
            <w:pPr>
              <w:spacing w:before="0" w:after="0" w:line="276" w:lineRule="auto"/>
              <w:ind w:left="135"/>
              <w:jc w:val="center"/>
            </w:pPr>
          </w:p>
        </w:tc>
        <w:tc>
          <w:tcPr>
            <w:tcW w:w="1631" w:type="dxa"/>
            <w:tcMar>
              <w:top w:w="50" w:type="dxa"/>
              <w:left w:w="100" w:type="dxa"/>
            </w:tcMar>
            <w:vAlign w:val="center"/>
          </w:tcPr>
          <w:p w14:paraId="299B8563">
            <w:pPr>
              <w:spacing w:before="0" w:after="0" w:line="276" w:lineRule="auto"/>
              <w:ind w:left="135"/>
              <w:jc w:val="center"/>
            </w:pPr>
          </w:p>
        </w:tc>
        <w:tc>
          <w:tcPr>
            <w:tcW w:w="1157" w:type="dxa"/>
            <w:tcMar>
              <w:top w:w="50" w:type="dxa"/>
              <w:left w:w="100" w:type="dxa"/>
            </w:tcMar>
            <w:vAlign w:val="center"/>
          </w:tcPr>
          <w:p w14:paraId="37BDD572">
            <w:pPr>
              <w:spacing w:before="0" w:after="0"/>
              <w:ind w:left="135"/>
              <w:jc w:val="left"/>
            </w:pPr>
          </w:p>
        </w:tc>
        <w:tc>
          <w:tcPr>
            <w:tcW w:w="1981" w:type="dxa"/>
            <w:tcMar>
              <w:top w:w="50" w:type="dxa"/>
              <w:left w:w="100" w:type="dxa"/>
            </w:tcMar>
            <w:vAlign w:val="center"/>
          </w:tcPr>
          <w:p w14:paraId="11C836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"https://m.edsoo.ru/f2a0a5e2" \h </w:instrText>
            </w:r>
            <w:r>
              <w:fldChar w:fldCharType="separate"/>
            </w:r>
            <w:r>
              <w:rPr>
                <w:rFonts w:ascii="Times New Roman" w:hAnsi="Times New Roman"/>
                <w:b w:val="0"/>
                <w:i w:val="0"/>
                <w:color w:val="0000FF"/>
                <w:sz w:val="22"/>
                <w:u w:val="single"/>
              </w:rPr>
              <w:t>https://m.edsoo.ru/f2a0a5e2</w:t>
            </w:r>
            <w:r>
              <w:rPr>
                <w:rFonts w:ascii="Times New Roman" w:hAnsi="Times New Roman"/>
                <w:b w:val="0"/>
                <w:i w:val="0"/>
                <w:color w:val="0000FF"/>
                <w:sz w:val="22"/>
                <w:u w:val="single"/>
              </w:rPr>
              <w:fldChar w:fldCharType="end"/>
            </w:r>
          </w:p>
        </w:tc>
      </w:tr>
      <w:tr w14:paraId="22FC0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F8B38A">
            <w:pPr>
              <w:spacing w:before="0" w:after="0"/>
              <w:ind w:left="0"/>
              <w:jc w:val="left"/>
            </w:pPr>
            <w:r>
              <w:rPr>
                <w:rFonts w:ascii="Times New Roman" w:hAnsi="Times New Roman"/>
                <w:b w:val="0"/>
                <w:i w:val="0"/>
                <w:color w:val="000000"/>
                <w:sz w:val="24"/>
              </w:rPr>
              <w:t>92</w:t>
            </w:r>
          </w:p>
        </w:tc>
        <w:tc>
          <w:tcPr>
            <w:tcW w:w="2992" w:type="dxa"/>
            <w:tcMar>
              <w:top w:w="50" w:type="dxa"/>
              <w:left w:w="100" w:type="dxa"/>
            </w:tcMar>
            <w:vAlign w:val="center"/>
          </w:tcPr>
          <w:p w14:paraId="16AABB86">
            <w:pPr>
              <w:spacing w:before="0" w:after="0"/>
              <w:ind w:left="135"/>
              <w:jc w:val="left"/>
            </w:pPr>
            <w:r>
              <w:rPr>
                <w:rFonts w:ascii="Times New Roman" w:hAnsi="Times New Roman"/>
                <w:b w:val="0"/>
                <w:i w:val="0"/>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14:paraId="2F545AD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10B23B4">
            <w:pPr>
              <w:spacing w:before="0" w:after="0" w:line="276" w:lineRule="auto"/>
              <w:ind w:left="135"/>
              <w:jc w:val="center"/>
            </w:pPr>
          </w:p>
        </w:tc>
        <w:tc>
          <w:tcPr>
            <w:tcW w:w="1631" w:type="dxa"/>
            <w:tcMar>
              <w:top w:w="50" w:type="dxa"/>
              <w:left w:w="100" w:type="dxa"/>
            </w:tcMar>
            <w:vAlign w:val="center"/>
          </w:tcPr>
          <w:p w14:paraId="518FCE13">
            <w:pPr>
              <w:spacing w:before="0" w:after="0" w:line="276" w:lineRule="auto"/>
              <w:ind w:left="135"/>
              <w:jc w:val="center"/>
            </w:pPr>
          </w:p>
        </w:tc>
        <w:tc>
          <w:tcPr>
            <w:tcW w:w="1157" w:type="dxa"/>
            <w:tcMar>
              <w:top w:w="50" w:type="dxa"/>
              <w:left w:w="100" w:type="dxa"/>
            </w:tcMar>
            <w:vAlign w:val="center"/>
          </w:tcPr>
          <w:p w14:paraId="4843BE07">
            <w:pPr>
              <w:spacing w:before="0" w:after="0"/>
              <w:ind w:left="135"/>
              <w:jc w:val="left"/>
            </w:pPr>
          </w:p>
        </w:tc>
        <w:tc>
          <w:tcPr>
            <w:tcW w:w="1981" w:type="dxa"/>
            <w:tcMar>
              <w:top w:w="50" w:type="dxa"/>
              <w:left w:w="100" w:type="dxa"/>
            </w:tcMar>
            <w:vAlign w:val="center"/>
          </w:tcPr>
          <w:p w14:paraId="4FA706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"https://m.edsoo.ru/f2a0a36c" \h </w:instrText>
            </w:r>
            <w:r>
              <w:fldChar w:fldCharType="separate"/>
            </w:r>
            <w:r>
              <w:rPr>
                <w:rFonts w:ascii="Times New Roman" w:hAnsi="Times New Roman"/>
                <w:b w:val="0"/>
                <w:i w:val="0"/>
                <w:color w:val="0000FF"/>
                <w:sz w:val="22"/>
                <w:u w:val="single"/>
              </w:rPr>
              <w:t>https://m.edsoo.ru/f2a0a36c</w:t>
            </w:r>
            <w:r>
              <w:rPr>
                <w:rFonts w:ascii="Times New Roman" w:hAnsi="Times New Roman"/>
                <w:b w:val="0"/>
                <w:i w:val="0"/>
                <w:color w:val="0000FF"/>
                <w:sz w:val="22"/>
                <w:u w:val="single"/>
              </w:rPr>
              <w:fldChar w:fldCharType="end"/>
            </w:r>
          </w:p>
        </w:tc>
      </w:tr>
      <w:tr w14:paraId="04FC4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39AA22">
            <w:pPr>
              <w:spacing w:before="0" w:after="0"/>
              <w:ind w:left="0"/>
              <w:jc w:val="left"/>
            </w:pPr>
            <w:r>
              <w:rPr>
                <w:rFonts w:ascii="Times New Roman" w:hAnsi="Times New Roman"/>
                <w:b w:val="0"/>
                <w:i w:val="0"/>
                <w:color w:val="000000"/>
                <w:sz w:val="24"/>
              </w:rPr>
              <w:t>93</w:t>
            </w:r>
          </w:p>
        </w:tc>
        <w:tc>
          <w:tcPr>
            <w:tcW w:w="2992" w:type="dxa"/>
            <w:tcMar>
              <w:top w:w="50" w:type="dxa"/>
              <w:left w:w="100" w:type="dxa"/>
            </w:tcMar>
            <w:vAlign w:val="center"/>
          </w:tcPr>
          <w:p w14:paraId="2142492A">
            <w:pPr>
              <w:spacing w:before="0" w:after="0"/>
              <w:ind w:left="135"/>
              <w:jc w:val="left"/>
            </w:pPr>
            <w:r>
              <w:rPr>
                <w:rFonts w:ascii="Times New Roman" w:hAnsi="Times New Roman"/>
                <w:b w:val="0"/>
                <w:i w:val="0"/>
                <w:color w:val="000000"/>
                <w:sz w:val="24"/>
              </w:rPr>
              <w:t>Человек и животные – тема многих произведений писателей</w:t>
            </w:r>
          </w:p>
        </w:tc>
        <w:tc>
          <w:tcPr>
            <w:tcW w:w="834" w:type="dxa"/>
            <w:tcMar>
              <w:top w:w="50" w:type="dxa"/>
              <w:left w:w="100" w:type="dxa"/>
            </w:tcMar>
            <w:vAlign w:val="center"/>
          </w:tcPr>
          <w:p w14:paraId="6DE5FC4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CABF94">
            <w:pPr>
              <w:spacing w:before="0" w:after="0" w:line="276" w:lineRule="auto"/>
              <w:ind w:left="135"/>
              <w:jc w:val="center"/>
            </w:pPr>
          </w:p>
        </w:tc>
        <w:tc>
          <w:tcPr>
            <w:tcW w:w="1631" w:type="dxa"/>
            <w:tcMar>
              <w:top w:w="50" w:type="dxa"/>
              <w:left w:w="100" w:type="dxa"/>
            </w:tcMar>
            <w:vAlign w:val="center"/>
          </w:tcPr>
          <w:p w14:paraId="4A1FB382">
            <w:pPr>
              <w:spacing w:before="0" w:after="0" w:line="276" w:lineRule="auto"/>
              <w:ind w:left="135"/>
              <w:jc w:val="center"/>
            </w:pPr>
          </w:p>
        </w:tc>
        <w:tc>
          <w:tcPr>
            <w:tcW w:w="1157" w:type="dxa"/>
            <w:tcMar>
              <w:top w:w="50" w:type="dxa"/>
              <w:left w:w="100" w:type="dxa"/>
            </w:tcMar>
            <w:vAlign w:val="center"/>
          </w:tcPr>
          <w:p w14:paraId="026F685D">
            <w:pPr>
              <w:spacing w:before="0" w:after="0"/>
              <w:ind w:left="135"/>
              <w:jc w:val="left"/>
            </w:pPr>
          </w:p>
        </w:tc>
        <w:tc>
          <w:tcPr>
            <w:tcW w:w="1981" w:type="dxa"/>
            <w:tcMar>
              <w:top w:w="50" w:type="dxa"/>
              <w:left w:w="100" w:type="dxa"/>
            </w:tcMar>
            <w:vAlign w:val="center"/>
          </w:tcPr>
          <w:p w14:paraId="03BE60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"https://m.edsoo.ru/f29fba1a" \h </w:instrText>
            </w:r>
            <w:r>
              <w:fldChar w:fldCharType="separate"/>
            </w:r>
            <w:r>
              <w:rPr>
                <w:rFonts w:ascii="Times New Roman" w:hAnsi="Times New Roman"/>
                <w:b w:val="0"/>
                <w:i w:val="0"/>
                <w:color w:val="0000FF"/>
                <w:sz w:val="22"/>
                <w:u w:val="single"/>
              </w:rPr>
              <w:t>https://m.edsoo.ru/f29fba1a</w:t>
            </w:r>
            <w:r>
              <w:rPr>
                <w:rFonts w:ascii="Times New Roman" w:hAnsi="Times New Roman"/>
                <w:b w:val="0"/>
                <w:i w:val="0"/>
                <w:color w:val="0000FF"/>
                <w:sz w:val="22"/>
                <w:u w:val="single"/>
              </w:rPr>
              <w:fldChar w:fldCharType="end"/>
            </w:r>
          </w:p>
        </w:tc>
      </w:tr>
      <w:tr w14:paraId="102D3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12ADE9">
            <w:pPr>
              <w:spacing w:before="0" w:after="0"/>
              <w:ind w:left="0"/>
              <w:jc w:val="left"/>
            </w:pPr>
            <w:r>
              <w:rPr>
                <w:rFonts w:ascii="Times New Roman" w:hAnsi="Times New Roman"/>
                <w:b w:val="0"/>
                <w:i w:val="0"/>
                <w:color w:val="000000"/>
                <w:sz w:val="24"/>
              </w:rPr>
              <w:t>94</w:t>
            </w:r>
          </w:p>
        </w:tc>
        <w:tc>
          <w:tcPr>
            <w:tcW w:w="2992" w:type="dxa"/>
            <w:tcMar>
              <w:top w:w="50" w:type="dxa"/>
              <w:left w:w="100" w:type="dxa"/>
            </w:tcMar>
            <w:vAlign w:val="center"/>
          </w:tcPr>
          <w:p w14:paraId="5E212941">
            <w:pPr>
              <w:spacing w:before="0" w:after="0"/>
              <w:ind w:left="135"/>
              <w:jc w:val="left"/>
            </w:pPr>
            <w:r>
              <w:rPr>
                <w:rFonts w:ascii="Times New Roman" w:hAnsi="Times New Roman"/>
                <w:b w:val="0"/>
                <w:i w:val="0"/>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14:paraId="6D60C07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FEDAF9">
            <w:pPr>
              <w:spacing w:before="0" w:after="0" w:line="276" w:lineRule="auto"/>
              <w:ind w:left="135"/>
              <w:jc w:val="center"/>
            </w:pPr>
          </w:p>
        </w:tc>
        <w:tc>
          <w:tcPr>
            <w:tcW w:w="1631" w:type="dxa"/>
            <w:tcMar>
              <w:top w:w="50" w:type="dxa"/>
              <w:left w:w="100" w:type="dxa"/>
            </w:tcMar>
            <w:vAlign w:val="center"/>
          </w:tcPr>
          <w:p w14:paraId="474536DC">
            <w:pPr>
              <w:spacing w:before="0" w:after="0" w:line="276" w:lineRule="auto"/>
              <w:ind w:left="135"/>
              <w:jc w:val="center"/>
            </w:pPr>
          </w:p>
        </w:tc>
        <w:tc>
          <w:tcPr>
            <w:tcW w:w="1157" w:type="dxa"/>
            <w:tcMar>
              <w:top w:w="50" w:type="dxa"/>
              <w:left w:w="100" w:type="dxa"/>
            </w:tcMar>
            <w:vAlign w:val="center"/>
          </w:tcPr>
          <w:p w14:paraId="79EFC1CA">
            <w:pPr>
              <w:spacing w:before="0" w:after="0"/>
              <w:ind w:left="135"/>
              <w:jc w:val="left"/>
            </w:pPr>
          </w:p>
        </w:tc>
        <w:tc>
          <w:tcPr>
            <w:tcW w:w="1981" w:type="dxa"/>
            <w:tcMar>
              <w:top w:w="50" w:type="dxa"/>
              <w:left w:w="100" w:type="dxa"/>
            </w:tcMar>
            <w:vAlign w:val="center"/>
          </w:tcPr>
          <w:p w14:paraId="314EF8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"https://m.edsoo.ru/f29fbb28" \h </w:instrText>
            </w:r>
            <w:r>
              <w:fldChar w:fldCharType="separate"/>
            </w:r>
            <w:r>
              <w:rPr>
                <w:rFonts w:ascii="Times New Roman" w:hAnsi="Times New Roman"/>
                <w:b w:val="0"/>
                <w:i w:val="0"/>
                <w:color w:val="0000FF"/>
                <w:sz w:val="22"/>
                <w:u w:val="single"/>
              </w:rPr>
              <w:t>https://m.edsoo.ru/f29fbb28</w:t>
            </w:r>
            <w:r>
              <w:rPr>
                <w:rFonts w:ascii="Times New Roman" w:hAnsi="Times New Roman"/>
                <w:b w:val="0"/>
                <w:i w:val="0"/>
                <w:color w:val="0000FF"/>
                <w:sz w:val="22"/>
                <w:u w:val="single"/>
              </w:rPr>
              <w:fldChar w:fldCharType="end"/>
            </w:r>
          </w:p>
        </w:tc>
      </w:tr>
      <w:tr w14:paraId="02F24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6361A3">
            <w:pPr>
              <w:spacing w:before="0" w:after="0"/>
              <w:ind w:left="0"/>
              <w:jc w:val="left"/>
            </w:pPr>
            <w:r>
              <w:rPr>
                <w:rFonts w:ascii="Times New Roman" w:hAnsi="Times New Roman"/>
                <w:b w:val="0"/>
                <w:i w:val="0"/>
                <w:color w:val="000000"/>
                <w:sz w:val="24"/>
              </w:rPr>
              <w:t>95</w:t>
            </w:r>
          </w:p>
        </w:tc>
        <w:tc>
          <w:tcPr>
            <w:tcW w:w="2992" w:type="dxa"/>
            <w:tcMar>
              <w:top w:w="50" w:type="dxa"/>
              <w:left w:w="100" w:type="dxa"/>
            </w:tcMar>
            <w:vAlign w:val="center"/>
          </w:tcPr>
          <w:p w14:paraId="322A07FE">
            <w:pPr>
              <w:spacing w:before="0" w:after="0"/>
              <w:ind w:left="135"/>
              <w:jc w:val="left"/>
            </w:pPr>
            <w:r>
              <w:rPr>
                <w:rFonts w:ascii="Times New Roman" w:hAnsi="Times New Roman"/>
                <w:b w:val="0"/>
                <w:i w:val="0"/>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14:paraId="4D31AEF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14BC89">
            <w:pPr>
              <w:spacing w:before="0" w:after="0" w:line="276" w:lineRule="auto"/>
              <w:ind w:left="135"/>
              <w:jc w:val="center"/>
            </w:pPr>
          </w:p>
        </w:tc>
        <w:tc>
          <w:tcPr>
            <w:tcW w:w="1631" w:type="dxa"/>
            <w:tcMar>
              <w:top w:w="50" w:type="dxa"/>
              <w:left w:w="100" w:type="dxa"/>
            </w:tcMar>
            <w:vAlign w:val="center"/>
          </w:tcPr>
          <w:p w14:paraId="79D02D06">
            <w:pPr>
              <w:spacing w:before="0" w:after="0" w:line="276" w:lineRule="auto"/>
              <w:ind w:left="135"/>
              <w:jc w:val="center"/>
            </w:pPr>
          </w:p>
        </w:tc>
        <w:tc>
          <w:tcPr>
            <w:tcW w:w="1157" w:type="dxa"/>
            <w:tcMar>
              <w:top w:w="50" w:type="dxa"/>
              <w:left w:w="100" w:type="dxa"/>
            </w:tcMar>
            <w:vAlign w:val="center"/>
          </w:tcPr>
          <w:p w14:paraId="3976CA49">
            <w:pPr>
              <w:spacing w:before="0" w:after="0"/>
              <w:ind w:left="135"/>
              <w:jc w:val="left"/>
            </w:pPr>
          </w:p>
        </w:tc>
        <w:tc>
          <w:tcPr>
            <w:tcW w:w="1981" w:type="dxa"/>
            <w:tcMar>
              <w:top w:w="50" w:type="dxa"/>
              <w:left w:w="100" w:type="dxa"/>
            </w:tcMar>
            <w:vAlign w:val="center"/>
          </w:tcPr>
          <w:p w14:paraId="4AE0BE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"https://m.edsoo.ru/f29fbf6a" \h </w:instrText>
            </w:r>
            <w:r>
              <w:fldChar w:fldCharType="separate"/>
            </w:r>
            <w:r>
              <w:rPr>
                <w:rFonts w:ascii="Times New Roman" w:hAnsi="Times New Roman"/>
                <w:b w:val="0"/>
                <w:i w:val="0"/>
                <w:color w:val="0000FF"/>
                <w:sz w:val="22"/>
                <w:u w:val="single"/>
              </w:rPr>
              <w:t>https://m.edsoo.ru/f29fbf6a</w:t>
            </w:r>
            <w:r>
              <w:rPr>
                <w:rFonts w:ascii="Times New Roman" w:hAnsi="Times New Roman"/>
                <w:b w:val="0"/>
                <w:i w:val="0"/>
                <w:color w:val="0000FF"/>
                <w:sz w:val="22"/>
                <w:u w:val="single"/>
              </w:rPr>
              <w:fldChar w:fldCharType="end"/>
            </w:r>
          </w:p>
        </w:tc>
      </w:tr>
      <w:tr w14:paraId="65F94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D7664C">
            <w:pPr>
              <w:spacing w:before="0" w:after="0"/>
              <w:ind w:left="0"/>
              <w:jc w:val="left"/>
            </w:pPr>
            <w:r>
              <w:rPr>
                <w:rFonts w:ascii="Times New Roman" w:hAnsi="Times New Roman"/>
                <w:b w:val="0"/>
                <w:i w:val="0"/>
                <w:color w:val="000000"/>
                <w:sz w:val="24"/>
              </w:rPr>
              <w:t>96</w:t>
            </w:r>
          </w:p>
        </w:tc>
        <w:tc>
          <w:tcPr>
            <w:tcW w:w="2992" w:type="dxa"/>
            <w:tcMar>
              <w:top w:w="50" w:type="dxa"/>
              <w:left w:w="100" w:type="dxa"/>
            </w:tcMar>
            <w:vAlign w:val="center"/>
          </w:tcPr>
          <w:p w14:paraId="392DE8F4">
            <w:pPr>
              <w:spacing w:before="0" w:after="0"/>
              <w:ind w:left="135"/>
              <w:jc w:val="left"/>
            </w:pPr>
            <w:r>
              <w:rPr>
                <w:rFonts w:ascii="Times New Roman" w:hAnsi="Times New Roman"/>
                <w:b w:val="0"/>
                <w:i w:val="0"/>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14:paraId="37BB10F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663E286">
            <w:pPr>
              <w:spacing w:before="0" w:after="0" w:line="276" w:lineRule="auto"/>
              <w:ind w:left="135"/>
              <w:jc w:val="center"/>
            </w:pPr>
          </w:p>
        </w:tc>
        <w:tc>
          <w:tcPr>
            <w:tcW w:w="1631" w:type="dxa"/>
            <w:tcMar>
              <w:top w:w="50" w:type="dxa"/>
              <w:left w:w="100" w:type="dxa"/>
            </w:tcMar>
            <w:vAlign w:val="center"/>
          </w:tcPr>
          <w:p w14:paraId="4649164F">
            <w:pPr>
              <w:spacing w:before="0" w:after="0" w:line="276" w:lineRule="auto"/>
              <w:ind w:left="135"/>
              <w:jc w:val="center"/>
            </w:pPr>
          </w:p>
        </w:tc>
        <w:tc>
          <w:tcPr>
            <w:tcW w:w="1157" w:type="dxa"/>
            <w:tcMar>
              <w:top w:w="50" w:type="dxa"/>
              <w:left w:w="100" w:type="dxa"/>
            </w:tcMar>
            <w:vAlign w:val="center"/>
          </w:tcPr>
          <w:p w14:paraId="2C4515D8">
            <w:pPr>
              <w:spacing w:before="0" w:after="0"/>
              <w:ind w:left="135"/>
              <w:jc w:val="left"/>
            </w:pPr>
          </w:p>
        </w:tc>
        <w:tc>
          <w:tcPr>
            <w:tcW w:w="1981" w:type="dxa"/>
            <w:tcMar>
              <w:top w:w="50" w:type="dxa"/>
              <w:left w:w="100" w:type="dxa"/>
            </w:tcMar>
            <w:vAlign w:val="center"/>
          </w:tcPr>
          <w:p w14:paraId="458390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"https://m.edsoo.ru/f29fc0aa" \h </w:instrText>
            </w:r>
            <w:r>
              <w:fldChar w:fldCharType="separate"/>
            </w:r>
            <w:r>
              <w:rPr>
                <w:rFonts w:ascii="Times New Roman" w:hAnsi="Times New Roman"/>
                <w:b w:val="0"/>
                <w:i w:val="0"/>
                <w:color w:val="0000FF"/>
                <w:sz w:val="22"/>
                <w:u w:val="single"/>
              </w:rPr>
              <w:t>https://m.edsoo.ru/f29fc0aa</w:t>
            </w:r>
            <w:r>
              <w:rPr>
                <w:rFonts w:ascii="Times New Roman" w:hAnsi="Times New Roman"/>
                <w:b w:val="0"/>
                <w:i w:val="0"/>
                <w:color w:val="0000FF"/>
                <w:sz w:val="22"/>
                <w:u w:val="single"/>
              </w:rPr>
              <w:fldChar w:fldCharType="end"/>
            </w:r>
          </w:p>
        </w:tc>
      </w:tr>
      <w:tr w14:paraId="53B48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F2C79EC">
            <w:pPr>
              <w:spacing w:before="0" w:after="0"/>
              <w:ind w:left="0"/>
              <w:jc w:val="left"/>
            </w:pPr>
            <w:r>
              <w:rPr>
                <w:rFonts w:ascii="Times New Roman" w:hAnsi="Times New Roman"/>
                <w:b w:val="0"/>
                <w:i w:val="0"/>
                <w:color w:val="000000"/>
                <w:sz w:val="24"/>
              </w:rPr>
              <w:t>97</w:t>
            </w:r>
          </w:p>
        </w:tc>
        <w:tc>
          <w:tcPr>
            <w:tcW w:w="2992" w:type="dxa"/>
            <w:tcMar>
              <w:top w:w="50" w:type="dxa"/>
              <w:left w:w="100" w:type="dxa"/>
            </w:tcMar>
            <w:vAlign w:val="center"/>
          </w:tcPr>
          <w:p w14:paraId="0F2796FC">
            <w:pPr>
              <w:spacing w:before="0" w:after="0"/>
              <w:ind w:left="135"/>
              <w:jc w:val="left"/>
            </w:pPr>
            <w:r>
              <w:rPr>
                <w:rFonts w:ascii="Times New Roman" w:hAnsi="Times New Roman"/>
                <w:b w:val="0"/>
                <w:i w:val="0"/>
                <w:color w:val="000000"/>
                <w:sz w:val="24"/>
              </w:rPr>
              <w:t>Человек и его отношения с животными</w:t>
            </w:r>
          </w:p>
        </w:tc>
        <w:tc>
          <w:tcPr>
            <w:tcW w:w="834" w:type="dxa"/>
            <w:tcMar>
              <w:top w:w="50" w:type="dxa"/>
              <w:left w:w="100" w:type="dxa"/>
            </w:tcMar>
            <w:vAlign w:val="center"/>
          </w:tcPr>
          <w:p w14:paraId="71B9710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7DBE024">
            <w:pPr>
              <w:spacing w:before="0" w:after="0" w:line="276" w:lineRule="auto"/>
              <w:ind w:left="135"/>
              <w:jc w:val="center"/>
            </w:pPr>
          </w:p>
        </w:tc>
        <w:tc>
          <w:tcPr>
            <w:tcW w:w="1631" w:type="dxa"/>
            <w:tcMar>
              <w:top w:w="50" w:type="dxa"/>
              <w:left w:w="100" w:type="dxa"/>
            </w:tcMar>
            <w:vAlign w:val="center"/>
          </w:tcPr>
          <w:p w14:paraId="44756A4C">
            <w:pPr>
              <w:spacing w:before="0" w:after="0" w:line="276" w:lineRule="auto"/>
              <w:ind w:left="135"/>
              <w:jc w:val="center"/>
            </w:pPr>
          </w:p>
        </w:tc>
        <w:tc>
          <w:tcPr>
            <w:tcW w:w="1157" w:type="dxa"/>
            <w:tcMar>
              <w:top w:w="50" w:type="dxa"/>
              <w:left w:w="100" w:type="dxa"/>
            </w:tcMar>
            <w:vAlign w:val="center"/>
          </w:tcPr>
          <w:p w14:paraId="4750547B">
            <w:pPr>
              <w:spacing w:before="0" w:after="0"/>
              <w:ind w:left="135"/>
              <w:jc w:val="left"/>
            </w:pPr>
          </w:p>
        </w:tc>
        <w:tc>
          <w:tcPr>
            <w:tcW w:w="1981" w:type="dxa"/>
            <w:tcMar>
              <w:top w:w="50" w:type="dxa"/>
              <w:left w:w="100" w:type="dxa"/>
            </w:tcMar>
            <w:vAlign w:val="center"/>
          </w:tcPr>
          <w:p w14:paraId="64FE4D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"https://m.edsoo.ru/f29fc7bc" \h </w:instrText>
            </w:r>
            <w:r>
              <w:fldChar w:fldCharType="separate"/>
            </w:r>
            <w:r>
              <w:rPr>
                <w:rFonts w:ascii="Times New Roman" w:hAnsi="Times New Roman"/>
                <w:b w:val="0"/>
                <w:i w:val="0"/>
                <w:color w:val="0000FF"/>
                <w:sz w:val="22"/>
                <w:u w:val="single"/>
              </w:rPr>
              <w:t>https://m.edsoo.ru/f29fc7bc</w:t>
            </w:r>
            <w:r>
              <w:rPr>
                <w:rFonts w:ascii="Times New Roman" w:hAnsi="Times New Roman"/>
                <w:b w:val="0"/>
                <w:i w:val="0"/>
                <w:color w:val="0000FF"/>
                <w:sz w:val="22"/>
                <w:u w:val="single"/>
              </w:rPr>
              <w:fldChar w:fldCharType="end"/>
            </w:r>
          </w:p>
        </w:tc>
      </w:tr>
      <w:tr w14:paraId="0E55B9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5CB4E3">
            <w:pPr>
              <w:spacing w:before="0" w:after="0"/>
              <w:ind w:left="0"/>
              <w:jc w:val="left"/>
            </w:pPr>
            <w:r>
              <w:rPr>
                <w:rFonts w:ascii="Times New Roman" w:hAnsi="Times New Roman"/>
                <w:b w:val="0"/>
                <w:i w:val="0"/>
                <w:color w:val="000000"/>
                <w:sz w:val="24"/>
              </w:rPr>
              <w:t>98</w:t>
            </w:r>
          </w:p>
        </w:tc>
        <w:tc>
          <w:tcPr>
            <w:tcW w:w="2992" w:type="dxa"/>
            <w:tcMar>
              <w:top w:w="50" w:type="dxa"/>
              <w:left w:w="100" w:type="dxa"/>
            </w:tcMar>
            <w:vAlign w:val="center"/>
          </w:tcPr>
          <w:p w14:paraId="51901FB8">
            <w:pPr>
              <w:spacing w:before="0" w:after="0"/>
              <w:ind w:left="135"/>
              <w:jc w:val="left"/>
            </w:pPr>
            <w:r>
              <w:rPr>
                <w:rFonts w:ascii="Times New Roman" w:hAnsi="Times New Roman"/>
                <w:b w:val="0"/>
                <w:i w:val="0"/>
                <w:color w:val="000000"/>
                <w:sz w:val="24"/>
              </w:rPr>
              <w:t>Образ автора в рассказе В.П. Астафьев «Капалуха»</w:t>
            </w:r>
          </w:p>
        </w:tc>
        <w:tc>
          <w:tcPr>
            <w:tcW w:w="834" w:type="dxa"/>
            <w:tcMar>
              <w:top w:w="50" w:type="dxa"/>
              <w:left w:w="100" w:type="dxa"/>
            </w:tcMar>
            <w:vAlign w:val="center"/>
          </w:tcPr>
          <w:p w14:paraId="441A2FC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2AFF31">
            <w:pPr>
              <w:spacing w:before="0" w:after="0" w:line="276" w:lineRule="auto"/>
              <w:ind w:left="135"/>
              <w:jc w:val="center"/>
            </w:pPr>
          </w:p>
        </w:tc>
        <w:tc>
          <w:tcPr>
            <w:tcW w:w="1631" w:type="dxa"/>
            <w:tcMar>
              <w:top w:w="50" w:type="dxa"/>
              <w:left w:w="100" w:type="dxa"/>
            </w:tcMar>
            <w:vAlign w:val="center"/>
          </w:tcPr>
          <w:p w14:paraId="3C9417C3">
            <w:pPr>
              <w:spacing w:before="0" w:after="0" w:line="276" w:lineRule="auto"/>
              <w:ind w:left="135"/>
              <w:jc w:val="center"/>
            </w:pPr>
          </w:p>
        </w:tc>
        <w:tc>
          <w:tcPr>
            <w:tcW w:w="1157" w:type="dxa"/>
            <w:tcMar>
              <w:top w:w="50" w:type="dxa"/>
              <w:left w:w="100" w:type="dxa"/>
            </w:tcMar>
            <w:vAlign w:val="center"/>
          </w:tcPr>
          <w:p w14:paraId="5E8F7DAE">
            <w:pPr>
              <w:spacing w:before="0" w:after="0"/>
              <w:ind w:left="135"/>
              <w:jc w:val="left"/>
            </w:pPr>
          </w:p>
        </w:tc>
        <w:tc>
          <w:tcPr>
            <w:tcW w:w="1981" w:type="dxa"/>
            <w:tcMar>
              <w:top w:w="50" w:type="dxa"/>
              <w:left w:w="100" w:type="dxa"/>
            </w:tcMar>
            <w:vAlign w:val="center"/>
          </w:tcPr>
          <w:p w14:paraId="450884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"https://m.edsoo.ru/f29fc30c" \h </w:instrText>
            </w:r>
            <w:r>
              <w:fldChar w:fldCharType="separate"/>
            </w:r>
            <w:r>
              <w:rPr>
                <w:rFonts w:ascii="Times New Roman" w:hAnsi="Times New Roman"/>
                <w:b w:val="0"/>
                <w:i w:val="0"/>
                <w:color w:val="0000FF"/>
                <w:sz w:val="22"/>
                <w:u w:val="single"/>
              </w:rPr>
              <w:t>https://m.edsoo.ru/f29fc30c</w:t>
            </w:r>
            <w:r>
              <w:rPr>
                <w:rFonts w:ascii="Times New Roman" w:hAnsi="Times New Roman"/>
                <w:b w:val="0"/>
                <w:i w:val="0"/>
                <w:color w:val="0000FF"/>
                <w:sz w:val="22"/>
                <w:u w:val="single"/>
              </w:rPr>
              <w:fldChar w:fldCharType="end"/>
            </w:r>
          </w:p>
        </w:tc>
      </w:tr>
      <w:tr w14:paraId="3D4E71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3F271B">
            <w:pPr>
              <w:spacing w:before="0" w:after="0"/>
              <w:ind w:left="0"/>
              <w:jc w:val="left"/>
            </w:pPr>
            <w:r>
              <w:rPr>
                <w:rFonts w:ascii="Times New Roman" w:hAnsi="Times New Roman"/>
                <w:b w:val="0"/>
                <w:i w:val="0"/>
                <w:color w:val="000000"/>
                <w:sz w:val="24"/>
              </w:rPr>
              <w:t>99</w:t>
            </w:r>
          </w:p>
        </w:tc>
        <w:tc>
          <w:tcPr>
            <w:tcW w:w="2992" w:type="dxa"/>
            <w:tcMar>
              <w:top w:w="50" w:type="dxa"/>
              <w:left w:w="100" w:type="dxa"/>
            </w:tcMar>
            <w:vAlign w:val="center"/>
          </w:tcPr>
          <w:p w14:paraId="28537505">
            <w:pPr>
              <w:spacing w:before="0" w:after="0"/>
              <w:ind w:left="135"/>
              <w:jc w:val="left"/>
            </w:pPr>
            <w:r>
              <w:rPr>
                <w:rFonts w:ascii="Times New Roman" w:hAnsi="Times New Roman"/>
                <w:b w:val="0"/>
                <w:i w:val="0"/>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14:paraId="35C3FD4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A2E6CF">
            <w:pPr>
              <w:spacing w:before="0" w:after="0" w:line="276" w:lineRule="auto"/>
              <w:ind w:left="135"/>
              <w:jc w:val="center"/>
            </w:pPr>
          </w:p>
        </w:tc>
        <w:tc>
          <w:tcPr>
            <w:tcW w:w="1631" w:type="dxa"/>
            <w:tcMar>
              <w:top w:w="50" w:type="dxa"/>
              <w:left w:w="100" w:type="dxa"/>
            </w:tcMar>
            <w:vAlign w:val="center"/>
          </w:tcPr>
          <w:p w14:paraId="24F2E0F4">
            <w:pPr>
              <w:spacing w:before="0" w:after="0" w:line="276" w:lineRule="auto"/>
              <w:ind w:left="135"/>
              <w:jc w:val="center"/>
            </w:pPr>
          </w:p>
        </w:tc>
        <w:tc>
          <w:tcPr>
            <w:tcW w:w="1157" w:type="dxa"/>
            <w:tcMar>
              <w:top w:w="50" w:type="dxa"/>
              <w:left w:w="100" w:type="dxa"/>
            </w:tcMar>
            <w:vAlign w:val="center"/>
          </w:tcPr>
          <w:p w14:paraId="0C6ED2EB">
            <w:pPr>
              <w:spacing w:before="0" w:after="0"/>
              <w:ind w:left="135"/>
              <w:jc w:val="left"/>
            </w:pPr>
          </w:p>
        </w:tc>
        <w:tc>
          <w:tcPr>
            <w:tcW w:w="1981" w:type="dxa"/>
            <w:tcMar>
              <w:top w:w="50" w:type="dxa"/>
              <w:left w:w="100" w:type="dxa"/>
            </w:tcMar>
            <w:vAlign w:val="center"/>
          </w:tcPr>
          <w:p w14:paraId="2E99D3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"https://m.edsoo.ru/f29fc4c4" \h </w:instrText>
            </w:r>
            <w:r>
              <w:fldChar w:fldCharType="separate"/>
            </w:r>
            <w:r>
              <w:rPr>
                <w:rFonts w:ascii="Times New Roman" w:hAnsi="Times New Roman"/>
                <w:b w:val="0"/>
                <w:i w:val="0"/>
                <w:color w:val="0000FF"/>
                <w:sz w:val="22"/>
                <w:u w:val="single"/>
              </w:rPr>
              <w:t>https://m.edsoo.ru/f29fc4c4</w:t>
            </w:r>
            <w:r>
              <w:rPr>
                <w:rFonts w:ascii="Times New Roman" w:hAnsi="Times New Roman"/>
                <w:b w:val="0"/>
                <w:i w:val="0"/>
                <w:color w:val="0000FF"/>
                <w:sz w:val="22"/>
                <w:u w:val="single"/>
              </w:rPr>
              <w:fldChar w:fldCharType="end"/>
            </w:r>
          </w:p>
        </w:tc>
      </w:tr>
      <w:tr w14:paraId="64FCD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C40281">
            <w:pPr>
              <w:spacing w:before="0" w:after="0"/>
              <w:ind w:left="0"/>
              <w:jc w:val="left"/>
            </w:pPr>
            <w:r>
              <w:rPr>
                <w:rFonts w:ascii="Times New Roman" w:hAnsi="Times New Roman"/>
                <w:b w:val="0"/>
                <w:i w:val="0"/>
                <w:color w:val="000000"/>
                <w:sz w:val="24"/>
              </w:rPr>
              <w:t>100</w:t>
            </w:r>
          </w:p>
        </w:tc>
        <w:tc>
          <w:tcPr>
            <w:tcW w:w="2992" w:type="dxa"/>
            <w:tcMar>
              <w:top w:w="50" w:type="dxa"/>
              <w:left w:w="100" w:type="dxa"/>
            </w:tcMar>
            <w:vAlign w:val="center"/>
          </w:tcPr>
          <w:p w14:paraId="05D3ADF3">
            <w:pPr>
              <w:spacing w:before="0" w:after="0"/>
              <w:ind w:left="135"/>
              <w:jc w:val="left"/>
            </w:pPr>
            <w:r>
              <w:rPr>
                <w:rFonts w:ascii="Times New Roman" w:hAnsi="Times New Roman"/>
                <w:b w:val="0"/>
                <w:i w:val="0"/>
                <w:color w:val="000000"/>
                <w:sz w:val="24"/>
              </w:rPr>
              <w:t>М.М. Пришвин- певец русской природы</w:t>
            </w:r>
          </w:p>
        </w:tc>
        <w:tc>
          <w:tcPr>
            <w:tcW w:w="834" w:type="dxa"/>
            <w:tcMar>
              <w:top w:w="50" w:type="dxa"/>
              <w:left w:w="100" w:type="dxa"/>
            </w:tcMar>
            <w:vAlign w:val="center"/>
          </w:tcPr>
          <w:p w14:paraId="33BFFC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3E0E36B">
            <w:pPr>
              <w:spacing w:before="0" w:after="0" w:line="276" w:lineRule="auto"/>
              <w:ind w:left="135"/>
              <w:jc w:val="center"/>
            </w:pPr>
          </w:p>
        </w:tc>
        <w:tc>
          <w:tcPr>
            <w:tcW w:w="1631" w:type="dxa"/>
            <w:tcMar>
              <w:top w:w="50" w:type="dxa"/>
              <w:left w:w="100" w:type="dxa"/>
            </w:tcMar>
            <w:vAlign w:val="center"/>
          </w:tcPr>
          <w:p w14:paraId="1115DB6F">
            <w:pPr>
              <w:spacing w:before="0" w:after="0" w:line="276" w:lineRule="auto"/>
              <w:ind w:left="135"/>
              <w:jc w:val="center"/>
            </w:pPr>
          </w:p>
        </w:tc>
        <w:tc>
          <w:tcPr>
            <w:tcW w:w="1157" w:type="dxa"/>
            <w:tcMar>
              <w:top w:w="50" w:type="dxa"/>
              <w:left w:w="100" w:type="dxa"/>
            </w:tcMar>
            <w:vAlign w:val="center"/>
          </w:tcPr>
          <w:p w14:paraId="2D360BF9">
            <w:pPr>
              <w:spacing w:before="0" w:after="0"/>
              <w:ind w:left="135"/>
              <w:jc w:val="left"/>
            </w:pPr>
          </w:p>
        </w:tc>
        <w:tc>
          <w:tcPr>
            <w:tcW w:w="1981" w:type="dxa"/>
            <w:tcMar>
              <w:top w:w="50" w:type="dxa"/>
              <w:left w:w="100" w:type="dxa"/>
            </w:tcMar>
            <w:vAlign w:val="center"/>
          </w:tcPr>
          <w:p w14:paraId="600CD6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"https://m.edsoo.ru/f29fce92" \h </w:instrText>
            </w:r>
            <w:r>
              <w:fldChar w:fldCharType="separate"/>
            </w:r>
            <w:r>
              <w:rPr>
                <w:rFonts w:ascii="Times New Roman" w:hAnsi="Times New Roman"/>
                <w:b w:val="0"/>
                <w:i w:val="0"/>
                <w:color w:val="0000FF"/>
                <w:sz w:val="22"/>
                <w:u w:val="single"/>
              </w:rPr>
              <w:t>https://m.edsoo.ru/f29fce92</w:t>
            </w:r>
            <w:r>
              <w:rPr>
                <w:rFonts w:ascii="Times New Roman" w:hAnsi="Times New Roman"/>
                <w:b w:val="0"/>
                <w:i w:val="0"/>
                <w:color w:val="0000FF"/>
                <w:sz w:val="22"/>
                <w:u w:val="single"/>
              </w:rPr>
              <w:fldChar w:fldCharType="end"/>
            </w:r>
          </w:p>
        </w:tc>
      </w:tr>
      <w:tr w14:paraId="4F9EA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CB538DC">
            <w:pPr>
              <w:spacing w:before="0" w:after="0"/>
              <w:ind w:left="0"/>
              <w:jc w:val="left"/>
            </w:pPr>
            <w:r>
              <w:rPr>
                <w:rFonts w:ascii="Times New Roman" w:hAnsi="Times New Roman"/>
                <w:b w:val="0"/>
                <w:i w:val="0"/>
                <w:color w:val="000000"/>
                <w:sz w:val="24"/>
              </w:rPr>
              <w:t>101</w:t>
            </w:r>
          </w:p>
        </w:tc>
        <w:tc>
          <w:tcPr>
            <w:tcW w:w="2992" w:type="dxa"/>
            <w:tcMar>
              <w:top w:w="50" w:type="dxa"/>
              <w:left w:w="100" w:type="dxa"/>
            </w:tcMar>
            <w:vAlign w:val="center"/>
          </w:tcPr>
          <w:p w14:paraId="2A788CEB">
            <w:pPr>
              <w:spacing w:before="0" w:after="0"/>
              <w:ind w:left="135"/>
              <w:jc w:val="left"/>
            </w:pPr>
            <w:r>
              <w:rPr>
                <w:rFonts w:ascii="Times New Roman" w:hAnsi="Times New Roman"/>
                <w:b w:val="0"/>
                <w:i w:val="0"/>
                <w:color w:val="000000"/>
                <w:sz w:val="24"/>
              </w:rPr>
              <w:t>Авторское мастерство создания образов героев-животных</w:t>
            </w:r>
          </w:p>
        </w:tc>
        <w:tc>
          <w:tcPr>
            <w:tcW w:w="834" w:type="dxa"/>
            <w:tcMar>
              <w:top w:w="50" w:type="dxa"/>
              <w:left w:w="100" w:type="dxa"/>
            </w:tcMar>
            <w:vAlign w:val="center"/>
          </w:tcPr>
          <w:p w14:paraId="61FD8FF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9F36C3">
            <w:pPr>
              <w:spacing w:before="0" w:after="0" w:line="276" w:lineRule="auto"/>
              <w:ind w:left="135"/>
              <w:jc w:val="center"/>
            </w:pPr>
          </w:p>
        </w:tc>
        <w:tc>
          <w:tcPr>
            <w:tcW w:w="1631" w:type="dxa"/>
            <w:tcMar>
              <w:top w:w="50" w:type="dxa"/>
              <w:left w:w="100" w:type="dxa"/>
            </w:tcMar>
            <w:vAlign w:val="center"/>
          </w:tcPr>
          <w:p w14:paraId="52ED4EC2">
            <w:pPr>
              <w:spacing w:before="0" w:after="0" w:line="276" w:lineRule="auto"/>
              <w:ind w:left="135"/>
              <w:jc w:val="center"/>
            </w:pPr>
          </w:p>
        </w:tc>
        <w:tc>
          <w:tcPr>
            <w:tcW w:w="1157" w:type="dxa"/>
            <w:tcMar>
              <w:top w:w="50" w:type="dxa"/>
              <w:left w:w="100" w:type="dxa"/>
            </w:tcMar>
            <w:vAlign w:val="center"/>
          </w:tcPr>
          <w:p w14:paraId="411983A8">
            <w:pPr>
              <w:spacing w:before="0" w:after="0"/>
              <w:ind w:left="135"/>
              <w:jc w:val="left"/>
            </w:pPr>
          </w:p>
        </w:tc>
        <w:tc>
          <w:tcPr>
            <w:tcW w:w="1981" w:type="dxa"/>
            <w:tcMar>
              <w:top w:w="50" w:type="dxa"/>
              <w:left w:w="100" w:type="dxa"/>
            </w:tcMar>
            <w:vAlign w:val="center"/>
          </w:tcPr>
          <w:p w14:paraId="7309C5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"https://m.edsoo.ru/f29fcd02" \h </w:instrText>
            </w:r>
            <w:r>
              <w:fldChar w:fldCharType="separate"/>
            </w:r>
            <w:r>
              <w:rPr>
                <w:rFonts w:ascii="Times New Roman" w:hAnsi="Times New Roman"/>
                <w:b w:val="0"/>
                <w:i w:val="0"/>
                <w:color w:val="0000FF"/>
                <w:sz w:val="22"/>
                <w:u w:val="single"/>
              </w:rPr>
              <w:t>https://m.edsoo.ru/f29fcd02</w:t>
            </w:r>
            <w:r>
              <w:rPr>
                <w:rFonts w:ascii="Times New Roman" w:hAnsi="Times New Roman"/>
                <w:b w:val="0"/>
                <w:i w:val="0"/>
                <w:color w:val="0000FF"/>
                <w:sz w:val="22"/>
                <w:u w:val="single"/>
              </w:rPr>
              <w:fldChar w:fldCharType="end"/>
            </w:r>
          </w:p>
        </w:tc>
      </w:tr>
      <w:tr w14:paraId="508DF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B4FE3C">
            <w:pPr>
              <w:spacing w:before="0" w:after="0"/>
              <w:ind w:left="0"/>
              <w:jc w:val="left"/>
            </w:pPr>
            <w:r>
              <w:rPr>
                <w:rFonts w:ascii="Times New Roman" w:hAnsi="Times New Roman"/>
                <w:b w:val="0"/>
                <w:i w:val="0"/>
                <w:color w:val="000000"/>
                <w:sz w:val="24"/>
              </w:rPr>
              <w:t>102</w:t>
            </w:r>
          </w:p>
        </w:tc>
        <w:tc>
          <w:tcPr>
            <w:tcW w:w="2992" w:type="dxa"/>
            <w:tcMar>
              <w:top w:w="50" w:type="dxa"/>
              <w:left w:w="100" w:type="dxa"/>
            </w:tcMar>
            <w:vAlign w:val="center"/>
          </w:tcPr>
          <w:p w14:paraId="0D3C7EC3">
            <w:pPr>
              <w:spacing w:before="0" w:after="0"/>
              <w:ind w:left="135"/>
              <w:jc w:val="left"/>
            </w:pPr>
            <w:r>
              <w:rPr>
                <w:rFonts w:ascii="Times New Roman" w:hAnsi="Times New Roman"/>
                <w:b w:val="0"/>
                <w:i w:val="0"/>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14:paraId="1F3B38F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10F4B8">
            <w:pPr>
              <w:spacing w:before="0" w:after="0" w:line="276" w:lineRule="auto"/>
              <w:ind w:left="135"/>
              <w:jc w:val="center"/>
            </w:pPr>
          </w:p>
        </w:tc>
        <w:tc>
          <w:tcPr>
            <w:tcW w:w="1631" w:type="dxa"/>
            <w:tcMar>
              <w:top w:w="50" w:type="dxa"/>
              <w:left w:w="100" w:type="dxa"/>
            </w:tcMar>
            <w:vAlign w:val="center"/>
          </w:tcPr>
          <w:p w14:paraId="04728796">
            <w:pPr>
              <w:spacing w:before="0" w:after="0" w:line="276" w:lineRule="auto"/>
              <w:ind w:left="135"/>
              <w:jc w:val="center"/>
            </w:pPr>
          </w:p>
        </w:tc>
        <w:tc>
          <w:tcPr>
            <w:tcW w:w="1157" w:type="dxa"/>
            <w:tcMar>
              <w:top w:w="50" w:type="dxa"/>
              <w:left w:w="100" w:type="dxa"/>
            </w:tcMar>
            <w:vAlign w:val="center"/>
          </w:tcPr>
          <w:p w14:paraId="46C1071C">
            <w:pPr>
              <w:spacing w:before="0" w:after="0"/>
              <w:ind w:left="135"/>
              <w:jc w:val="left"/>
            </w:pPr>
          </w:p>
        </w:tc>
        <w:tc>
          <w:tcPr>
            <w:tcW w:w="1981" w:type="dxa"/>
            <w:tcMar>
              <w:top w:w="50" w:type="dxa"/>
              <w:left w:w="100" w:type="dxa"/>
            </w:tcMar>
            <w:vAlign w:val="center"/>
          </w:tcPr>
          <w:p w14:paraId="7F6545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"https://m.edsoo.ru/f29fc1b8" \h </w:instrText>
            </w:r>
            <w:r>
              <w:fldChar w:fldCharType="separate"/>
            </w:r>
            <w:r>
              <w:rPr>
                <w:rFonts w:ascii="Times New Roman" w:hAnsi="Times New Roman"/>
                <w:b w:val="0"/>
                <w:i w:val="0"/>
                <w:color w:val="0000FF"/>
                <w:sz w:val="22"/>
                <w:u w:val="single"/>
              </w:rPr>
              <w:t>https://m.edsoo.ru/f29fc1b8</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"https://m.edsoo.ru/f29fd0f4" \h </w:instrText>
            </w:r>
            <w:r>
              <w:fldChar w:fldCharType="separate"/>
            </w:r>
            <w:r>
              <w:rPr>
                <w:rFonts w:ascii="Times New Roman" w:hAnsi="Times New Roman"/>
                <w:b w:val="0"/>
                <w:i w:val="0"/>
                <w:color w:val="0000FF"/>
                <w:sz w:val="22"/>
                <w:u w:val="single"/>
              </w:rPr>
              <w:t>https://m.edsoo.ru/f29fd0f4</w:t>
            </w:r>
            <w:r>
              <w:rPr>
                <w:rFonts w:ascii="Times New Roman" w:hAnsi="Times New Roman"/>
                <w:b w:val="0"/>
                <w:i w:val="0"/>
                <w:color w:val="0000FF"/>
                <w:sz w:val="22"/>
                <w:u w:val="single"/>
              </w:rPr>
              <w:fldChar w:fldCharType="end"/>
            </w:r>
          </w:p>
        </w:tc>
      </w:tr>
      <w:tr w14:paraId="24E71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66FDA95">
            <w:pPr>
              <w:spacing w:before="0" w:after="0"/>
              <w:ind w:left="0"/>
              <w:jc w:val="left"/>
            </w:pPr>
            <w:r>
              <w:rPr>
                <w:rFonts w:ascii="Times New Roman" w:hAnsi="Times New Roman"/>
                <w:b w:val="0"/>
                <w:i w:val="0"/>
                <w:color w:val="000000"/>
                <w:sz w:val="24"/>
              </w:rPr>
              <w:t>103</w:t>
            </w:r>
          </w:p>
        </w:tc>
        <w:tc>
          <w:tcPr>
            <w:tcW w:w="2992" w:type="dxa"/>
            <w:tcMar>
              <w:top w:w="50" w:type="dxa"/>
              <w:left w:w="100" w:type="dxa"/>
            </w:tcMar>
            <w:vAlign w:val="center"/>
          </w:tcPr>
          <w:p w14:paraId="3327F11F">
            <w:pPr>
              <w:spacing w:before="0" w:after="0"/>
              <w:ind w:left="135"/>
              <w:jc w:val="left"/>
            </w:pPr>
            <w:r>
              <w:rPr>
                <w:rFonts w:ascii="Times New Roman" w:hAnsi="Times New Roman"/>
                <w:b w:val="0"/>
                <w:i w:val="0"/>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14:paraId="23B9E7A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C8DD7A">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21CB82FE">
            <w:pPr>
              <w:spacing w:before="0" w:after="0" w:line="276" w:lineRule="auto"/>
              <w:ind w:left="135"/>
              <w:jc w:val="center"/>
            </w:pPr>
          </w:p>
        </w:tc>
        <w:tc>
          <w:tcPr>
            <w:tcW w:w="1157" w:type="dxa"/>
            <w:tcMar>
              <w:top w:w="50" w:type="dxa"/>
              <w:left w:w="100" w:type="dxa"/>
            </w:tcMar>
            <w:vAlign w:val="center"/>
          </w:tcPr>
          <w:p w14:paraId="183995CF">
            <w:pPr>
              <w:spacing w:before="0" w:after="0"/>
              <w:ind w:left="135"/>
              <w:jc w:val="left"/>
            </w:pPr>
          </w:p>
        </w:tc>
        <w:tc>
          <w:tcPr>
            <w:tcW w:w="1981" w:type="dxa"/>
            <w:tcMar>
              <w:top w:w="50" w:type="dxa"/>
              <w:left w:w="100" w:type="dxa"/>
            </w:tcMar>
            <w:vAlign w:val="center"/>
          </w:tcPr>
          <w:p w14:paraId="1A8A29BF">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3168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70A3F9">
            <w:pPr>
              <w:spacing w:before="0" w:after="0"/>
              <w:ind w:left="0"/>
              <w:jc w:val="left"/>
            </w:pPr>
            <w:r>
              <w:rPr>
                <w:rFonts w:ascii="Times New Roman" w:hAnsi="Times New Roman"/>
                <w:b w:val="0"/>
                <w:i w:val="0"/>
                <w:color w:val="000000"/>
                <w:sz w:val="24"/>
              </w:rPr>
              <w:t>104</w:t>
            </w:r>
          </w:p>
        </w:tc>
        <w:tc>
          <w:tcPr>
            <w:tcW w:w="2992" w:type="dxa"/>
            <w:tcMar>
              <w:top w:w="50" w:type="dxa"/>
              <w:left w:w="100" w:type="dxa"/>
            </w:tcMar>
            <w:vAlign w:val="center"/>
          </w:tcPr>
          <w:p w14:paraId="4B11F1DC">
            <w:pPr>
              <w:spacing w:before="0" w:after="0"/>
              <w:ind w:left="135"/>
              <w:jc w:val="left"/>
            </w:pPr>
            <w:r>
              <w:rPr>
                <w:rFonts w:ascii="Times New Roman" w:hAnsi="Times New Roman"/>
                <w:b w:val="0"/>
                <w:i w:val="0"/>
                <w:color w:val="000000"/>
                <w:sz w:val="24"/>
              </w:rPr>
              <w:t>Писатели – авторы произведений о животных: выставка книг</w:t>
            </w:r>
          </w:p>
        </w:tc>
        <w:tc>
          <w:tcPr>
            <w:tcW w:w="834" w:type="dxa"/>
            <w:tcMar>
              <w:top w:w="50" w:type="dxa"/>
              <w:left w:w="100" w:type="dxa"/>
            </w:tcMar>
            <w:vAlign w:val="center"/>
          </w:tcPr>
          <w:p w14:paraId="2300542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8D19159">
            <w:pPr>
              <w:spacing w:before="0" w:after="0" w:line="276" w:lineRule="auto"/>
              <w:ind w:left="135"/>
              <w:jc w:val="center"/>
            </w:pPr>
          </w:p>
        </w:tc>
        <w:tc>
          <w:tcPr>
            <w:tcW w:w="1631" w:type="dxa"/>
            <w:tcMar>
              <w:top w:w="50" w:type="dxa"/>
              <w:left w:w="100" w:type="dxa"/>
            </w:tcMar>
            <w:vAlign w:val="center"/>
          </w:tcPr>
          <w:p w14:paraId="7CB5C3CB">
            <w:pPr>
              <w:spacing w:before="0" w:after="0" w:line="276" w:lineRule="auto"/>
              <w:ind w:left="135"/>
              <w:jc w:val="center"/>
            </w:pPr>
          </w:p>
        </w:tc>
        <w:tc>
          <w:tcPr>
            <w:tcW w:w="1157" w:type="dxa"/>
            <w:tcMar>
              <w:top w:w="50" w:type="dxa"/>
              <w:left w:w="100" w:type="dxa"/>
            </w:tcMar>
            <w:vAlign w:val="center"/>
          </w:tcPr>
          <w:p w14:paraId="3646ECE5">
            <w:pPr>
              <w:spacing w:before="0" w:after="0"/>
              <w:ind w:left="135"/>
              <w:jc w:val="left"/>
            </w:pPr>
          </w:p>
        </w:tc>
        <w:tc>
          <w:tcPr>
            <w:tcW w:w="1981" w:type="dxa"/>
            <w:tcMar>
              <w:top w:w="50" w:type="dxa"/>
              <w:left w:w="100" w:type="dxa"/>
            </w:tcMar>
            <w:vAlign w:val="center"/>
          </w:tcPr>
          <w:p w14:paraId="7CEA29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"https://m.edsoo.ru/f2a0c9fa" \h </w:instrText>
            </w:r>
            <w:r>
              <w:fldChar w:fldCharType="separate"/>
            </w:r>
            <w:r>
              <w:rPr>
                <w:rFonts w:ascii="Times New Roman" w:hAnsi="Times New Roman"/>
                <w:b w:val="0"/>
                <w:i w:val="0"/>
                <w:color w:val="0000FF"/>
                <w:sz w:val="22"/>
                <w:u w:val="single"/>
              </w:rPr>
              <w:t>https://m.edsoo.ru/f2a0c9fa</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"https://m.edsoo.ru/f29fc5f0" \h </w:instrText>
            </w:r>
            <w:r>
              <w:fldChar w:fldCharType="separate"/>
            </w:r>
            <w:r>
              <w:rPr>
                <w:rFonts w:ascii="Times New Roman" w:hAnsi="Times New Roman"/>
                <w:b w:val="0"/>
                <w:i w:val="0"/>
                <w:color w:val="0000FF"/>
                <w:sz w:val="22"/>
                <w:u w:val="single"/>
              </w:rPr>
              <w:t>https://m.edsoo.ru/f29fc5f0</w:t>
            </w:r>
            <w:r>
              <w:rPr>
                <w:rFonts w:ascii="Times New Roman" w:hAnsi="Times New Roman"/>
                <w:b w:val="0"/>
                <w:i w:val="0"/>
                <w:color w:val="0000FF"/>
                <w:sz w:val="22"/>
                <w:u w:val="single"/>
              </w:rPr>
              <w:fldChar w:fldCharType="end"/>
            </w:r>
          </w:p>
        </w:tc>
      </w:tr>
      <w:tr w14:paraId="45722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370F7D7">
            <w:pPr>
              <w:spacing w:before="0" w:after="0"/>
              <w:ind w:left="0"/>
              <w:jc w:val="left"/>
            </w:pPr>
            <w:r>
              <w:rPr>
                <w:rFonts w:ascii="Times New Roman" w:hAnsi="Times New Roman"/>
                <w:b w:val="0"/>
                <w:i w:val="0"/>
                <w:color w:val="000000"/>
                <w:sz w:val="24"/>
              </w:rPr>
              <w:t>105</w:t>
            </w:r>
          </w:p>
        </w:tc>
        <w:tc>
          <w:tcPr>
            <w:tcW w:w="2992" w:type="dxa"/>
            <w:tcMar>
              <w:top w:w="50" w:type="dxa"/>
              <w:left w:w="100" w:type="dxa"/>
            </w:tcMar>
            <w:vAlign w:val="center"/>
          </w:tcPr>
          <w:p w14:paraId="23544CBA">
            <w:pPr>
              <w:spacing w:before="0" w:after="0"/>
              <w:ind w:left="135"/>
              <w:jc w:val="left"/>
            </w:pPr>
            <w:r>
              <w:rPr>
                <w:rFonts w:ascii="Times New Roman" w:hAnsi="Times New Roman"/>
                <w:b w:val="0"/>
                <w:i w:val="0"/>
                <w:color w:val="000000"/>
                <w:sz w:val="24"/>
              </w:rPr>
              <w:t>Знакомство с пьесой как жанром литературы</w:t>
            </w:r>
          </w:p>
        </w:tc>
        <w:tc>
          <w:tcPr>
            <w:tcW w:w="834" w:type="dxa"/>
            <w:tcMar>
              <w:top w:w="50" w:type="dxa"/>
              <w:left w:w="100" w:type="dxa"/>
            </w:tcMar>
            <w:vAlign w:val="center"/>
          </w:tcPr>
          <w:p w14:paraId="486092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30A07E5">
            <w:pPr>
              <w:spacing w:before="0" w:after="0" w:line="276" w:lineRule="auto"/>
              <w:ind w:left="135"/>
              <w:jc w:val="center"/>
            </w:pPr>
          </w:p>
        </w:tc>
        <w:tc>
          <w:tcPr>
            <w:tcW w:w="1631" w:type="dxa"/>
            <w:tcMar>
              <w:top w:w="50" w:type="dxa"/>
              <w:left w:w="100" w:type="dxa"/>
            </w:tcMar>
            <w:vAlign w:val="center"/>
          </w:tcPr>
          <w:p w14:paraId="4B218DCE">
            <w:pPr>
              <w:spacing w:before="0" w:after="0" w:line="276" w:lineRule="auto"/>
              <w:ind w:left="135"/>
              <w:jc w:val="center"/>
            </w:pPr>
          </w:p>
        </w:tc>
        <w:tc>
          <w:tcPr>
            <w:tcW w:w="1157" w:type="dxa"/>
            <w:tcMar>
              <w:top w:w="50" w:type="dxa"/>
              <w:left w:w="100" w:type="dxa"/>
            </w:tcMar>
            <w:vAlign w:val="center"/>
          </w:tcPr>
          <w:p w14:paraId="7C95B6AE">
            <w:pPr>
              <w:spacing w:before="0" w:after="0"/>
              <w:ind w:left="135"/>
              <w:jc w:val="left"/>
            </w:pPr>
          </w:p>
        </w:tc>
        <w:tc>
          <w:tcPr>
            <w:tcW w:w="1981" w:type="dxa"/>
            <w:tcMar>
              <w:top w:w="50" w:type="dxa"/>
              <w:left w:w="100" w:type="dxa"/>
            </w:tcMar>
            <w:vAlign w:val="center"/>
          </w:tcPr>
          <w:p w14:paraId="440B2C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"https://m.edsoo.ru/f29fe7c4" \h </w:instrText>
            </w:r>
            <w:r>
              <w:fldChar w:fldCharType="separate"/>
            </w:r>
            <w:r>
              <w:rPr>
                <w:rFonts w:ascii="Times New Roman" w:hAnsi="Times New Roman"/>
                <w:b w:val="0"/>
                <w:i w:val="0"/>
                <w:color w:val="0000FF"/>
                <w:sz w:val="22"/>
                <w:u w:val="single"/>
              </w:rPr>
              <w:t>https://m.edsoo.ru/f29fe7c4</w:t>
            </w:r>
            <w:r>
              <w:rPr>
                <w:rFonts w:ascii="Times New Roman" w:hAnsi="Times New Roman"/>
                <w:b w:val="0"/>
                <w:i w:val="0"/>
                <w:color w:val="0000FF"/>
                <w:sz w:val="22"/>
                <w:u w:val="single"/>
              </w:rPr>
              <w:fldChar w:fldCharType="end"/>
            </w:r>
          </w:p>
        </w:tc>
      </w:tr>
      <w:tr w14:paraId="753F1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709A89">
            <w:pPr>
              <w:spacing w:before="0" w:after="0"/>
              <w:ind w:left="0"/>
              <w:jc w:val="left"/>
            </w:pPr>
            <w:r>
              <w:rPr>
                <w:rFonts w:ascii="Times New Roman" w:hAnsi="Times New Roman"/>
                <w:b w:val="0"/>
                <w:i w:val="0"/>
                <w:color w:val="000000"/>
                <w:sz w:val="24"/>
              </w:rPr>
              <w:t>106</w:t>
            </w:r>
          </w:p>
        </w:tc>
        <w:tc>
          <w:tcPr>
            <w:tcW w:w="2992" w:type="dxa"/>
            <w:tcMar>
              <w:top w:w="50" w:type="dxa"/>
              <w:left w:w="100" w:type="dxa"/>
            </w:tcMar>
            <w:vAlign w:val="center"/>
          </w:tcPr>
          <w:p w14:paraId="58ECBB5A">
            <w:pPr>
              <w:spacing w:before="0" w:after="0"/>
              <w:ind w:left="135"/>
              <w:jc w:val="left"/>
            </w:pPr>
            <w:r>
              <w:rPr>
                <w:rFonts w:ascii="Times New Roman" w:hAnsi="Times New Roman"/>
                <w:b w:val="0"/>
                <w:i w:val="0"/>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14:paraId="3405123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6F937CB">
            <w:pPr>
              <w:spacing w:before="0" w:after="0" w:line="276" w:lineRule="auto"/>
              <w:ind w:left="135"/>
              <w:jc w:val="center"/>
            </w:pPr>
          </w:p>
        </w:tc>
        <w:tc>
          <w:tcPr>
            <w:tcW w:w="1631" w:type="dxa"/>
            <w:tcMar>
              <w:top w:w="50" w:type="dxa"/>
              <w:left w:w="100" w:type="dxa"/>
            </w:tcMar>
            <w:vAlign w:val="center"/>
          </w:tcPr>
          <w:p w14:paraId="40D9A625">
            <w:pPr>
              <w:spacing w:before="0" w:after="0" w:line="276" w:lineRule="auto"/>
              <w:ind w:left="135"/>
              <w:jc w:val="center"/>
            </w:pPr>
          </w:p>
        </w:tc>
        <w:tc>
          <w:tcPr>
            <w:tcW w:w="1157" w:type="dxa"/>
            <w:tcMar>
              <w:top w:w="50" w:type="dxa"/>
              <w:left w:w="100" w:type="dxa"/>
            </w:tcMar>
            <w:vAlign w:val="center"/>
          </w:tcPr>
          <w:p w14:paraId="3566085B">
            <w:pPr>
              <w:spacing w:before="0" w:after="0"/>
              <w:ind w:left="135"/>
              <w:jc w:val="left"/>
            </w:pPr>
          </w:p>
        </w:tc>
        <w:tc>
          <w:tcPr>
            <w:tcW w:w="1981" w:type="dxa"/>
            <w:tcMar>
              <w:top w:w="50" w:type="dxa"/>
              <w:left w:w="100" w:type="dxa"/>
            </w:tcMar>
            <w:vAlign w:val="center"/>
          </w:tcPr>
          <w:p w14:paraId="5C9DD0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"https://m.edsoo.ru/f29fe8dc" \h </w:instrText>
            </w:r>
            <w:r>
              <w:fldChar w:fldCharType="separate"/>
            </w:r>
            <w:r>
              <w:rPr>
                <w:rFonts w:ascii="Times New Roman" w:hAnsi="Times New Roman"/>
                <w:b w:val="0"/>
                <w:i w:val="0"/>
                <w:color w:val="0000FF"/>
                <w:sz w:val="22"/>
                <w:u w:val="single"/>
              </w:rPr>
              <w:t>https://m.edsoo.ru/f29fe8dc</w:t>
            </w:r>
            <w:r>
              <w:rPr>
                <w:rFonts w:ascii="Times New Roman" w:hAnsi="Times New Roman"/>
                <w:b w:val="0"/>
                <w:i w:val="0"/>
                <w:color w:val="0000FF"/>
                <w:sz w:val="22"/>
                <w:u w:val="single"/>
              </w:rPr>
              <w:fldChar w:fldCharType="end"/>
            </w:r>
          </w:p>
        </w:tc>
      </w:tr>
      <w:tr w14:paraId="2347B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DBA0D90">
            <w:pPr>
              <w:spacing w:before="0" w:after="0"/>
              <w:ind w:left="0"/>
              <w:jc w:val="left"/>
            </w:pPr>
            <w:r>
              <w:rPr>
                <w:rFonts w:ascii="Times New Roman" w:hAnsi="Times New Roman"/>
                <w:b w:val="0"/>
                <w:i w:val="0"/>
                <w:color w:val="000000"/>
                <w:sz w:val="24"/>
              </w:rPr>
              <w:t>107</w:t>
            </w:r>
          </w:p>
        </w:tc>
        <w:tc>
          <w:tcPr>
            <w:tcW w:w="2992" w:type="dxa"/>
            <w:tcMar>
              <w:top w:w="50" w:type="dxa"/>
              <w:left w:w="100" w:type="dxa"/>
            </w:tcMar>
            <w:vAlign w:val="center"/>
          </w:tcPr>
          <w:p w14:paraId="77FE2E4A">
            <w:pPr>
              <w:spacing w:before="0" w:after="0"/>
              <w:ind w:left="135"/>
              <w:jc w:val="left"/>
            </w:pPr>
            <w:r>
              <w:rPr>
                <w:rFonts w:ascii="Times New Roman" w:hAnsi="Times New Roman"/>
                <w:b w:val="0"/>
                <w:i w:val="0"/>
                <w:color w:val="000000"/>
                <w:sz w:val="24"/>
              </w:rPr>
              <w:t>Работа с пьесой-сказкой С.Я. Маршака «Двенадцать месяцев»: сюжет</w:t>
            </w:r>
          </w:p>
        </w:tc>
        <w:tc>
          <w:tcPr>
            <w:tcW w:w="834" w:type="dxa"/>
            <w:tcMar>
              <w:top w:w="50" w:type="dxa"/>
              <w:left w:w="100" w:type="dxa"/>
            </w:tcMar>
            <w:vAlign w:val="center"/>
          </w:tcPr>
          <w:p w14:paraId="1F861DC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4CC2E2A">
            <w:pPr>
              <w:spacing w:before="0" w:after="0" w:line="276" w:lineRule="auto"/>
              <w:ind w:left="135"/>
              <w:jc w:val="center"/>
            </w:pPr>
          </w:p>
        </w:tc>
        <w:tc>
          <w:tcPr>
            <w:tcW w:w="1631" w:type="dxa"/>
            <w:tcMar>
              <w:top w:w="50" w:type="dxa"/>
              <w:left w:w="100" w:type="dxa"/>
            </w:tcMar>
            <w:vAlign w:val="center"/>
          </w:tcPr>
          <w:p w14:paraId="6311220B">
            <w:pPr>
              <w:spacing w:before="0" w:after="0" w:line="276" w:lineRule="auto"/>
              <w:ind w:left="135"/>
              <w:jc w:val="center"/>
            </w:pPr>
          </w:p>
        </w:tc>
        <w:tc>
          <w:tcPr>
            <w:tcW w:w="1157" w:type="dxa"/>
            <w:tcMar>
              <w:top w:w="50" w:type="dxa"/>
              <w:left w:w="100" w:type="dxa"/>
            </w:tcMar>
            <w:vAlign w:val="center"/>
          </w:tcPr>
          <w:p w14:paraId="629A2261">
            <w:pPr>
              <w:spacing w:before="0" w:after="0"/>
              <w:ind w:left="135"/>
              <w:jc w:val="left"/>
            </w:pPr>
          </w:p>
        </w:tc>
        <w:tc>
          <w:tcPr>
            <w:tcW w:w="1981" w:type="dxa"/>
            <w:tcMar>
              <w:top w:w="50" w:type="dxa"/>
              <w:left w:w="100" w:type="dxa"/>
            </w:tcMar>
            <w:vAlign w:val="center"/>
          </w:tcPr>
          <w:p w14:paraId="4F3B14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"https://m.edsoo.ru/f29fe9ea" \h </w:instrText>
            </w:r>
            <w:r>
              <w:fldChar w:fldCharType="separate"/>
            </w:r>
            <w:r>
              <w:rPr>
                <w:rFonts w:ascii="Times New Roman" w:hAnsi="Times New Roman"/>
                <w:b w:val="0"/>
                <w:i w:val="0"/>
                <w:color w:val="0000FF"/>
                <w:sz w:val="22"/>
                <w:u w:val="single"/>
              </w:rPr>
              <w:t>https://m.edsoo.ru/f29fe9ea</w:t>
            </w:r>
            <w:r>
              <w:rPr>
                <w:rFonts w:ascii="Times New Roman" w:hAnsi="Times New Roman"/>
                <w:b w:val="0"/>
                <w:i w:val="0"/>
                <w:color w:val="0000FF"/>
                <w:sz w:val="22"/>
                <w:u w:val="single"/>
              </w:rPr>
              <w:fldChar w:fldCharType="end"/>
            </w:r>
          </w:p>
        </w:tc>
      </w:tr>
      <w:tr w14:paraId="1B4CD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9A4C24">
            <w:pPr>
              <w:spacing w:before="0" w:after="0"/>
              <w:ind w:left="0"/>
              <w:jc w:val="left"/>
            </w:pPr>
            <w:r>
              <w:rPr>
                <w:rFonts w:ascii="Times New Roman" w:hAnsi="Times New Roman"/>
                <w:b w:val="0"/>
                <w:i w:val="0"/>
                <w:color w:val="000000"/>
                <w:sz w:val="24"/>
              </w:rPr>
              <w:t>108</w:t>
            </w:r>
          </w:p>
        </w:tc>
        <w:tc>
          <w:tcPr>
            <w:tcW w:w="2992" w:type="dxa"/>
            <w:tcMar>
              <w:top w:w="50" w:type="dxa"/>
              <w:left w:w="100" w:type="dxa"/>
            </w:tcMar>
            <w:vAlign w:val="center"/>
          </w:tcPr>
          <w:p w14:paraId="7D634390">
            <w:pPr>
              <w:spacing w:before="0" w:after="0"/>
              <w:ind w:left="135"/>
              <w:jc w:val="left"/>
            </w:pPr>
            <w:r>
              <w:rPr>
                <w:rFonts w:ascii="Times New Roman" w:hAnsi="Times New Roman"/>
                <w:b w:val="0"/>
                <w:i w:val="0"/>
                <w:color w:val="000000"/>
                <w:sz w:val="24"/>
              </w:rPr>
              <w:t>Представление действующих лиц в пьесе -сказке</w:t>
            </w:r>
          </w:p>
        </w:tc>
        <w:tc>
          <w:tcPr>
            <w:tcW w:w="834" w:type="dxa"/>
            <w:tcMar>
              <w:top w:w="50" w:type="dxa"/>
              <w:left w:w="100" w:type="dxa"/>
            </w:tcMar>
            <w:vAlign w:val="center"/>
          </w:tcPr>
          <w:p w14:paraId="787423E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5E13881">
            <w:pPr>
              <w:spacing w:before="0" w:after="0" w:line="276" w:lineRule="auto"/>
              <w:ind w:left="135"/>
              <w:jc w:val="center"/>
            </w:pPr>
          </w:p>
        </w:tc>
        <w:tc>
          <w:tcPr>
            <w:tcW w:w="1631" w:type="dxa"/>
            <w:tcMar>
              <w:top w:w="50" w:type="dxa"/>
              <w:left w:w="100" w:type="dxa"/>
            </w:tcMar>
            <w:vAlign w:val="center"/>
          </w:tcPr>
          <w:p w14:paraId="04F5731C">
            <w:pPr>
              <w:spacing w:before="0" w:after="0" w:line="276" w:lineRule="auto"/>
              <w:ind w:left="135"/>
              <w:jc w:val="center"/>
            </w:pPr>
          </w:p>
        </w:tc>
        <w:tc>
          <w:tcPr>
            <w:tcW w:w="1157" w:type="dxa"/>
            <w:tcMar>
              <w:top w:w="50" w:type="dxa"/>
              <w:left w:w="100" w:type="dxa"/>
            </w:tcMar>
            <w:vAlign w:val="center"/>
          </w:tcPr>
          <w:p w14:paraId="6C948525">
            <w:pPr>
              <w:spacing w:before="0" w:after="0"/>
              <w:ind w:left="135"/>
              <w:jc w:val="left"/>
            </w:pPr>
          </w:p>
        </w:tc>
        <w:tc>
          <w:tcPr>
            <w:tcW w:w="1981" w:type="dxa"/>
            <w:tcMar>
              <w:top w:w="50" w:type="dxa"/>
              <w:left w:w="100" w:type="dxa"/>
            </w:tcMar>
            <w:vAlign w:val="center"/>
          </w:tcPr>
          <w:p w14:paraId="7E664C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"https://m.edsoo.ru/f29feb52" \h </w:instrText>
            </w:r>
            <w:r>
              <w:fldChar w:fldCharType="separate"/>
            </w:r>
            <w:r>
              <w:rPr>
                <w:rFonts w:ascii="Times New Roman" w:hAnsi="Times New Roman"/>
                <w:b w:val="0"/>
                <w:i w:val="0"/>
                <w:color w:val="0000FF"/>
                <w:sz w:val="22"/>
                <w:u w:val="single"/>
              </w:rPr>
              <w:t>https://m.edsoo.ru/f29feb52</w:t>
            </w:r>
            <w:r>
              <w:rPr>
                <w:rFonts w:ascii="Times New Roman" w:hAnsi="Times New Roman"/>
                <w:b w:val="0"/>
                <w:i w:val="0"/>
                <w:color w:val="0000FF"/>
                <w:sz w:val="22"/>
                <w:u w:val="single"/>
              </w:rPr>
              <w:fldChar w:fldCharType="end"/>
            </w:r>
          </w:p>
        </w:tc>
      </w:tr>
      <w:tr w14:paraId="54A13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D2BE9E">
            <w:pPr>
              <w:spacing w:before="0" w:after="0"/>
              <w:ind w:left="0"/>
              <w:jc w:val="left"/>
            </w:pPr>
            <w:r>
              <w:rPr>
                <w:rFonts w:ascii="Times New Roman" w:hAnsi="Times New Roman"/>
                <w:b w:val="0"/>
                <w:i w:val="0"/>
                <w:color w:val="000000"/>
                <w:sz w:val="24"/>
              </w:rPr>
              <w:t>109</w:t>
            </w:r>
          </w:p>
        </w:tc>
        <w:tc>
          <w:tcPr>
            <w:tcW w:w="2992" w:type="dxa"/>
            <w:tcMar>
              <w:top w:w="50" w:type="dxa"/>
              <w:left w:w="100" w:type="dxa"/>
            </w:tcMar>
            <w:vAlign w:val="center"/>
          </w:tcPr>
          <w:p w14:paraId="390C7BF3">
            <w:pPr>
              <w:spacing w:before="0" w:after="0"/>
              <w:ind w:left="135"/>
              <w:jc w:val="left"/>
            </w:pPr>
            <w:r>
              <w:rPr>
                <w:rFonts w:ascii="Times New Roman" w:hAnsi="Times New Roman"/>
                <w:b w:val="0"/>
                <w:i w:val="0"/>
                <w:color w:val="000000"/>
                <w:sz w:val="24"/>
              </w:rPr>
              <w:t>Понимание содержания и назначения авторских ремарок</w:t>
            </w:r>
          </w:p>
        </w:tc>
        <w:tc>
          <w:tcPr>
            <w:tcW w:w="834" w:type="dxa"/>
            <w:tcMar>
              <w:top w:w="50" w:type="dxa"/>
              <w:left w:w="100" w:type="dxa"/>
            </w:tcMar>
            <w:vAlign w:val="center"/>
          </w:tcPr>
          <w:p w14:paraId="5310AC2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299818">
            <w:pPr>
              <w:spacing w:before="0" w:after="0" w:line="276" w:lineRule="auto"/>
              <w:ind w:left="135"/>
              <w:jc w:val="center"/>
            </w:pPr>
          </w:p>
        </w:tc>
        <w:tc>
          <w:tcPr>
            <w:tcW w:w="1631" w:type="dxa"/>
            <w:tcMar>
              <w:top w:w="50" w:type="dxa"/>
              <w:left w:w="100" w:type="dxa"/>
            </w:tcMar>
            <w:vAlign w:val="center"/>
          </w:tcPr>
          <w:p w14:paraId="3EE12E37">
            <w:pPr>
              <w:spacing w:before="0" w:after="0" w:line="276" w:lineRule="auto"/>
              <w:ind w:left="135"/>
              <w:jc w:val="center"/>
            </w:pPr>
          </w:p>
        </w:tc>
        <w:tc>
          <w:tcPr>
            <w:tcW w:w="1157" w:type="dxa"/>
            <w:tcMar>
              <w:top w:w="50" w:type="dxa"/>
              <w:left w:w="100" w:type="dxa"/>
            </w:tcMar>
            <w:vAlign w:val="center"/>
          </w:tcPr>
          <w:p w14:paraId="31ED7FC1">
            <w:pPr>
              <w:spacing w:before="0" w:after="0"/>
              <w:ind w:left="135"/>
              <w:jc w:val="left"/>
            </w:pPr>
          </w:p>
        </w:tc>
        <w:tc>
          <w:tcPr>
            <w:tcW w:w="1981" w:type="dxa"/>
            <w:tcMar>
              <w:top w:w="50" w:type="dxa"/>
              <w:left w:w="100" w:type="dxa"/>
            </w:tcMar>
            <w:vAlign w:val="center"/>
          </w:tcPr>
          <w:p w14:paraId="7C17CF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"https://m.edsoo.ru/f29fecba" \h </w:instrText>
            </w:r>
            <w:r>
              <w:fldChar w:fldCharType="separate"/>
            </w:r>
            <w:r>
              <w:rPr>
                <w:rFonts w:ascii="Times New Roman" w:hAnsi="Times New Roman"/>
                <w:b w:val="0"/>
                <w:i w:val="0"/>
                <w:color w:val="0000FF"/>
                <w:sz w:val="22"/>
                <w:u w:val="single"/>
              </w:rPr>
              <w:t>https://m.edsoo.ru/f29fecba</w:t>
            </w:r>
            <w:r>
              <w:rPr>
                <w:rFonts w:ascii="Times New Roman" w:hAnsi="Times New Roman"/>
                <w:b w:val="0"/>
                <w:i w:val="0"/>
                <w:color w:val="0000FF"/>
                <w:sz w:val="22"/>
                <w:u w:val="single"/>
              </w:rPr>
              <w:fldChar w:fldCharType="end"/>
            </w:r>
          </w:p>
        </w:tc>
      </w:tr>
      <w:tr w14:paraId="27D94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E2244F6">
            <w:pPr>
              <w:spacing w:before="0" w:after="0"/>
              <w:ind w:left="0"/>
              <w:jc w:val="left"/>
            </w:pPr>
            <w:r>
              <w:rPr>
                <w:rFonts w:ascii="Times New Roman" w:hAnsi="Times New Roman"/>
                <w:b w:val="0"/>
                <w:i w:val="0"/>
                <w:color w:val="000000"/>
                <w:sz w:val="24"/>
              </w:rPr>
              <w:t>110</w:t>
            </w:r>
          </w:p>
        </w:tc>
        <w:tc>
          <w:tcPr>
            <w:tcW w:w="2992" w:type="dxa"/>
            <w:tcMar>
              <w:top w:w="50" w:type="dxa"/>
              <w:left w:w="100" w:type="dxa"/>
            </w:tcMar>
            <w:vAlign w:val="center"/>
          </w:tcPr>
          <w:p w14:paraId="2DCDE5F3">
            <w:pPr>
              <w:spacing w:before="0" w:after="0"/>
              <w:ind w:left="135"/>
              <w:jc w:val="left"/>
            </w:pPr>
            <w:r>
              <w:rPr>
                <w:rFonts w:ascii="Times New Roman" w:hAnsi="Times New Roman"/>
                <w:b w:val="0"/>
                <w:i w:val="0"/>
                <w:color w:val="000000"/>
                <w:sz w:val="24"/>
              </w:rPr>
              <w:t>Резервный урок. Лирические произведения С.Я.Маршака</w:t>
            </w:r>
          </w:p>
        </w:tc>
        <w:tc>
          <w:tcPr>
            <w:tcW w:w="834" w:type="dxa"/>
            <w:tcMar>
              <w:top w:w="50" w:type="dxa"/>
              <w:left w:w="100" w:type="dxa"/>
            </w:tcMar>
            <w:vAlign w:val="center"/>
          </w:tcPr>
          <w:p w14:paraId="0A0FA10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24D3E7">
            <w:pPr>
              <w:spacing w:before="0" w:after="0" w:line="276" w:lineRule="auto"/>
              <w:ind w:left="135"/>
              <w:jc w:val="center"/>
            </w:pPr>
          </w:p>
        </w:tc>
        <w:tc>
          <w:tcPr>
            <w:tcW w:w="1631" w:type="dxa"/>
            <w:tcMar>
              <w:top w:w="50" w:type="dxa"/>
              <w:left w:w="100" w:type="dxa"/>
            </w:tcMar>
            <w:vAlign w:val="center"/>
          </w:tcPr>
          <w:p w14:paraId="3F005A2B">
            <w:pPr>
              <w:spacing w:before="0" w:after="0" w:line="276" w:lineRule="auto"/>
              <w:ind w:left="135"/>
              <w:jc w:val="center"/>
            </w:pPr>
          </w:p>
        </w:tc>
        <w:tc>
          <w:tcPr>
            <w:tcW w:w="1157" w:type="dxa"/>
            <w:tcMar>
              <w:top w:w="50" w:type="dxa"/>
              <w:left w:w="100" w:type="dxa"/>
            </w:tcMar>
            <w:vAlign w:val="center"/>
          </w:tcPr>
          <w:p w14:paraId="275F7BBE">
            <w:pPr>
              <w:spacing w:before="0" w:after="0"/>
              <w:ind w:left="135"/>
              <w:jc w:val="left"/>
            </w:pPr>
          </w:p>
        </w:tc>
        <w:tc>
          <w:tcPr>
            <w:tcW w:w="1981" w:type="dxa"/>
            <w:tcMar>
              <w:top w:w="50" w:type="dxa"/>
              <w:left w:w="100" w:type="dxa"/>
            </w:tcMar>
            <w:vAlign w:val="center"/>
          </w:tcPr>
          <w:p w14:paraId="31D60C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"https://m.edsoo.ru/f2a0a6f0" \h </w:instrText>
            </w:r>
            <w:r>
              <w:fldChar w:fldCharType="separate"/>
            </w:r>
            <w:r>
              <w:rPr>
                <w:rFonts w:ascii="Times New Roman" w:hAnsi="Times New Roman"/>
                <w:b w:val="0"/>
                <w:i w:val="0"/>
                <w:color w:val="0000FF"/>
                <w:sz w:val="22"/>
                <w:u w:val="single"/>
              </w:rPr>
              <w:t>https://m.edsoo.ru/f2a0a6f0</w:t>
            </w:r>
            <w:r>
              <w:rPr>
                <w:rFonts w:ascii="Times New Roman" w:hAnsi="Times New Roman"/>
                <w:b w:val="0"/>
                <w:i w:val="0"/>
                <w:color w:val="0000FF"/>
                <w:sz w:val="22"/>
                <w:u w:val="single"/>
              </w:rPr>
              <w:fldChar w:fldCharType="end"/>
            </w:r>
          </w:p>
        </w:tc>
      </w:tr>
      <w:tr w14:paraId="37E29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C8855C">
            <w:pPr>
              <w:spacing w:before="0" w:after="0"/>
              <w:ind w:left="0"/>
              <w:jc w:val="left"/>
            </w:pPr>
            <w:r>
              <w:rPr>
                <w:rFonts w:ascii="Times New Roman" w:hAnsi="Times New Roman"/>
                <w:b w:val="0"/>
                <w:i w:val="0"/>
                <w:color w:val="000000"/>
                <w:sz w:val="24"/>
              </w:rPr>
              <w:t>111</w:t>
            </w:r>
          </w:p>
        </w:tc>
        <w:tc>
          <w:tcPr>
            <w:tcW w:w="2992" w:type="dxa"/>
            <w:tcMar>
              <w:top w:w="50" w:type="dxa"/>
              <w:left w:w="100" w:type="dxa"/>
            </w:tcMar>
            <w:vAlign w:val="center"/>
          </w:tcPr>
          <w:p w14:paraId="22C6877E">
            <w:pPr>
              <w:spacing w:before="0" w:after="0"/>
              <w:ind w:left="135"/>
              <w:jc w:val="left"/>
            </w:pPr>
            <w:r>
              <w:rPr>
                <w:rFonts w:ascii="Times New Roman" w:hAnsi="Times New Roman"/>
                <w:b w:val="0"/>
                <w:i w:val="0"/>
                <w:color w:val="000000"/>
                <w:sz w:val="24"/>
              </w:rPr>
              <w:t>Резервный урок. С.Я.Маршак - писатель и переводчик</w:t>
            </w:r>
          </w:p>
        </w:tc>
        <w:tc>
          <w:tcPr>
            <w:tcW w:w="834" w:type="dxa"/>
            <w:tcMar>
              <w:top w:w="50" w:type="dxa"/>
              <w:left w:w="100" w:type="dxa"/>
            </w:tcMar>
            <w:vAlign w:val="center"/>
          </w:tcPr>
          <w:p w14:paraId="4ADBEC9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0F776EF">
            <w:pPr>
              <w:spacing w:before="0" w:after="0" w:line="276" w:lineRule="auto"/>
              <w:ind w:left="135"/>
              <w:jc w:val="center"/>
            </w:pPr>
          </w:p>
        </w:tc>
        <w:tc>
          <w:tcPr>
            <w:tcW w:w="1631" w:type="dxa"/>
            <w:tcMar>
              <w:top w:w="50" w:type="dxa"/>
              <w:left w:w="100" w:type="dxa"/>
            </w:tcMar>
            <w:vAlign w:val="center"/>
          </w:tcPr>
          <w:p w14:paraId="354610D5">
            <w:pPr>
              <w:spacing w:before="0" w:after="0" w:line="276" w:lineRule="auto"/>
              <w:ind w:left="135"/>
              <w:jc w:val="center"/>
            </w:pPr>
          </w:p>
        </w:tc>
        <w:tc>
          <w:tcPr>
            <w:tcW w:w="1157" w:type="dxa"/>
            <w:tcMar>
              <w:top w:w="50" w:type="dxa"/>
              <w:left w:w="100" w:type="dxa"/>
            </w:tcMar>
            <w:vAlign w:val="center"/>
          </w:tcPr>
          <w:p w14:paraId="149CA143">
            <w:pPr>
              <w:spacing w:before="0" w:after="0"/>
              <w:ind w:left="135"/>
              <w:jc w:val="left"/>
            </w:pPr>
          </w:p>
        </w:tc>
        <w:tc>
          <w:tcPr>
            <w:tcW w:w="1981" w:type="dxa"/>
            <w:tcMar>
              <w:top w:w="50" w:type="dxa"/>
              <w:left w:w="100" w:type="dxa"/>
            </w:tcMar>
            <w:vAlign w:val="center"/>
          </w:tcPr>
          <w:p w14:paraId="6DA94A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"https://m.edsoo.ru/f2a0afd8" \h </w:instrText>
            </w:r>
            <w:r>
              <w:fldChar w:fldCharType="separate"/>
            </w:r>
            <w:r>
              <w:rPr>
                <w:rFonts w:ascii="Times New Roman" w:hAnsi="Times New Roman"/>
                <w:b w:val="0"/>
                <w:i w:val="0"/>
                <w:color w:val="0000FF"/>
                <w:sz w:val="22"/>
                <w:u w:val="single"/>
              </w:rPr>
              <w:t>https://m.edsoo.ru/f2a0afd8</w:t>
            </w:r>
            <w:r>
              <w:rPr>
                <w:rFonts w:ascii="Times New Roman" w:hAnsi="Times New Roman"/>
                <w:b w:val="0"/>
                <w:i w:val="0"/>
                <w:color w:val="0000FF"/>
                <w:sz w:val="22"/>
                <w:u w:val="single"/>
              </w:rPr>
              <w:fldChar w:fldCharType="end"/>
            </w:r>
          </w:p>
        </w:tc>
      </w:tr>
      <w:tr w14:paraId="69E85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ADF46AE">
            <w:pPr>
              <w:spacing w:before="0" w:after="0"/>
              <w:ind w:left="0"/>
              <w:jc w:val="left"/>
            </w:pPr>
            <w:r>
              <w:rPr>
                <w:rFonts w:ascii="Times New Roman" w:hAnsi="Times New Roman"/>
                <w:b w:val="0"/>
                <w:i w:val="0"/>
                <w:color w:val="000000"/>
                <w:sz w:val="24"/>
              </w:rPr>
              <w:t>112</w:t>
            </w:r>
          </w:p>
        </w:tc>
        <w:tc>
          <w:tcPr>
            <w:tcW w:w="2992" w:type="dxa"/>
            <w:tcMar>
              <w:top w:w="50" w:type="dxa"/>
              <w:left w:w="100" w:type="dxa"/>
            </w:tcMar>
            <w:vAlign w:val="center"/>
          </w:tcPr>
          <w:p w14:paraId="0A026430">
            <w:pPr>
              <w:spacing w:before="0" w:after="0"/>
              <w:ind w:left="135"/>
              <w:jc w:val="left"/>
            </w:pPr>
            <w:r>
              <w:rPr>
                <w:rFonts w:ascii="Times New Roman" w:hAnsi="Times New Roman"/>
                <w:b w:val="0"/>
                <w:i w:val="0"/>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14:paraId="202CBF4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B1A3325">
            <w:pPr>
              <w:spacing w:before="0" w:after="0" w:line="276" w:lineRule="auto"/>
              <w:ind w:left="135"/>
              <w:jc w:val="center"/>
            </w:pPr>
          </w:p>
        </w:tc>
        <w:tc>
          <w:tcPr>
            <w:tcW w:w="1631" w:type="dxa"/>
            <w:tcMar>
              <w:top w:w="50" w:type="dxa"/>
              <w:left w:w="100" w:type="dxa"/>
            </w:tcMar>
            <w:vAlign w:val="center"/>
          </w:tcPr>
          <w:p w14:paraId="6D6FC1FA">
            <w:pPr>
              <w:spacing w:before="0" w:after="0" w:line="276" w:lineRule="auto"/>
              <w:ind w:left="135"/>
              <w:jc w:val="center"/>
            </w:pPr>
          </w:p>
        </w:tc>
        <w:tc>
          <w:tcPr>
            <w:tcW w:w="1157" w:type="dxa"/>
            <w:tcMar>
              <w:top w:w="50" w:type="dxa"/>
              <w:left w:w="100" w:type="dxa"/>
            </w:tcMar>
            <w:vAlign w:val="center"/>
          </w:tcPr>
          <w:p w14:paraId="6D804B4A">
            <w:pPr>
              <w:spacing w:before="0" w:after="0"/>
              <w:ind w:left="135"/>
              <w:jc w:val="left"/>
            </w:pPr>
          </w:p>
        </w:tc>
        <w:tc>
          <w:tcPr>
            <w:tcW w:w="1981" w:type="dxa"/>
            <w:tcMar>
              <w:top w:w="50" w:type="dxa"/>
              <w:left w:w="100" w:type="dxa"/>
            </w:tcMar>
            <w:vAlign w:val="center"/>
          </w:tcPr>
          <w:p w14:paraId="732CE3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"https://m.edsoo.ru/f2a0b7ee" \h </w:instrText>
            </w:r>
            <w:r>
              <w:fldChar w:fldCharType="separate"/>
            </w:r>
            <w:r>
              <w:rPr>
                <w:rFonts w:ascii="Times New Roman" w:hAnsi="Times New Roman"/>
                <w:b w:val="0"/>
                <w:i w:val="0"/>
                <w:color w:val="0000FF"/>
                <w:sz w:val="22"/>
                <w:u w:val="single"/>
              </w:rPr>
              <w:t>https://m.edsoo.ru/f2a0b7ee</w:t>
            </w:r>
            <w:r>
              <w:rPr>
                <w:rFonts w:ascii="Times New Roman" w:hAnsi="Times New Roman"/>
                <w:b w:val="0"/>
                <w:i w:val="0"/>
                <w:color w:val="0000FF"/>
                <w:sz w:val="22"/>
                <w:u w:val="single"/>
              </w:rPr>
              <w:fldChar w:fldCharType="end"/>
            </w:r>
          </w:p>
        </w:tc>
      </w:tr>
      <w:tr w14:paraId="1BE2D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AEDF947">
            <w:pPr>
              <w:spacing w:before="0" w:after="0"/>
              <w:ind w:left="0"/>
              <w:jc w:val="left"/>
            </w:pPr>
            <w:r>
              <w:rPr>
                <w:rFonts w:ascii="Times New Roman" w:hAnsi="Times New Roman"/>
                <w:b w:val="0"/>
                <w:i w:val="0"/>
                <w:color w:val="000000"/>
                <w:sz w:val="24"/>
              </w:rPr>
              <w:t>113</w:t>
            </w:r>
          </w:p>
        </w:tc>
        <w:tc>
          <w:tcPr>
            <w:tcW w:w="2992" w:type="dxa"/>
            <w:tcMar>
              <w:top w:w="50" w:type="dxa"/>
              <w:left w:w="100" w:type="dxa"/>
            </w:tcMar>
            <w:vAlign w:val="center"/>
          </w:tcPr>
          <w:p w14:paraId="6F38F782">
            <w:pPr>
              <w:spacing w:before="0" w:after="0"/>
              <w:ind w:left="135"/>
              <w:jc w:val="left"/>
            </w:pPr>
            <w:r>
              <w:rPr>
                <w:rFonts w:ascii="Times New Roman" w:hAnsi="Times New Roman"/>
                <w:b w:val="0"/>
                <w:i w:val="0"/>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14:paraId="73808E0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BEC2DE1">
            <w:pPr>
              <w:spacing w:before="0" w:after="0" w:line="276" w:lineRule="auto"/>
              <w:ind w:left="135"/>
              <w:jc w:val="center"/>
            </w:pPr>
          </w:p>
        </w:tc>
        <w:tc>
          <w:tcPr>
            <w:tcW w:w="1631" w:type="dxa"/>
            <w:tcMar>
              <w:top w:w="50" w:type="dxa"/>
              <w:left w:w="100" w:type="dxa"/>
            </w:tcMar>
            <w:vAlign w:val="center"/>
          </w:tcPr>
          <w:p w14:paraId="5CA5C6CA">
            <w:pPr>
              <w:spacing w:before="0" w:after="0" w:line="276" w:lineRule="auto"/>
              <w:ind w:left="135"/>
              <w:jc w:val="center"/>
            </w:pPr>
          </w:p>
        </w:tc>
        <w:tc>
          <w:tcPr>
            <w:tcW w:w="1157" w:type="dxa"/>
            <w:tcMar>
              <w:top w:w="50" w:type="dxa"/>
              <w:left w:w="100" w:type="dxa"/>
            </w:tcMar>
            <w:vAlign w:val="center"/>
          </w:tcPr>
          <w:p w14:paraId="3E043988">
            <w:pPr>
              <w:spacing w:before="0" w:after="0"/>
              <w:ind w:left="135"/>
              <w:jc w:val="left"/>
            </w:pPr>
          </w:p>
        </w:tc>
        <w:tc>
          <w:tcPr>
            <w:tcW w:w="1981" w:type="dxa"/>
            <w:tcMar>
              <w:top w:w="50" w:type="dxa"/>
              <w:left w:w="100" w:type="dxa"/>
            </w:tcMar>
            <w:vAlign w:val="center"/>
          </w:tcPr>
          <w:p w14:paraId="087F6B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"https://m.edsoo.ru/f29fede6" \h </w:instrText>
            </w:r>
            <w:r>
              <w:fldChar w:fldCharType="separate"/>
            </w:r>
            <w:r>
              <w:rPr>
                <w:rFonts w:ascii="Times New Roman" w:hAnsi="Times New Roman"/>
                <w:b w:val="0"/>
                <w:i w:val="0"/>
                <w:color w:val="0000FF"/>
                <w:sz w:val="22"/>
                <w:u w:val="single"/>
              </w:rPr>
              <w:t>https://m.edsoo.ru/f29fede6</w:t>
            </w:r>
            <w:r>
              <w:rPr>
                <w:rFonts w:ascii="Times New Roman" w:hAnsi="Times New Roman"/>
                <w:b w:val="0"/>
                <w:i w:val="0"/>
                <w:color w:val="0000FF"/>
                <w:sz w:val="22"/>
                <w:u w:val="single"/>
              </w:rPr>
              <w:fldChar w:fldCharType="end"/>
            </w:r>
          </w:p>
        </w:tc>
      </w:tr>
      <w:tr w14:paraId="3141B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9B334C">
            <w:pPr>
              <w:spacing w:before="0" w:after="0"/>
              <w:ind w:left="0"/>
              <w:jc w:val="left"/>
            </w:pPr>
            <w:r>
              <w:rPr>
                <w:rFonts w:ascii="Times New Roman" w:hAnsi="Times New Roman"/>
                <w:b w:val="0"/>
                <w:i w:val="0"/>
                <w:color w:val="000000"/>
                <w:sz w:val="24"/>
              </w:rPr>
              <w:t>114</w:t>
            </w:r>
          </w:p>
        </w:tc>
        <w:tc>
          <w:tcPr>
            <w:tcW w:w="2992" w:type="dxa"/>
            <w:tcMar>
              <w:top w:w="50" w:type="dxa"/>
              <w:left w:w="100" w:type="dxa"/>
            </w:tcMar>
            <w:vAlign w:val="center"/>
          </w:tcPr>
          <w:p w14:paraId="58DC4E66">
            <w:pPr>
              <w:spacing w:before="0" w:after="0"/>
              <w:ind w:left="135"/>
              <w:jc w:val="left"/>
            </w:pPr>
            <w:r>
              <w:rPr>
                <w:rFonts w:ascii="Times New Roman" w:hAnsi="Times New Roman"/>
                <w:b w:val="0"/>
                <w:i w:val="0"/>
                <w:color w:val="000000"/>
                <w:sz w:val="24"/>
              </w:rPr>
              <w:t>Характеристика героев юмористических произведений</w:t>
            </w:r>
          </w:p>
        </w:tc>
        <w:tc>
          <w:tcPr>
            <w:tcW w:w="834" w:type="dxa"/>
            <w:tcMar>
              <w:top w:w="50" w:type="dxa"/>
              <w:left w:w="100" w:type="dxa"/>
            </w:tcMar>
            <w:vAlign w:val="center"/>
          </w:tcPr>
          <w:p w14:paraId="77F31B3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305ADE2">
            <w:pPr>
              <w:spacing w:before="0" w:after="0" w:line="276" w:lineRule="auto"/>
              <w:ind w:left="135"/>
              <w:jc w:val="center"/>
            </w:pPr>
          </w:p>
        </w:tc>
        <w:tc>
          <w:tcPr>
            <w:tcW w:w="1631" w:type="dxa"/>
            <w:tcMar>
              <w:top w:w="50" w:type="dxa"/>
              <w:left w:w="100" w:type="dxa"/>
            </w:tcMar>
            <w:vAlign w:val="center"/>
          </w:tcPr>
          <w:p w14:paraId="76F341DC">
            <w:pPr>
              <w:spacing w:before="0" w:after="0" w:line="276" w:lineRule="auto"/>
              <w:ind w:left="135"/>
              <w:jc w:val="center"/>
            </w:pPr>
          </w:p>
        </w:tc>
        <w:tc>
          <w:tcPr>
            <w:tcW w:w="1157" w:type="dxa"/>
            <w:tcMar>
              <w:top w:w="50" w:type="dxa"/>
              <w:left w:w="100" w:type="dxa"/>
            </w:tcMar>
            <w:vAlign w:val="center"/>
          </w:tcPr>
          <w:p w14:paraId="4264DE1B">
            <w:pPr>
              <w:spacing w:before="0" w:after="0"/>
              <w:ind w:left="135"/>
              <w:jc w:val="left"/>
            </w:pPr>
          </w:p>
        </w:tc>
        <w:tc>
          <w:tcPr>
            <w:tcW w:w="1981" w:type="dxa"/>
            <w:tcMar>
              <w:top w:w="50" w:type="dxa"/>
              <w:left w:w="100" w:type="dxa"/>
            </w:tcMar>
            <w:vAlign w:val="center"/>
          </w:tcPr>
          <w:p w14:paraId="7D40C6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"https://m.edsoo.ru/f29fef08" \h </w:instrText>
            </w:r>
            <w:r>
              <w:fldChar w:fldCharType="separate"/>
            </w:r>
            <w:r>
              <w:rPr>
                <w:rFonts w:ascii="Times New Roman" w:hAnsi="Times New Roman"/>
                <w:b w:val="0"/>
                <w:i w:val="0"/>
                <w:color w:val="0000FF"/>
                <w:sz w:val="22"/>
                <w:u w:val="single"/>
              </w:rPr>
              <w:t>https://m.edsoo.ru/f29fef08</w:t>
            </w:r>
            <w:r>
              <w:rPr>
                <w:rFonts w:ascii="Times New Roman" w:hAnsi="Times New Roman"/>
                <w:b w:val="0"/>
                <w:i w:val="0"/>
                <w:color w:val="0000FF"/>
                <w:sz w:val="22"/>
                <w:u w:val="single"/>
              </w:rPr>
              <w:fldChar w:fldCharType="end"/>
            </w:r>
          </w:p>
        </w:tc>
      </w:tr>
      <w:tr w14:paraId="3C38F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445C876">
            <w:pPr>
              <w:spacing w:before="0" w:after="0"/>
              <w:ind w:left="0"/>
              <w:jc w:val="left"/>
            </w:pPr>
            <w:r>
              <w:rPr>
                <w:rFonts w:ascii="Times New Roman" w:hAnsi="Times New Roman"/>
                <w:b w:val="0"/>
                <w:i w:val="0"/>
                <w:color w:val="000000"/>
                <w:sz w:val="24"/>
              </w:rPr>
              <w:t>115</w:t>
            </w:r>
          </w:p>
        </w:tc>
        <w:tc>
          <w:tcPr>
            <w:tcW w:w="2992" w:type="dxa"/>
            <w:tcMar>
              <w:top w:w="50" w:type="dxa"/>
              <w:left w:w="100" w:type="dxa"/>
            </w:tcMar>
            <w:vAlign w:val="center"/>
          </w:tcPr>
          <w:p w14:paraId="10CF4912">
            <w:pPr>
              <w:spacing w:before="0" w:after="0"/>
              <w:ind w:left="135"/>
              <w:jc w:val="left"/>
            </w:pPr>
            <w:r>
              <w:rPr>
                <w:rFonts w:ascii="Times New Roman" w:hAnsi="Times New Roman"/>
                <w:b w:val="0"/>
                <w:i w:val="0"/>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14:paraId="40923B6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B9C3FC8">
            <w:pPr>
              <w:spacing w:before="0" w:after="0" w:line="276" w:lineRule="auto"/>
              <w:ind w:left="135"/>
              <w:jc w:val="center"/>
            </w:pPr>
          </w:p>
        </w:tc>
        <w:tc>
          <w:tcPr>
            <w:tcW w:w="1631" w:type="dxa"/>
            <w:tcMar>
              <w:top w:w="50" w:type="dxa"/>
              <w:left w:w="100" w:type="dxa"/>
            </w:tcMar>
            <w:vAlign w:val="center"/>
          </w:tcPr>
          <w:p w14:paraId="3B303EC6">
            <w:pPr>
              <w:spacing w:before="0" w:after="0" w:line="276" w:lineRule="auto"/>
              <w:ind w:left="135"/>
              <w:jc w:val="center"/>
            </w:pPr>
          </w:p>
        </w:tc>
        <w:tc>
          <w:tcPr>
            <w:tcW w:w="1157" w:type="dxa"/>
            <w:tcMar>
              <w:top w:w="50" w:type="dxa"/>
              <w:left w:w="100" w:type="dxa"/>
            </w:tcMar>
            <w:vAlign w:val="center"/>
          </w:tcPr>
          <w:p w14:paraId="1896DF34">
            <w:pPr>
              <w:spacing w:before="0" w:after="0"/>
              <w:ind w:left="135"/>
              <w:jc w:val="left"/>
            </w:pPr>
          </w:p>
        </w:tc>
        <w:tc>
          <w:tcPr>
            <w:tcW w:w="1981" w:type="dxa"/>
            <w:tcMar>
              <w:top w:w="50" w:type="dxa"/>
              <w:left w:w="100" w:type="dxa"/>
            </w:tcMar>
            <w:vAlign w:val="center"/>
          </w:tcPr>
          <w:p w14:paraId="0B93A8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"https://m.edsoo.ru/f29ff214" \h </w:instrText>
            </w:r>
            <w:r>
              <w:fldChar w:fldCharType="separate"/>
            </w:r>
            <w:r>
              <w:rPr>
                <w:rFonts w:ascii="Times New Roman" w:hAnsi="Times New Roman"/>
                <w:b w:val="0"/>
                <w:i w:val="0"/>
                <w:color w:val="0000FF"/>
                <w:sz w:val="22"/>
                <w:u w:val="single"/>
              </w:rPr>
              <w:t>https://m.edsoo.ru/f29ff214</w:t>
            </w:r>
            <w:r>
              <w:rPr>
                <w:rFonts w:ascii="Times New Roman" w:hAnsi="Times New Roman"/>
                <w:b w:val="0"/>
                <w:i w:val="0"/>
                <w:color w:val="0000FF"/>
                <w:sz w:val="22"/>
                <w:u w:val="single"/>
              </w:rPr>
              <w:fldChar w:fldCharType="end"/>
            </w:r>
          </w:p>
        </w:tc>
      </w:tr>
      <w:tr w14:paraId="55B4E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118C75E">
            <w:pPr>
              <w:spacing w:before="0" w:after="0"/>
              <w:ind w:left="0"/>
              <w:jc w:val="left"/>
            </w:pPr>
            <w:r>
              <w:rPr>
                <w:rFonts w:ascii="Times New Roman" w:hAnsi="Times New Roman"/>
                <w:b w:val="0"/>
                <w:i w:val="0"/>
                <w:color w:val="000000"/>
                <w:sz w:val="24"/>
              </w:rPr>
              <w:t>116</w:t>
            </w:r>
          </w:p>
        </w:tc>
        <w:tc>
          <w:tcPr>
            <w:tcW w:w="2992" w:type="dxa"/>
            <w:tcMar>
              <w:top w:w="50" w:type="dxa"/>
              <w:left w:w="100" w:type="dxa"/>
            </w:tcMar>
            <w:vAlign w:val="center"/>
          </w:tcPr>
          <w:p w14:paraId="32433E90">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14:paraId="50238B8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E50F67">
            <w:pPr>
              <w:spacing w:before="0" w:after="0" w:line="276" w:lineRule="auto"/>
              <w:ind w:left="135"/>
              <w:jc w:val="center"/>
            </w:pPr>
          </w:p>
        </w:tc>
        <w:tc>
          <w:tcPr>
            <w:tcW w:w="1631" w:type="dxa"/>
            <w:tcMar>
              <w:top w:w="50" w:type="dxa"/>
              <w:left w:w="100" w:type="dxa"/>
            </w:tcMar>
            <w:vAlign w:val="center"/>
          </w:tcPr>
          <w:p w14:paraId="2E8A31B4">
            <w:pPr>
              <w:spacing w:before="0" w:after="0" w:line="276" w:lineRule="auto"/>
              <w:ind w:left="135"/>
              <w:jc w:val="center"/>
            </w:pPr>
          </w:p>
        </w:tc>
        <w:tc>
          <w:tcPr>
            <w:tcW w:w="1157" w:type="dxa"/>
            <w:tcMar>
              <w:top w:w="50" w:type="dxa"/>
              <w:left w:w="100" w:type="dxa"/>
            </w:tcMar>
            <w:vAlign w:val="center"/>
          </w:tcPr>
          <w:p w14:paraId="1A6B4D42">
            <w:pPr>
              <w:spacing w:before="0" w:after="0"/>
              <w:ind w:left="135"/>
              <w:jc w:val="left"/>
            </w:pPr>
          </w:p>
        </w:tc>
        <w:tc>
          <w:tcPr>
            <w:tcW w:w="1981" w:type="dxa"/>
            <w:tcMar>
              <w:top w:w="50" w:type="dxa"/>
              <w:left w:w="100" w:type="dxa"/>
            </w:tcMar>
            <w:vAlign w:val="center"/>
          </w:tcPr>
          <w:p w14:paraId="0B8486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"https://m.edsoo.ru/f29ff336" \h </w:instrText>
            </w:r>
            <w:r>
              <w:fldChar w:fldCharType="separate"/>
            </w:r>
            <w:r>
              <w:rPr>
                <w:rFonts w:ascii="Times New Roman" w:hAnsi="Times New Roman"/>
                <w:b w:val="0"/>
                <w:i w:val="0"/>
                <w:color w:val="0000FF"/>
                <w:sz w:val="22"/>
                <w:u w:val="single"/>
              </w:rPr>
              <w:t>https://m.edsoo.ru/f29ff336</w:t>
            </w:r>
            <w:r>
              <w:rPr>
                <w:rFonts w:ascii="Times New Roman" w:hAnsi="Times New Roman"/>
                <w:b w:val="0"/>
                <w:i w:val="0"/>
                <w:color w:val="0000FF"/>
                <w:sz w:val="22"/>
                <w:u w:val="single"/>
              </w:rPr>
              <w:fldChar w:fldCharType="end"/>
            </w:r>
          </w:p>
        </w:tc>
      </w:tr>
      <w:tr w14:paraId="4CD2D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5309E8E">
            <w:pPr>
              <w:spacing w:before="0" w:after="0"/>
              <w:ind w:left="0"/>
              <w:jc w:val="left"/>
            </w:pPr>
            <w:r>
              <w:rPr>
                <w:rFonts w:ascii="Times New Roman" w:hAnsi="Times New Roman"/>
                <w:b w:val="0"/>
                <w:i w:val="0"/>
                <w:color w:val="000000"/>
                <w:sz w:val="24"/>
              </w:rPr>
              <w:t>117</w:t>
            </w:r>
          </w:p>
        </w:tc>
        <w:tc>
          <w:tcPr>
            <w:tcW w:w="2992" w:type="dxa"/>
            <w:tcMar>
              <w:top w:w="50" w:type="dxa"/>
              <w:left w:w="100" w:type="dxa"/>
            </w:tcMar>
            <w:vAlign w:val="center"/>
          </w:tcPr>
          <w:p w14:paraId="5484E62D">
            <w:pPr>
              <w:spacing w:before="0" w:after="0"/>
              <w:ind w:left="135"/>
              <w:jc w:val="left"/>
            </w:pPr>
            <w:r>
              <w:rPr>
                <w:rFonts w:ascii="Times New Roman" w:hAnsi="Times New Roman"/>
                <w:b w:val="0"/>
                <w:i w:val="0"/>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14:paraId="0183DAC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3C03886">
            <w:pPr>
              <w:spacing w:before="0" w:after="0" w:line="276" w:lineRule="auto"/>
              <w:ind w:left="135"/>
              <w:jc w:val="center"/>
            </w:pPr>
          </w:p>
        </w:tc>
        <w:tc>
          <w:tcPr>
            <w:tcW w:w="1631" w:type="dxa"/>
            <w:tcMar>
              <w:top w:w="50" w:type="dxa"/>
              <w:left w:w="100" w:type="dxa"/>
            </w:tcMar>
            <w:vAlign w:val="center"/>
          </w:tcPr>
          <w:p w14:paraId="0B4DBBF8">
            <w:pPr>
              <w:spacing w:before="0" w:after="0" w:line="276" w:lineRule="auto"/>
              <w:ind w:left="135"/>
              <w:jc w:val="center"/>
            </w:pPr>
          </w:p>
        </w:tc>
        <w:tc>
          <w:tcPr>
            <w:tcW w:w="1157" w:type="dxa"/>
            <w:tcMar>
              <w:top w:w="50" w:type="dxa"/>
              <w:left w:w="100" w:type="dxa"/>
            </w:tcMar>
            <w:vAlign w:val="center"/>
          </w:tcPr>
          <w:p w14:paraId="4444A3E1">
            <w:pPr>
              <w:spacing w:before="0" w:after="0"/>
              <w:ind w:left="135"/>
              <w:jc w:val="left"/>
            </w:pPr>
          </w:p>
        </w:tc>
        <w:tc>
          <w:tcPr>
            <w:tcW w:w="1981" w:type="dxa"/>
            <w:tcMar>
              <w:top w:w="50" w:type="dxa"/>
              <w:left w:w="100" w:type="dxa"/>
            </w:tcMar>
            <w:vAlign w:val="center"/>
          </w:tcPr>
          <w:p w14:paraId="27A603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"https://m.edsoo.ru/f29ff44e" \h </w:instrText>
            </w:r>
            <w:r>
              <w:fldChar w:fldCharType="separate"/>
            </w:r>
            <w:r>
              <w:rPr>
                <w:rFonts w:ascii="Times New Roman" w:hAnsi="Times New Roman"/>
                <w:b w:val="0"/>
                <w:i w:val="0"/>
                <w:color w:val="0000FF"/>
                <w:sz w:val="22"/>
                <w:u w:val="single"/>
              </w:rPr>
              <w:t>https://m.edsoo.ru/f29ff44e</w:t>
            </w:r>
            <w:r>
              <w:rPr>
                <w:rFonts w:ascii="Times New Roman" w:hAnsi="Times New Roman"/>
                <w:b w:val="0"/>
                <w:i w:val="0"/>
                <w:color w:val="0000FF"/>
                <w:sz w:val="22"/>
                <w:u w:val="single"/>
              </w:rPr>
              <w:fldChar w:fldCharType="end"/>
            </w:r>
          </w:p>
        </w:tc>
      </w:tr>
      <w:tr w14:paraId="4A3FA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0A86176">
            <w:pPr>
              <w:spacing w:before="0" w:after="0"/>
              <w:ind w:left="0"/>
              <w:jc w:val="left"/>
            </w:pPr>
            <w:r>
              <w:rPr>
                <w:rFonts w:ascii="Times New Roman" w:hAnsi="Times New Roman"/>
                <w:b w:val="0"/>
                <w:i w:val="0"/>
                <w:color w:val="000000"/>
                <w:sz w:val="24"/>
              </w:rPr>
              <w:t>118</w:t>
            </w:r>
          </w:p>
        </w:tc>
        <w:tc>
          <w:tcPr>
            <w:tcW w:w="2992" w:type="dxa"/>
            <w:tcMar>
              <w:top w:w="50" w:type="dxa"/>
              <w:left w:w="100" w:type="dxa"/>
            </w:tcMar>
            <w:vAlign w:val="center"/>
          </w:tcPr>
          <w:p w14:paraId="13D365E8">
            <w:pPr>
              <w:spacing w:before="0" w:after="0"/>
              <w:ind w:left="135"/>
              <w:jc w:val="left"/>
            </w:pPr>
            <w:r>
              <w:rPr>
                <w:rFonts w:ascii="Times New Roman" w:hAnsi="Times New Roman"/>
                <w:b w:val="0"/>
                <w:i w:val="0"/>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14:paraId="5CD5970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0EC36D0">
            <w:pPr>
              <w:spacing w:before="0" w:after="0" w:line="276" w:lineRule="auto"/>
              <w:ind w:left="135"/>
              <w:jc w:val="center"/>
            </w:pPr>
          </w:p>
        </w:tc>
        <w:tc>
          <w:tcPr>
            <w:tcW w:w="1631" w:type="dxa"/>
            <w:tcMar>
              <w:top w:w="50" w:type="dxa"/>
              <w:left w:w="100" w:type="dxa"/>
            </w:tcMar>
            <w:vAlign w:val="center"/>
          </w:tcPr>
          <w:p w14:paraId="1DE222B1">
            <w:pPr>
              <w:spacing w:before="0" w:after="0" w:line="276" w:lineRule="auto"/>
              <w:ind w:left="135"/>
              <w:jc w:val="center"/>
            </w:pPr>
          </w:p>
        </w:tc>
        <w:tc>
          <w:tcPr>
            <w:tcW w:w="1157" w:type="dxa"/>
            <w:tcMar>
              <w:top w:w="50" w:type="dxa"/>
              <w:left w:w="100" w:type="dxa"/>
            </w:tcMar>
            <w:vAlign w:val="center"/>
          </w:tcPr>
          <w:p w14:paraId="36047C35">
            <w:pPr>
              <w:spacing w:before="0" w:after="0"/>
              <w:ind w:left="135"/>
              <w:jc w:val="left"/>
            </w:pPr>
          </w:p>
        </w:tc>
        <w:tc>
          <w:tcPr>
            <w:tcW w:w="1981" w:type="dxa"/>
            <w:tcMar>
              <w:top w:w="50" w:type="dxa"/>
              <w:left w:w="100" w:type="dxa"/>
            </w:tcMar>
            <w:vAlign w:val="center"/>
          </w:tcPr>
          <w:p w14:paraId="71026A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"https://m.edsoo.ru/f2a08300" \h </w:instrText>
            </w:r>
            <w:r>
              <w:fldChar w:fldCharType="separate"/>
            </w:r>
            <w:r>
              <w:rPr>
                <w:rFonts w:ascii="Times New Roman" w:hAnsi="Times New Roman"/>
                <w:b w:val="0"/>
                <w:i w:val="0"/>
                <w:color w:val="0000FF"/>
                <w:sz w:val="22"/>
                <w:u w:val="single"/>
              </w:rPr>
              <w:t>https://m.edsoo.ru/f2a08300</w:t>
            </w:r>
            <w:r>
              <w:rPr>
                <w:rFonts w:ascii="Times New Roman" w:hAnsi="Times New Roman"/>
                <w:b w:val="0"/>
                <w:i w:val="0"/>
                <w:color w:val="0000FF"/>
                <w:sz w:val="22"/>
                <w:u w:val="single"/>
              </w:rPr>
              <w:fldChar w:fldCharType="end"/>
            </w:r>
          </w:p>
        </w:tc>
      </w:tr>
      <w:tr w14:paraId="6A96A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7E1FD8C">
            <w:pPr>
              <w:spacing w:before="0" w:after="0"/>
              <w:ind w:left="0"/>
              <w:jc w:val="left"/>
            </w:pPr>
            <w:r>
              <w:rPr>
                <w:rFonts w:ascii="Times New Roman" w:hAnsi="Times New Roman"/>
                <w:b w:val="0"/>
                <w:i w:val="0"/>
                <w:color w:val="000000"/>
                <w:sz w:val="24"/>
              </w:rPr>
              <w:t>119</w:t>
            </w:r>
          </w:p>
        </w:tc>
        <w:tc>
          <w:tcPr>
            <w:tcW w:w="2992" w:type="dxa"/>
            <w:tcMar>
              <w:top w:w="50" w:type="dxa"/>
              <w:left w:w="100" w:type="dxa"/>
            </w:tcMar>
            <w:vAlign w:val="center"/>
          </w:tcPr>
          <w:p w14:paraId="7650295F">
            <w:pPr>
              <w:spacing w:before="0" w:after="0"/>
              <w:ind w:left="135"/>
              <w:jc w:val="left"/>
            </w:pPr>
            <w:r>
              <w:rPr>
                <w:rFonts w:ascii="Times New Roman" w:hAnsi="Times New Roman"/>
                <w:b w:val="0"/>
                <w:i w:val="0"/>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14:paraId="6518973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69BF5BD">
            <w:pPr>
              <w:spacing w:before="0" w:after="0" w:line="276" w:lineRule="auto"/>
              <w:ind w:left="135"/>
              <w:jc w:val="center"/>
            </w:pPr>
          </w:p>
        </w:tc>
        <w:tc>
          <w:tcPr>
            <w:tcW w:w="1631" w:type="dxa"/>
            <w:tcMar>
              <w:top w:w="50" w:type="dxa"/>
              <w:left w:w="100" w:type="dxa"/>
            </w:tcMar>
            <w:vAlign w:val="center"/>
          </w:tcPr>
          <w:p w14:paraId="3FF2947E">
            <w:pPr>
              <w:spacing w:before="0" w:after="0" w:line="276" w:lineRule="auto"/>
              <w:ind w:left="135"/>
              <w:jc w:val="center"/>
            </w:pPr>
          </w:p>
        </w:tc>
        <w:tc>
          <w:tcPr>
            <w:tcW w:w="1157" w:type="dxa"/>
            <w:tcMar>
              <w:top w:w="50" w:type="dxa"/>
              <w:left w:w="100" w:type="dxa"/>
            </w:tcMar>
            <w:vAlign w:val="center"/>
          </w:tcPr>
          <w:p w14:paraId="03365061">
            <w:pPr>
              <w:spacing w:before="0" w:after="0"/>
              <w:ind w:left="135"/>
              <w:jc w:val="left"/>
            </w:pPr>
          </w:p>
        </w:tc>
        <w:tc>
          <w:tcPr>
            <w:tcW w:w="1981" w:type="dxa"/>
            <w:tcMar>
              <w:top w:w="50" w:type="dxa"/>
              <w:left w:w="100" w:type="dxa"/>
            </w:tcMar>
            <w:vAlign w:val="center"/>
          </w:tcPr>
          <w:p w14:paraId="28E099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"https://m.edsoo.ru/f29fe36e" \h </w:instrText>
            </w:r>
            <w:r>
              <w:fldChar w:fldCharType="separate"/>
            </w:r>
            <w:r>
              <w:rPr>
                <w:rFonts w:ascii="Times New Roman" w:hAnsi="Times New Roman"/>
                <w:b w:val="0"/>
                <w:i w:val="0"/>
                <w:color w:val="0000FF"/>
                <w:sz w:val="22"/>
                <w:u w:val="single"/>
              </w:rPr>
              <w:t>https://m.edsoo.ru/f29fe36e</w:t>
            </w:r>
            <w:r>
              <w:rPr>
                <w:rFonts w:ascii="Times New Roman" w:hAnsi="Times New Roman"/>
                <w:b w:val="0"/>
                <w:i w:val="0"/>
                <w:color w:val="0000FF"/>
                <w:sz w:val="22"/>
                <w:u w:val="single"/>
              </w:rPr>
              <w:fldChar w:fldCharType="end"/>
            </w:r>
          </w:p>
        </w:tc>
      </w:tr>
      <w:tr w14:paraId="79F96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8E7E517">
            <w:pPr>
              <w:spacing w:before="0" w:after="0"/>
              <w:ind w:left="0"/>
              <w:jc w:val="left"/>
            </w:pPr>
            <w:r>
              <w:rPr>
                <w:rFonts w:ascii="Times New Roman" w:hAnsi="Times New Roman"/>
                <w:b w:val="0"/>
                <w:i w:val="0"/>
                <w:color w:val="000000"/>
                <w:sz w:val="24"/>
              </w:rPr>
              <w:t>120</w:t>
            </w:r>
          </w:p>
        </w:tc>
        <w:tc>
          <w:tcPr>
            <w:tcW w:w="2992" w:type="dxa"/>
            <w:tcMar>
              <w:top w:w="50" w:type="dxa"/>
              <w:left w:w="100" w:type="dxa"/>
            </w:tcMar>
            <w:vAlign w:val="center"/>
          </w:tcPr>
          <w:p w14:paraId="648E1273">
            <w:pPr>
              <w:spacing w:before="0" w:after="0"/>
              <w:ind w:left="135"/>
              <w:jc w:val="left"/>
            </w:pPr>
            <w:r>
              <w:rPr>
                <w:rFonts w:ascii="Times New Roman" w:hAnsi="Times New Roman"/>
                <w:b w:val="0"/>
                <w:i w:val="0"/>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14:paraId="511F7FF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411A67">
            <w:pPr>
              <w:spacing w:before="0" w:after="0" w:line="276" w:lineRule="auto"/>
              <w:ind w:left="135"/>
              <w:jc w:val="center"/>
            </w:pPr>
          </w:p>
        </w:tc>
        <w:tc>
          <w:tcPr>
            <w:tcW w:w="1631" w:type="dxa"/>
            <w:tcMar>
              <w:top w:w="50" w:type="dxa"/>
              <w:left w:w="100" w:type="dxa"/>
            </w:tcMar>
            <w:vAlign w:val="center"/>
          </w:tcPr>
          <w:p w14:paraId="42D07259">
            <w:pPr>
              <w:spacing w:before="0" w:after="0" w:line="276" w:lineRule="auto"/>
              <w:ind w:left="135"/>
              <w:jc w:val="center"/>
            </w:pPr>
          </w:p>
        </w:tc>
        <w:tc>
          <w:tcPr>
            <w:tcW w:w="1157" w:type="dxa"/>
            <w:tcMar>
              <w:top w:w="50" w:type="dxa"/>
              <w:left w:w="100" w:type="dxa"/>
            </w:tcMar>
            <w:vAlign w:val="center"/>
          </w:tcPr>
          <w:p w14:paraId="74EB2112">
            <w:pPr>
              <w:spacing w:before="0" w:after="0"/>
              <w:ind w:left="135"/>
              <w:jc w:val="left"/>
            </w:pPr>
          </w:p>
        </w:tc>
        <w:tc>
          <w:tcPr>
            <w:tcW w:w="1981" w:type="dxa"/>
            <w:tcMar>
              <w:top w:w="50" w:type="dxa"/>
              <w:left w:w="100" w:type="dxa"/>
            </w:tcMar>
            <w:vAlign w:val="center"/>
          </w:tcPr>
          <w:p w14:paraId="11B49D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"https://m.edsoo.ru/f2a0bee2" \h </w:instrText>
            </w:r>
            <w:r>
              <w:fldChar w:fldCharType="separate"/>
            </w:r>
            <w:r>
              <w:rPr>
                <w:rFonts w:ascii="Times New Roman" w:hAnsi="Times New Roman"/>
                <w:b w:val="0"/>
                <w:i w:val="0"/>
                <w:color w:val="0000FF"/>
                <w:sz w:val="22"/>
                <w:u w:val="single"/>
              </w:rPr>
              <w:t>https://m.edsoo.ru/f2a0bee2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"https://m.edsoo.ru/f2a0b906" \h </w:instrText>
            </w:r>
            <w:r>
              <w:fldChar w:fldCharType="separate"/>
            </w:r>
            <w:r>
              <w:rPr>
                <w:rFonts w:ascii="Times New Roman" w:hAnsi="Times New Roman"/>
                <w:b w:val="0"/>
                <w:i w:val="0"/>
                <w:color w:val="0000FF"/>
                <w:sz w:val="22"/>
                <w:u w:val="single"/>
              </w:rPr>
              <w:t>https://m.edsoo.ru/f2a0b906</w:t>
            </w:r>
            <w:r>
              <w:rPr>
                <w:rFonts w:ascii="Times New Roman" w:hAnsi="Times New Roman"/>
                <w:b w:val="0"/>
                <w:i w:val="0"/>
                <w:color w:val="0000FF"/>
                <w:sz w:val="22"/>
                <w:u w:val="single"/>
              </w:rPr>
              <w:fldChar w:fldCharType="end"/>
            </w:r>
          </w:p>
        </w:tc>
      </w:tr>
      <w:tr w14:paraId="26C6A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099DF4D">
            <w:pPr>
              <w:spacing w:before="0" w:after="0"/>
              <w:ind w:left="0"/>
              <w:jc w:val="left"/>
            </w:pPr>
            <w:r>
              <w:rPr>
                <w:rFonts w:ascii="Times New Roman" w:hAnsi="Times New Roman"/>
                <w:b w:val="0"/>
                <w:i w:val="0"/>
                <w:color w:val="000000"/>
                <w:sz w:val="24"/>
              </w:rPr>
              <w:t>121</w:t>
            </w:r>
          </w:p>
        </w:tc>
        <w:tc>
          <w:tcPr>
            <w:tcW w:w="2992" w:type="dxa"/>
            <w:tcMar>
              <w:top w:w="50" w:type="dxa"/>
              <w:left w:w="100" w:type="dxa"/>
            </w:tcMar>
            <w:vAlign w:val="center"/>
          </w:tcPr>
          <w:p w14:paraId="4AA4F3CE">
            <w:pPr>
              <w:spacing w:before="0" w:after="0"/>
              <w:ind w:left="135"/>
              <w:jc w:val="left"/>
            </w:pPr>
            <w:r>
              <w:rPr>
                <w:rFonts w:ascii="Times New Roman" w:hAnsi="Times New Roman"/>
                <w:b w:val="0"/>
                <w:i w:val="0"/>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14:paraId="283AC74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FF1E10">
            <w:pPr>
              <w:spacing w:before="0" w:after="0" w:line="276" w:lineRule="auto"/>
              <w:ind w:left="135"/>
              <w:jc w:val="center"/>
            </w:pPr>
          </w:p>
        </w:tc>
        <w:tc>
          <w:tcPr>
            <w:tcW w:w="1631" w:type="dxa"/>
            <w:tcMar>
              <w:top w:w="50" w:type="dxa"/>
              <w:left w:w="100" w:type="dxa"/>
            </w:tcMar>
            <w:vAlign w:val="center"/>
          </w:tcPr>
          <w:p w14:paraId="241D60F5">
            <w:pPr>
              <w:spacing w:before="0" w:after="0" w:line="276" w:lineRule="auto"/>
              <w:ind w:left="135"/>
              <w:jc w:val="center"/>
            </w:pPr>
          </w:p>
        </w:tc>
        <w:tc>
          <w:tcPr>
            <w:tcW w:w="1157" w:type="dxa"/>
            <w:tcMar>
              <w:top w:w="50" w:type="dxa"/>
              <w:left w:w="100" w:type="dxa"/>
            </w:tcMar>
            <w:vAlign w:val="center"/>
          </w:tcPr>
          <w:p w14:paraId="0AB3BC9D">
            <w:pPr>
              <w:spacing w:before="0" w:after="0"/>
              <w:ind w:left="135"/>
              <w:jc w:val="left"/>
            </w:pPr>
          </w:p>
        </w:tc>
        <w:tc>
          <w:tcPr>
            <w:tcW w:w="1981" w:type="dxa"/>
            <w:tcMar>
              <w:top w:w="50" w:type="dxa"/>
              <w:left w:w="100" w:type="dxa"/>
            </w:tcMar>
            <w:vAlign w:val="center"/>
          </w:tcPr>
          <w:p w14:paraId="17753E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"https://m.edsoo.ru/f2a087e2" \h </w:instrText>
            </w:r>
            <w:r>
              <w:fldChar w:fldCharType="separate"/>
            </w:r>
            <w:r>
              <w:rPr>
                <w:rFonts w:ascii="Times New Roman" w:hAnsi="Times New Roman"/>
                <w:b w:val="0"/>
                <w:i w:val="0"/>
                <w:color w:val="0000FF"/>
                <w:sz w:val="22"/>
                <w:u w:val="single"/>
              </w:rPr>
              <w:t>https://m.edsoo.ru/f2a087e2</w:t>
            </w:r>
            <w:r>
              <w:rPr>
                <w:rFonts w:ascii="Times New Roman" w:hAnsi="Times New Roman"/>
                <w:b w:val="0"/>
                <w:i w:val="0"/>
                <w:color w:val="0000FF"/>
                <w:sz w:val="22"/>
                <w:u w:val="single"/>
              </w:rPr>
              <w:fldChar w:fldCharType="end"/>
            </w:r>
          </w:p>
        </w:tc>
      </w:tr>
      <w:tr w14:paraId="62554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16382C7">
            <w:pPr>
              <w:spacing w:before="0" w:after="0"/>
              <w:ind w:left="0"/>
              <w:jc w:val="left"/>
            </w:pPr>
            <w:r>
              <w:rPr>
                <w:rFonts w:ascii="Times New Roman" w:hAnsi="Times New Roman"/>
                <w:b w:val="0"/>
                <w:i w:val="0"/>
                <w:color w:val="000000"/>
                <w:sz w:val="24"/>
              </w:rPr>
              <w:t>122</w:t>
            </w:r>
          </w:p>
        </w:tc>
        <w:tc>
          <w:tcPr>
            <w:tcW w:w="2992" w:type="dxa"/>
            <w:tcMar>
              <w:top w:w="50" w:type="dxa"/>
              <w:left w:w="100" w:type="dxa"/>
            </w:tcMar>
            <w:vAlign w:val="center"/>
          </w:tcPr>
          <w:p w14:paraId="6E304118">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14:paraId="69A9E24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70FC865">
            <w:pPr>
              <w:spacing w:before="0" w:after="0" w:line="276" w:lineRule="auto"/>
              <w:ind w:left="135"/>
              <w:jc w:val="center"/>
            </w:pPr>
          </w:p>
        </w:tc>
        <w:tc>
          <w:tcPr>
            <w:tcW w:w="1631" w:type="dxa"/>
            <w:tcMar>
              <w:top w:w="50" w:type="dxa"/>
              <w:left w:w="100" w:type="dxa"/>
            </w:tcMar>
            <w:vAlign w:val="center"/>
          </w:tcPr>
          <w:p w14:paraId="7988683E">
            <w:pPr>
              <w:spacing w:before="0" w:after="0" w:line="276" w:lineRule="auto"/>
              <w:ind w:left="135"/>
              <w:jc w:val="center"/>
            </w:pPr>
          </w:p>
        </w:tc>
        <w:tc>
          <w:tcPr>
            <w:tcW w:w="1157" w:type="dxa"/>
            <w:tcMar>
              <w:top w:w="50" w:type="dxa"/>
              <w:left w:w="100" w:type="dxa"/>
            </w:tcMar>
            <w:vAlign w:val="center"/>
          </w:tcPr>
          <w:p w14:paraId="3248135A">
            <w:pPr>
              <w:spacing w:before="0" w:after="0"/>
              <w:ind w:left="135"/>
              <w:jc w:val="left"/>
            </w:pPr>
          </w:p>
        </w:tc>
        <w:tc>
          <w:tcPr>
            <w:tcW w:w="1981" w:type="dxa"/>
            <w:tcMar>
              <w:top w:w="50" w:type="dxa"/>
              <w:left w:w="100" w:type="dxa"/>
            </w:tcMar>
            <w:vAlign w:val="center"/>
          </w:tcPr>
          <w:p w14:paraId="79FE5B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"https://m.edsoo.ru/f2a08b2a" \h </w:instrText>
            </w:r>
            <w:r>
              <w:fldChar w:fldCharType="separate"/>
            </w:r>
            <w:r>
              <w:rPr>
                <w:rFonts w:ascii="Times New Roman" w:hAnsi="Times New Roman"/>
                <w:b w:val="0"/>
                <w:i w:val="0"/>
                <w:color w:val="0000FF"/>
                <w:sz w:val="22"/>
                <w:u w:val="single"/>
              </w:rPr>
              <w:t>https://m.edsoo.ru/f2a08b2a</w:t>
            </w:r>
            <w:r>
              <w:rPr>
                <w:rFonts w:ascii="Times New Roman" w:hAnsi="Times New Roman"/>
                <w:b w:val="0"/>
                <w:i w:val="0"/>
                <w:color w:val="0000FF"/>
                <w:sz w:val="22"/>
                <w:u w:val="single"/>
              </w:rPr>
              <w:fldChar w:fldCharType="end"/>
            </w:r>
          </w:p>
        </w:tc>
      </w:tr>
      <w:tr w14:paraId="39DF4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E0C0C2E">
            <w:pPr>
              <w:spacing w:before="0" w:after="0"/>
              <w:ind w:left="0"/>
              <w:jc w:val="left"/>
            </w:pPr>
            <w:r>
              <w:rPr>
                <w:rFonts w:ascii="Times New Roman" w:hAnsi="Times New Roman"/>
                <w:b w:val="0"/>
                <w:i w:val="0"/>
                <w:color w:val="000000"/>
                <w:sz w:val="24"/>
              </w:rPr>
              <w:t>123</w:t>
            </w:r>
          </w:p>
        </w:tc>
        <w:tc>
          <w:tcPr>
            <w:tcW w:w="2992" w:type="dxa"/>
            <w:tcMar>
              <w:top w:w="50" w:type="dxa"/>
              <w:left w:w="100" w:type="dxa"/>
            </w:tcMar>
            <w:vAlign w:val="center"/>
          </w:tcPr>
          <w:p w14:paraId="34407A74">
            <w:pPr>
              <w:spacing w:before="0" w:after="0"/>
              <w:ind w:left="135"/>
              <w:jc w:val="left"/>
            </w:pPr>
            <w:r>
              <w:rPr>
                <w:rFonts w:ascii="Times New Roman" w:hAnsi="Times New Roman"/>
                <w:b w:val="0"/>
                <w:i w:val="0"/>
                <w:color w:val="000000"/>
                <w:sz w:val="24"/>
              </w:rPr>
              <w:t>Персонаж-повествователь в произведениях зарубежных писателей</w:t>
            </w:r>
          </w:p>
        </w:tc>
        <w:tc>
          <w:tcPr>
            <w:tcW w:w="834" w:type="dxa"/>
            <w:tcMar>
              <w:top w:w="50" w:type="dxa"/>
              <w:left w:w="100" w:type="dxa"/>
            </w:tcMar>
            <w:vAlign w:val="center"/>
          </w:tcPr>
          <w:p w14:paraId="63C584E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3DAF111">
            <w:pPr>
              <w:spacing w:before="0" w:after="0" w:line="276" w:lineRule="auto"/>
              <w:ind w:left="135"/>
              <w:jc w:val="center"/>
            </w:pPr>
          </w:p>
        </w:tc>
        <w:tc>
          <w:tcPr>
            <w:tcW w:w="1631" w:type="dxa"/>
            <w:tcMar>
              <w:top w:w="50" w:type="dxa"/>
              <w:left w:w="100" w:type="dxa"/>
            </w:tcMar>
            <w:vAlign w:val="center"/>
          </w:tcPr>
          <w:p w14:paraId="3A9F7333">
            <w:pPr>
              <w:spacing w:before="0" w:after="0" w:line="276" w:lineRule="auto"/>
              <w:ind w:left="135"/>
              <w:jc w:val="center"/>
            </w:pPr>
          </w:p>
        </w:tc>
        <w:tc>
          <w:tcPr>
            <w:tcW w:w="1157" w:type="dxa"/>
            <w:tcMar>
              <w:top w:w="50" w:type="dxa"/>
              <w:left w:w="100" w:type="dxa"/>
            </w:tcMar>
            <w:vAlign w:val="center"/>
          </w:tcPr>
          <w:p w14:paraId="4EEF3B86">
            <w:pPr>
              <w:spacing w:before="0" w:after="0"/>
              <w:ind w:left="135"/>
              <w:jc w:val="left"/>
            </w:pPr>
          </w:p>
        </w:tc>
        <w:tc>
          <w:tcPr>
            <w:tcW w:w="1981" w:type="dxa"/>
            <w:tcMar>
              <w:top w:w="50" w:type="dxa"/>
              <w:left w:w="100" w:type="dxa"/>
            </w:tcMar>
            <w:vAlign w:val="center"/>
          </w:tcPr>
          <w:p w14:paraId="444D98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"https://m.edsoo.ru/f2a097d2" \h </w:instrText>
            </w:r>
            <w:r>
              <w:fldChar w:fldCharType="separate"/>
            </w:r>
            <w:r>
              <w:rPr>
                <w:rFonts w:ascii="Times New Roman" w:hAnsi="Times New Roman"/>
                <w:b w:val="0"/>
                <w:i w:val="0"/>
                <w:color w:val="0000FF"/>
                <w:sz w:val="22"/>
                <w:u w:val="single"/>
              </w:rPr>
              <w:t>https://m.edsoo.ru/f2a097d2</w:t>
            </w:r>
            <w:r>
              <w:rPr>
                <w:rFonts w:ascii="Times New Roman" w:hAnsi="Times New Roman"/>
                <w:b w:val="0"/>
                <w:i w:val="0"/>
                <w:color w:val="0000FF"/>
                <w:sz w:val="22"/>
                <w:u w:val="single"/>
              </w:rPr>
              <w:fldChar w:fldCharType="end"/>
            </w:r>
          </w:p>
        </w:tc>
      </w:tr>
      <w:tr w14:paraId="10D07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7A0CC04">
            <w:pPr>
              <w:spacing w:before="0" w:after="0"/>
              <w:ind w:left="0"/>
              <w:jc w:val="left"/>
            </w:pPr>
            <w:r>
              <w:rPr>
                <w:rFonts w:ascii="Times New Roman" w:hAnsi="Times New Roman"/>
                <w:b w:val="0"/>
                <w:i w:val="0"/>
                <w:color w:val="000000"/>
                <w:sz w:val="24"/>
              </w:rPr>
              <w:t>124</w:t>
            </w:r>
          </w:p>
        </w:tc>
        <w:tc>
          <w:tcPr>
            <w:tcW w:w="2992" w:type="dxa"/>
            <w:tcMar>
              <w:top w:w="50" w:type="dxa"/>
              <w:left w:w="100" w:type="dxa"/>
            </w:tcMar>
            <w:vAlign w:val="center"/>
          </w:tcPr>
          <w:p w14:paraId="25F3A68F">
            <w:pPr>
              <w:spacing w:before="0" w:after="0"/>
              <w:ind w:left="135"/>
              <w:jc w:val="left"/>
            </w:pPr>
            <w:r>
              <w:rPr>
                <w:rFonts w:ascii="Times New Roman" w:hAnsi="Times New Roman"/>
                <w:b w:val="0"/>
                <w:i w:val="0"/>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14:paraId="6A5CEC7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77EB6B1">
            <w:pPr>
              <w:spacing w:before="0" w:after="0" w:line="276" w:lineRule="auto"/>
              <w:ind w:left="135"/>
              <w:jc w:val="center"/>
            </w:pPr>
          </w:p>
        </w:tc>
        <w:tc>
          <w:tcPr>
            <w:tcW w:w="1631" w:type="dxa"/>
            <w:tcMar>
              <w:top w:w="50" w:type="dxa"/>
              <w:left w:w="100" w:type="dxa"/>
            </w:tcMar>
            <w:vAlign w:val="center"/>
          </w:tcPr>
          <w:p w14:paraId="79E3B777">
            <w:pPr>
              <w:spacing w:before="0" w:after="0" w:line="276" w:lineRule="auto"/>
              <w:ind w:left="135"/>
              <w:jc w:val="center"/>
            </w:pPr>
          </w:p>
        </w:tc>
        <w:tc>
          <w:tcPr>
            <w:tcW w:w="1157" w:type="dxa"/>
            <w:tcMar>
              <w:top w:w="50" w:type="dxa"/>
              <w:left w:w="100" w:type="dxa"/>
            </w:tcMar>
            <w:vAlign w:val="center"/>
          </w:tcPr>
          <w:p w14:paraId="6C6EF255">
            <w:pPr>
              <w:spacing w:before="0" w:after="0"/>
              <w:ind w:left="135"/>
              <w:jc w:val="left"/>
            </w:pPr>
          </w:p>
        </w:tc>
        <w:tc>
          <w:tcPr>
            <w:tcW w:w="1981" w:type="dxa"/>
            <w:tcMar>
              <w:top w:w="50" w:type="dxa"/>
              <w:left w:w="100" w:type="dxa"/>
            </w:tcMar>
            <w:vAlign w:val="center"/>
          </w:tcPr>
          <w:p w14:paraId="16D587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"https://m.edsoo.ru/f2a08986" \h </w:instrText>
            </w:r>
            <w:r>
              <w:fldChar w:fldCharType="separate"/>
            </w:r>
            <w:r>
              <w:rPr>
                <w:rFonts w:ascii="Times New Roman" w:hAnsi="Times New Roman"/>
                <w:b w:val="0"/>
                <w:i w:val="0"/>
                <w:color w:val="0000FF"/>
                <w:sz w:val="22"/>
                <w:u w:val="single"/>
              </w:rPr>
              <w:t>https://m.edsoo.ru/f2a08986</w:t>
            </w:r>
            <w:r>
              <w:rPr>
                <w:rFonts w:ascii="Times New Roman" w:hAnsi="Times New Roman"/>
                <w:b w:val="0"/>
                <w:i w:val="0"/>
                <w:color w:val="0000FF"/>
                <w:sz w:val="22"/>
                <w:u w:val="single"/>
              </w:rPr>
              <w:fldChar w:fldCharType="end"/>
            </w:r>
          </w:p>
        </w:tc>
      </w:tr>
      <w:tr w14:paraId="1DB4E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D380404">
            <w:pPr>
              <w:spacing w:before="0" w:after="0"/>
              <w:ind w:left="0"/>
              <w:jc w:val="left"/>
            </w:pPr>
            <w:r>
              <w:rPr>
                <w:rFonts w:ascii="Times New Roman" w:hAnsi="Times New Roman"/>
                <w:b w:val="0"/>
                <w:i w:val="0"/>
                <w:color w:val="000000"/>
                <w:sz w:val="24"/>
              </w:rPr>
              <w:t>125</w:t>
            </w:r>
          </w:p>
        </w:tc>
        <w:tc>
          <w:tcPr>
            <w:tcW w:w="2992" w:type="dxa"/>
            <w:tcMar>
              <w:top w:w="50" w:type="dxa"/>
              <w:left w:w="100" w:type="dxa"/>
            </w:tcMar>
            <w:vAlign w:val="center"/>
          </w:tcPr>
          <w:p w14:paraId="06AAD137">
            <w:pPr>
              <w:spacing w:before="0" w:after="0"/>
              <w:ind w:left="135"/>
              <w:jc w:val="left"/>
            </w:pPr>
            <w:r>
              <w:rPr>
                <w:rFonts w:ascii="Times New Roman" w:hAnsi="Times New Roman"/>
                <w:b w:val="0"/>
                <w:i w:val="0"/>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14:paraId="464C0EA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C4AFDA">
            <w:pPr>
              <w:spacing w:before="0" w:after="0" w:line="276" w:lineRule="auto"/>
              <w:ind w:left="135"/>
              <w:jc w:val="center"/>
            </w:pPr>
          </w:p>
        </w:tc>
        <w:tc>
          <w:tcPr>
            <w:tcW w:w="1631" w:type="dxa"/>
            <w:tcMar>
              <w:top w:w="50" w:type="dxa"/>
              <w:left w:w="100" w:type="dxa"/>
            </w:tcMar>
            <w:vAlign w:val="center"/>
          </w:tcPr>
          <w:p w14:paraId="1C28DEA3">
            <w:pPr>
              <w:spacing w:before="0" w:after="0" w:line="276" w:lineRule="auto"/>
              <w:ind w:left="135"/>
              <w:jc w:val="center"/>
            </w:pPr>
          </w:p>
        </w:tc>
        <w:tc>
          <w:tcPr>
            <w:tcW w:w="1157" w:type="dxa"/>
            <w:tcMar>
              <w:top w:w="50" w:type="dxa"/>
              <w:left w:w="100" w:type="dxa"/>
            </w:tcMar>
            <w:vAlign w:val="center"/>
          </w:tcPr>
          <w:p w14:paraId="32526455">
            <w:pPr>
              <w:spacing w:before="0" w:after="0"/>
              <w:ind w:left="135"/>
              <w:jc w:val="left"/>
            </w:pPr>
          </w:p>
        </w:tc>
        <w:tc>
          <w:tcPr>
            <w:tcW w:w="1981" w:type="dxa"/>
            <w:tcMar>
              <w:top w:w="50" w:type="dxa"/>
              <w:left w:w="100" w:type="dxa"/>
            </w:tcMar>
            <w:vAlign w:val="center"/>
          </w:tcPr>
          <w:p w14:paraId="3FF0C5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"https://m.edsoo.ru/f2a08cb0" \h </w:instrText>
            </w:r>
            <w:r>
              <w:fldChar w:fldCharType="separate"/>
            </w:r>
            <w:r>
              <w:rPr>
                <w:rFonts w:ascii="Times New Roman" w:hAnsi="Times New Roman"/>
                <w:b w:val="0"/>
                <w:i w:val="0"/>
                <w:color w:val="0000FF"/>
                <w:sz w:val="22"/>
                <w:u w:val="single"/>
              </w:rPr>
              <w:t>https://m.edsoo.ru/f2a08cb0</w:t>
            </w:r>
            <w:r>
              <w:rPr>
                <w:rFonts w:ascii="Times New Roman" w:hAnsi="Times New Roman"/>
                <w:b w:val="0"/>
                <w:i w:val="0"/>
                <w:color w:val="0000FF"/>
                <w:sz w:val="22"/>
                <w:u w:val="single"/>
              </w:rPr>
              <w:fldChar w:fldCharType="end"/>
            </w:r>
          </w:p>
        </w:tc>
      </w:tr>
      <w:tr w14:paraId="77240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8C27596">
            <w:pPr>
              <w:spacing w:before="0" w:after="0"/>
              <w:ind w:left="0"/>
              <w:jc w:val="left"/>
            </w:pPr>
            <w:r>
              <w:rPr>
                <w:rFonts w:ascii="Times New Roman" w:hAnsi="Times New Roman"/>
                <w:b w:val="0"/>
                <w:i w:val="0"/>
                <w:color w:val="000000"/>
                <w:sz w:val="24"/>
              </w:rPr>
              <w:t>126</w:t>
            </w:r>
          </w:p>
        </w:tc>
        <w:tc>
          <w:tcPr>
            <w:tcW w:w="2992" w:type="dxa"/>
            <w:tcMar>
              <w:top w:w="50" w:type="dxa"/>
              <w:left w:w="100" w:type="dxa"/>
            </w:tcMar>
            <w:vAlign w:val="center"/>
          </w:tcPr>
          <w:p w14:paraId="24220B88">
            <w:pPr>
              <w:spacing w:before="0" w:after="0"/>
              <w:ind w:left="135"/>
              <w:jc w:val="left"/>
            </w:pPr>
            <w:r>
              <w:rPr>
                <w:rFonts w:ascii="Times New Roman" w:hAnsi="Times New Roman"/>
                <w:b w:val="0"/>
                <w:i w:val="0"/>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14:paraId="14EBBF2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D434440">
            <w:pPr>
              <w:spacing w:before="0" w:after="0" w:line="276" w:lineRule="auto"/>
              <w:ind w:left="135"/>
              <w:jc w:val="center"/>
            </w:pPr>
          </w:p>
        </w:tc>
        <w:tc>
          <w:tcPr>
            <w:tcW w:w="1631" w:type="dxa"/>
            <w:tcMar>
              <w:top w:w="50" w:type="dxa"/>
              <w:left w:w="100" w:type="dxa"/>
            </w:tcMar>
            <w:vAlign w:val="center"/>
          </w:tcPr>
          <w:p w14:paraId="23366747">
            <w:pPr>
              <w:spacing w:before="0" w:after="0" w:line="276" w:lineRule="auto"/>
              <w:ind w:left="135"/>
              <w:jc w:val="center"/>
            </w:pPr>
          </w:p>
        </w:tc>
        <w:tc>
          <w:tcPr>
            <w:tcW w:w="1157" w:type="dxa"/>
            <w:tcMar>
              <w:top w:w="50" w:type="dxa"/>
              <w:left w:w="100" w:type="dxa"/>
            </w:tcMar>
            <w:vAlign w:val="center"/>
          </w:tcPr>
          <w:p w14:paraId="0F63D53E">
            <w:pPr>
              <w:spacing w:before="0" w:after="0"/>
              <w:ind w:left="135"/>
              <w:jc w:val="left"/>
            </w:pPr>
          </w:p>
        </w:tc>
        <w:tc>
          <w:tcPr>
            <w:tcW w:w="1981" w:type="dxa"/>
            <w:tcMar>
              <w:top w:w="50" w:type="dxa"/>
              <w:left w:w="100" w:type="dxa"/>
            </w:tcMar>
            <w:vAlign w:val="center"/>
          </w:tcPr>
          <w:p w14:paraId="57BE9B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"https://m.edsoo.ru/f2a09502" \h </w:instrText>
            </w:r>
            <w:r>
              <w:fldChar w:fldCharType="separate"/>
            </w:r>
            <w:r>
              <w:rPr>
                <w:rFonts w:ascii="Times New Roman" w:hAnsi="Times New Roman"/>
                <w:b w:val="0"/>
                <w:i w:val="0"/>
                <w:color w:val="0000FF"/>
                <w:sz w:val="22"/>
                <w:u w:val="single"/>
              </w:rPr>
              <w:t>https://m.edsoo.ru/f2a09502</w:t>
            </w:r>
            <w:r>
              <w:rPr>
                <w:rFonts w:ascii="Times New Roman" w:hAnsi="Times New Roman"/>
                <w:b w:val="0"/>
                <w:i w:val="0"/>
                <w:color w:val="0000FF"/>
                <w:sz w:val="22"/>
                <w:u w:val="single"/>
              </w:rPr>
              <w:fldChar w:fldCharType="end"/>
            </w:r>
          </w:p>
        </w:tc>
      </w:tr>
      <w:tr w14:paraId="3271B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826593">
            <w:pPr>
              <w:spacing w:before="0" w:after="0"/>
              <w:ind w:left="0"/>
              <w:jc w:val="left"/>
            </w:pPr>
            <w:r>
              <w:rPr>
                <w:rFonts w:ascii="Times New Roman" w:hAnsi="Times New Roman"/>
                <w:b w:val="0"/>
                <w:i w:val="0"/>
                <w:color w:val="000000"/>
                <w:sz w:val="24"/>
              </w:rPr>
              <w:t>127</w:t>
            </w:r>
          </w:p>
        </w:tc>
        <w:tc>
          <w:tcPr>
            <w:tcW w:w="2992" w:type="dxa"/>
            <w:tcMar>
              <w:top w:w="50" w:type="dxa"/>
              <w:left w:w="100" w:type="dxa"/>
            </w:tcMar>
            <w:vAlign w:val="center"/>
          </w:tcPr>
          <w:p w14:paraId="41532368">
            <w:pPr>
              <w:spacing w:before="0" w:after="0"/>
              <w:ind w:left="135"/>
              <w:jc w:val="left"/>
            </w:pPr>
            <w:r>
              <w:rPr>
                <w:rFonts w:ascii="Times New Roman" w:hAnsi="Times New Roman"/>
                <w:b w:val="0"/>
                <w:i w:val="0"/>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14:paraId="18C669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D721B4F">
            <w:pPr>
              <w:spacing w:before="0" w:after="0" w:line="276" w:lineRule="auto"/>
              <w:ind w:left="135"/>
              <w:jc w:val="center"/>
            </w:pPr>
          </w:p>
        </w:tc>
        <w:tc>
          <w:tcPr>
            <w:tcW w:w="1631" w:type="dxa"/>
            <w:tcMar>
              <w:top w:w="50" w:type="dxa"/>
              <w:left w:w="100" w:type="dxa"/>
            </w:tcMar>
            <w:vAlign w:val="center"/>
          </w:tcPr>
          <w:p w14:paraId="19F86D4F">
            <w:pPr>
              <w:spacing w:before="0" w:after="0" w:line="276" w:lineRule="auto"/>
              <w:ind w:left="135"/>
              <w:jc w:val="center"/>
            </w:pPr>
          </w:p>
        </w:tc>
        <w:tc>
          <w:tcPr>
            <w:tcW w:w="1157" w:type="dxa"/>
            <w:tcMar>
              <w:top w:w="50" w:type="dxa"/>
              <w:left w:w="100" w:type="dxa"/>
            </w:tcMar>
            <w:vAlign w:val="center"/>
          </w:tcPr>
          <w:p w14:paraId="441EC1BA">
            <w:pPr>
              <w:spacing w:before="0" w:after="0"/>
              <w:ind w:left="135"/>
              <w:jc w:val="left"/>
            </w:pPr>
          </w:p>
        </w:tc>
        <w:tc>
          <w:tcPr>
            <w:tcW w:w="1981" w:type="dxa"/>
            <w:tcMar>
              <w:top w:w="50" w:type="dxa"/>
              <w:left w:w="100" w:type="dxa"/>
            </w:tcMar>
            <w:vAlign w:val="center"/>
          </w:tcPr>
          <w:p w14:paraId="7C79E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"https://m.edsoo.ru/f2a09372" \h </w:instrText>
            </w:r>
            <w:r>
              <w:fldChar w:fldCharType="separate"/>
            </w:r>
            <w:r>
              <w:rPr>
                <w:rFonts w:ascii="Times New Roman" w:hAnsi="Times New Roman"/>
                <w:b w:val="0"/>
                <w:i w:val="0"/>
                <w:color w:val="0000FF"/>
                <w:sz w:val="22"/>
                <w:u w:val="single"/>
              </w:rPr>
              <w:t>https://m.edsoo.ru/f2a09372</w:t>
            </w:r>
            <w:r>
              <w:rPr>
                <w:rFonts w:ascii="Times New Roman" w:hAnsi="Times New Roman"/>
                <w:b w:val="0"/>
                <w:i w:val="0"/>
                <w:color w:val="0000FF"/>
                <w:sz w:val="22"/>
                <w:u w:val="single"/>
              </w:rPr>
              <w:fldChar w:fldCharType="end"/>
            </w:r>
          </w:p>
        </w:tc>
      </w:tr>
      <w:tr w14:paraId="075FCE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9065243">
            <w:pPr>
              <w:spacing w:before="0" w:after="0"/>
              <w:ind w:left="0"/>
              <w:jc w:val="left"/>
            </w:pPr>
            <w:r>
              <w:rPr>
                <w:rFonts w:ascii="Times New Roman" w:hAnsi="Times New Roman"/>
                <w:b w:val="0"/>
                <w:i w:val="0"/>
                <w:color w:val="000000"/>
                <w:sz w:val="24"/>
              </w:rPr>
              <w:t>128</w:t>
            </w:r>
          </w:p>
        </w:tc>
        <w:tc>
          <w:tcPr>
            <w:tcW w:w="2992" w:type="dxa"/>
            <w:tcMar>
              <w:top w:w="50" w:type="dxa"/>
              <w:left w:w="100" w:type="dxa"/>
            </w:tcMar>
            <w:vAlign w:val="center"/>
          </w:tcPr>
          <w:p w14:paraId="41FB14A3">
            <w:pPr>
              <w:spacing w:before="0" w:after="0"/>
              <w:ind w:left="135"/>
              <w:jc w:val="left"/>
            </w:pPr>
            <w:r>
              <w:rPr>
                <w:rFonts w:ascii="Times New Roman" w:hAnsi="Times New Roman"/>
                <w:b w:val="0"/>
                <w:i w:val="0"/>
                <w:color w:val="000000"/>
                <w:sz w:val="24"/>
              </w:rPr>
              <w:t>Книги зарубежных писателей</w:t>
            </w:r>
          </w:p>
        </w:tc>
        <w:tc>
          <w:tcPr>
            <w:tcW w:w="834" w:type="dxa"/>
            <w:tcMar>
              <w:top w:w="50" w:type="dxa"/>
              <w:left w:w="100" w:type="dxa"/>
            </w:tcMar>
            <w:vAlign w:val="center"/>
          </w:tcPr>
          <w:p w14:paraId="6D7FFC0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BFC027B">
            <w:pPr>
              <w:spacing w:before="0" w:after="0" w:line="276" w:lineRule="auto"/>
              <w:ind w:left="135"/>
              <w:jc w:val="center"/>
            </w:pPr>
          </w:p>
        </w:tc>
        <w:tc>
          <w:tcPr>
            <w:tcW w:w="1631" w:type="dxa"/>
            <w:tcMar>
              <w:top w:w="50" w:type="dxa"/>
              <w:left w:w="100" w:type="dxa"/>
            </w:tcMar>
            <w:vAlign w:val="center"/>
          </w:tcPr>
          <w:p w14:paraId="1A9EC8E8">
            <w:pPr>
              <w:spacing w:before="0" w:after="0" w:line="276" w:lineRule="auto"/>
              <w:ind w:left="135"/>
              <w:jc w:val="center"/>
            </w:pPr>
          </w:p>
        </w:tc>
        <w:tc>
          <w:tcPr>
            <w:tcW w:w="1157" w:type="dxa"/>
            <w:tcMar>
              <w:top w:w="50" w:type="dxa"/>
              <w:left w:w="100" w:type="dxa"/>
            </w:tcMar>
            <w:vAlign w:val="center"/>
          </w:tcPr>
          <w:p w14:paraId="4B194F6F">
            <w:pPr>
              <w:spacing w:before="0" w:after="0"/>
              <w:ind w:left="135"/>
              <w:jc w:val="left"/>
            </w:pPr>
          </w:p>
        </w:tc>
        <w:tc>
          <w:tcPr>
            <w:tcW w:w="1981" w:type="dxa"/>
            <w:tcMar>
              <w:top w:w="50" w:type="dxa"/>
              <w:left w:w="100" w:type="dxa"/>
            </w:tcMar>
            <w:vAlign w:val="center"/>
          </w:tcPr>
          <w:p w14:paraId="7510C8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"https://m.edsoo.ru/f2a09674" \h </w:instrText>
            </w:r>
            <w:r>
              <w:fldChar w:fldCharType="separate"/>
            </w:r>
            <w:r>
              <w:rPr>
                <w:rFonts w:ascii="Times New Roman" w:hAnsi="Times New Roman"/>
                <w:b w:val="0"/>
                <w:i w:val="0"/>
                <w:color w:val="0000FF"/>
                <w:sz w:val="22"/>
                <w:u w:val="single"/>
              </w:rPr>
              <w:t>https://m.edsoo.ru/f2a09674</w:t>
            </w:r>
            <w:r>
              <w:rPr>
                <w:rFonts w:ascii="Times New Roman" w:hAnsi="Times New Roman"/>
                <w:b w:val="0"/>
                <w:i w:val="0"/>
                <w:color w:val="0000FF"/>
                <w:sz w:val="22"/>
                <w:u w:val="single"/>
              </w:rPr>
              <w:fldChar w:fldCharType="end"/>
            </w:r>
          </w:p>
        </w:tc>
      </w:tr>
      <w:tr w14:paraId="6EBE5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D82995">
            <w:pPr>
              <w:spacing w:before="0" w:after="0"/>
              <w:ind w:left="0"/>
              <w:jc w:val="left"/>
            </w:pPr>
            <w:r>
              <w:rPr>
                <w:rFonts w:ascii="Times New Roman" w:hAnsi="Times New Roman"/>
                <w:b w:val="0"/>
                <w:i w:val="0"/>
                <w:color w:val="000000"/>
                <w:sz w:val="24"/>
              </w:rPr>
              <w:t>129</w:t>
            </w:r>
          </w:p>
        </w:tc>
        <w:tc>
          <w:tcPr>
            <w:tcW w:w="2992" w:type="dxa"/>
            <w:tcMar>
              <w:top w:w="50" w:type="dxa"/>
              <w:left w:w="100" w:type="dxa"/>
            </w:tcMar>
            <w:vAlign w:val="center"/>
          </w:tcPr>
          <w:p w14:paraId="1FEA292A">
            <w:pPr>
              <w:spacing w:before="0" w:after="0"/>
              <w:ind w:left="135"/>
              <w:jc w:val="left"/>
            </w:pPr>
            <w:r>
              <w:rPr>
                <w:rFonts w:ascii="Times New Roman" w:hAnsi="Times New Roman"/>
                <w:b w:val="0"/>
                <w:i w:val="0"/>
                <w:color w:val="000000"/>
                <w:sz w:val="24"/>
              </w:rPr>
              <w:t>Осознание ценности чтения для учёбы и жизни</w:t>
            </w:r>
          </w:p>
        </w:tc>
        <w:tc>
          <w:tcPr>
            <w:tcW w:w="834" w:type="dxa"/>
            <w:tcMar>
              <w:top w:w="50" w:type="dxa"/>
              <w:left w:w="100" w:type="dxa"/>
            </w:tcMar>
            <w:vAlign w:val="center"/>
          </w:tcPr>
          <w:p w14:paraId="6E78555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06A6596">
            <w:pPr>
              <w:spacing w:before="0" w:after="0" w:line="276" w:lineRule="auto"/>
              <w:ind w:left="135"/>
              <w:jc w:val="center"/>
            </w:pPr>
          </w:p>
        </w:tc>
        <w:tc>
          <w:tcPr>
            <w:tcW w:w="1631" w:type="dxa"/>
            <w:tcMar>
              <w:top w:w="50" w:type="dxa"/>
              <w:left w:w="100" w:type="dxa"/>
            </w:tcMar>
            <w:vAlign w:val="center"/>
          </w:tcPr>
          <w:p w14:paraId="029ECDBA">
            <w:pPr>
              <w:spacing w:before="0" w:after="0" w:line="276" w:lineRule="auto"/>
              <w:ind w:left="135"/>
              <w:jc w:val="center"/>
            </w:pPr>
          </w:p>
        </w:tc>
        <w:tc>
          <w:tcPr>
            <w:tcW w:w="1157" w:type="dxa"/>
            <w:tcMar>
              <w:top w:w="50" w:type="dxa"/>
              <w:left w:w="100" w:type="dxa"/>
            </w:tcMar>
            <w:vAlign w:val="center"/>
          </w:tcPr>
          <w:p w14:paraId="76B72AFF">
            <w:pPr>
              <w:spacing w:before="0" w:after="0"/>
              <w:ind w:left="135"/>
              <w:jc w:val="left"/>
            </w:pPr>
          </w:p>
        </w:tc>
        <w:tc>
          <w:tcPr>
            <w:tcW w:w="1981" w:type="dxa"/>
            <w:tcMar>
              <w:top w:w="50" w:type="dxa"/>
              <w:left w:w="100" w:type="dxa"/>
            </w:tcMar>
            <w:vAlign w:val="center"/>
          </w:tcPr>
          <w:p w14:paraId="5BD2FB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"https://m.edsoo.ru/f2a0c7c0" \h </w:instrText>
            </w:r>
            <w:r>
              <w:fldChar w:fldCharType="separate"/>
            </w:r>
            <w:r>
              <w:rPr>
                <w:rFonts w:ascii="Times New Roman" w:hAnsi="Times New Roman"/>
                <w:b w:val="0"/>
                <w:i w:val="0"/>
                <w:color w:val="0000FF"/>
                <w:sz w:val="22"/>
                <w:u w:val="single"/>
              </w:rPr>
              <w:t>https://m.edsoo.ru/f2a0c7c0</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"https://m.edsoo.ru/f2a0b1c2" \h </w:instrText>
            </w:r>
            <w:r>
              <w:fldChar w:fldCharType="separate"/>
            </w:r>
            <w:r>
              <w:rPr>
                <w:rFonts w:ascii="Times New Roman" w:hAnsi="Times New Roman"/>
                <w:b w:val="0"/>
                <w:i w:val="0"/>
                <w:color w:val="0000FF"/>
                <w:sz w:val="22"/>
                <w:u w:val="single"/>
              </w:rPr>
              <w:t>https://m.edsoo.ru/f2a0b1c2</w:t>
            </w:r>
            <w:r>
              <w:rPr>
                <w:rFonts w:ascii="Times New Roman" w:hAnsi="Times New Roman"/>
                <w:b w:val="0"/>
                <w:i w:val="0"/>
                <w:color w:val="0000FF"/>
                <w:sz w:val="22"/>
                <w:u w:val="single"/>
              </w:rPr>
              <w:fldChar w:fldCharType="end"/>
            </w:r>
          </w:p>
        </w:tc>
      </w:tr>
      <w:tr w14:paraId="1201E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411D0A4">
            <w:pPr>
              <w:spacing w:before="0" w:after="0"/>
              <w:ind w:left="0"/>
              <w:jc w:val="left"/>
            </w:pPr>
            <w:r>
              <w:rPr>
                <w:rFonts w:ascii="Times New Roman" w:hAnsi="Times New Roman"/>
                <w:b w:val="0"/>
                <w:i w:val="0"/>
                <w:color w:val="000000"/>
                <w:sz w:val="24"/>
              </w:rPr>
              <w:t>130</w:t>
            </w:r>
          </w:p>
        </w:tc>
        <w:tc>
          <w:tcPr>
            <w:tcW w:w="2992" w:type="dxa"/>
            <w:tcMar>
              <w:top w:w="50" w:type="dxa"/>
              <w:left w:w="100" w:type="dxa"/>
            </w:tcMar>
            <w:vAlign w:val="center"/>
          </w:tcPr>
          <w:p w14:paraId="282C2DBF">
            <w:pPr>
              <w:spacing w:before="0" w:after="0"/>
              <w:ind w:left="135"/>
              <w:jc w:val="left"/>
            </w:pPr>
            <w:r>
              <w:rPr>
                <w:rFonts w:ascii="Times New Roman" w:hAnsi="Times New Roman"/>
                <w:b w:val="0"/>
                <w:i w:val="0"/>
                <w:color w:val="000000"/>
                <w:sz w:val="24"/>
              </w:rPr>
              <w:t>Книга как источник информации. Виды информации в книге</w:t>
            </w:r>
          </w:p>
        </w:tc>
        <w:tc>
          <w:tcPr>
            <w:tcW w:w="834" w:type="dxa"/>
            <w:tcMar>
              <w:top w:w="50" w:type="dxa"/>
              <w:left w:w="100" w:type="dxa"/>
            </w:tcMar>
            <w:vAlign w:val="center"/>
          </w:tcPr>
          <w:p w14:paraId="0AF953D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FEC8E3">
            <w:pPr>
              <w:spacing w:before="0" w:after="0" w:line="276" w:lineRule="auto"/>
              <w:ind w:left="135"/>
              <w:jc w:val="center"/>
            </w:pPr>
          </w:p>
        </w:tc>
        <w:tc>
          <w:tcPr>
            <w:tcW w:w="1631" w:type="dxa"/>
            <w:tcMar>
              <w:top w:w="50" w:type="dxa"/>
              <w:left w:w="100" w:type="dxa"/>
            </w:tcMar>
            <w:vAlign w:val="center"/>
          </w:tcPr>
          <w:p w14:paraId="6B8F84C1">
            <w:pPr>
              <w:spacing w:before="0" w:after="0" w:line="276" w:lineRule="auto"/>
              <w:ind w:left="135"/>
              <w:jc w:val="center"/>
            </w:pPr>
          </w:p>
        </w:tc>
        <w:tc>
          <w:tcPr>
            <w:tcW w:w="1157" w:type="dxa"/>
            <w:tcMar>
              <w:top w:w="50" w:type="dxa"/>
              <w:left w:w="100" w:type="dxa"/>
            </w:tcMar>
            <w:vAlign w:val="center"/>
          </w:tcPr>
          <w:p w14:paraId="41373A7B">
            <w:pPr>
              <w:spacing w:before="0" w:after="0"/>
              <w:ind w:left="135"/>
              <w:jc w:val="left"/>
            </w:pPr>
          </w:p>
        </w:tc>
        <w:tc>
          <w:tcPr>
            <w:tcW w:w="1981" w:type="dxa"/>
            <w:tcMar>
              <w:top w:w="50" w:type="dxa"/>
              <w:left w:w="100" w:type="dxa"/>
            </w:tcMar>
            <w:vAlign w:val="center"/>
          </w:tcPr>
          <w:p w14:paraId="75CDA6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"https://m.edsoo.ru/f2a0b4c4" \h </w:instrText>
            </w:r>
            <w:r>
              <w:fldChar w:fldCharType="separate"/>
            </w:r>
            <w:r>
              <w:rPr>
                <w:rFonts w:ascii="Times New Roman" w:hAnsi="Times New Roman"/>
                <w:b w:val="0"/>
                <w:i w:val="0"/>
                <w:color w:val="0000FF"/>
                <w:sz w:val="22"/>
                <w:u w:val="single"/>
              </w:rPr>
              <w:t>https://m.edsoo.ru/f2a0b4c4</w:t>
            </w:r>
            <w:r>
              <w:rPr>
                <w:rFonts w:ascii="Times New Roman" w:hAnsi="Times New Roman"/>
                <w:b w:val="0"/>
                <w:i w:val="0"/>
                <w:color w:val="0000FF"/>
                <w:sz w:val="22"/>
                <w:u w:val="single"/>
              </w:rPr>
              <w:fldChar w:fldCharType="end"/>
            </w:r>
          </w:p>
        </w:tc>
      </w:tr>
      <w:tr w14:paraId="0D906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77B28B1">
            <w:pPr>
              <w:spacing w:before="0" w:after="0"/>
              <w:ind w:left="0"/>
              <w:jc w:val="left"/>
            </w:pPr>
            <w:r>
              <w:rPr>
                <w:rFonts w:ascii="Times New Roman" w:hAnsi="Times New Roman"/>
                <w:b w:val="0"/>
                <w:i w:val="0"/>
                <w:color w:val="000000"/>
                <w:sz w:val="24"/>
              </w:rPr>
              <w:t>131</w:t>
            </w:r>
          </w:p>
        </w:tc>
        <w:tc>
          <w:tcPr>
            <w:tcW w:w="2992" w:type="dxa"/>
            <w:tcMar>
              <w:top w:w="50" w:type="dxa"/>
              <w:left w:w="100" w:type="dxa"/>
            </w:tcMar>
            <w:vAlign w:val="center"/>
          </w:tcPr>
          <w:p w14:paraId="144DC93F">
            <w:pPr>
              <w:spacing w:before="0" w:after="0"/>
              <w:ind w:left="135"/>
              <w:jc w:val="left"/>
            </w:pPr>
            <w:r>
              <w:rPr>
                <w:rFonts w:ascii="Times New Roman" w:hAnsi="Times New Roman"/>
                <w:b w:val="0"/>
                <w:i w:val="0"/>
                <w:color w:val="000000"/>
                <w:sz w:val="24"/>
              </w:rPr>
              <w:t>Работа со словарём: поиск необходимой информации</w:t>
            </w:r>
          </w:p>
        </w:tc>
        <w:tc>
          <w:tcPr>
            <w:tcW w:w="834" w:type="dxa"/>
            <w:tcMar>
              <w:top w:w="50" w:type="dxa"/>
              <w:left w:w="100" w:type="dxa"/>
            </w:tcMar>
            <w:vAlign w:val="center"/>
          </w:tcPr>
          <w:p w14:paraId="6605E9D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2A01CE3">
            <w:pPr>
              <w:spacing w:before="0" w:after="0" w:line="276" w:lineRule="auto"/>
              <w:ind w:left="135"/>
              <w:jc w:val="center"/>
            </w:pPr>
          </w:p>
        </w:tc>
        <w:tc>
          <w:tcPr>
            <w:tcW w:w="1631" w:type="dxa"/>
            <w:tcMar>
              <w:top w:w="50" w:type="dxa"/>
              <w:left w:w="100" w:type="dxa"/>
            </w:tcMar>
            <w:vAlign w:val="center"/>
          </w:tcPr>
          <w:p w14:paraId="26093144">
            <w:pPr>
              <w:spacing w:before="0" w:after="0" w:line="276" w:lineRule="auto"/>
              <w:ind w:left="135"/>
              <w:jc w:val="center"/>
            </w:pPr>
          </w:p>
        </w:tc>
        <w:tc>
          <w:tcPr>
            <w:tcW w:w="1157" w:type="dxa"/>
            <w:tcMar>
              <w:top w:w="50" w:type="dxa"/>
              <w:left w:w="100" w:type="dxa"/>
            </w:tcMar>
            <w:vAlign w:val="center"/>
          </w:tcPr>
          <w:p w14:paraId="32790C07">
            <w:pPr>
              <w:spacing w:before="0" w:after="0"/>
              <w:ind w:left="135"/>
              <w:jc w:val="left"/>
            </w:pPr>
          </w:p>
        </w:tc>
        <w:tc>
          <w:tcPr>
            <w:tcW w:w="1981" w:type="dxa"/>
            <w:tcMar>
              <w:top w:w="50" w:type="dxa"/>
              <w:left w:w="100" w:type="dxa"/>
            </w:tcMar>
            <w:vAlign w:val="center"/>
          </w:tcPr>
          <w:p w14:paraId="5BD321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"https://m.edsoo.ru/f2a0b348" \h </w:instrText>
            </w:r>
            <w:r>
              <w:fldChar w:fldCharType="separate"/>
            </w:r>
            <w:r>
              <w:rPr>
                <w:rFonts w:ascii="Times New Roman" w:hAnsi="Times New Roman"/>
                <w:b w:val="0"/>
                <w:i w:val="0"/>
                <w:color w:val="0000FF"/>
                <w:sz w:val="22"/>
                <w:u w:val="single"/>
              </w:rPr>
              <w:t>https://m.edsoo.ru/f2a0b348</w:t>
            </w:r>
            <w:r>
              <w:rPr>
                <w:rFonts w:ascii="Times New Roman" w:hAnsi="Times New Roman"/>
                <w:b w:val="0"/>
                <w:i w:val="0"/>
                <w:color w:val="0000FF"/>
                <w:sz w:val="22"/>
                <w:u w:val="single"/>
              </w:rPr>
              <w:fldChar w:fldCharType="end"/>
            </w:r>
          </w:p>
        </w:tc>
      </w:tr>
      <w:tr w14:paraId="01484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F5B3015">
            <w:pPr>
              <w:spacing w:before="0" w:after="0"/>
              <w:ind w:left="0"/>
              <w:jc w:val="left"/>
            </w:pPr>
            <w:r>
              <w:rPr>
                <w:rFonts w:ascii="Times New Roman" w:hAnsi="Times New Roman"/>
                <w:b w:val="0"/>
                <w:i w:val="0"/>
                <w:color w:val="000000"/>
                <w:sz w:val="24"/>
              </w:rPr>
              <w:t>132</w:t>
            </w:r>
          </w:p>
        </w:tc>
        <w:tc>
          <w:tcPr>
            <w:tcW w:w="2992" w:type="dxa"/>
            <w:tcMar>
              <w:top w:w="50" w:type="dxa"/>
              <w:left w:w="100" w:type="dxa"/>
            </w:tcMar>
            <w:vAlign w:val="center"/>
          </w:tcPr>
          <w:p w14:paraId="05214768">
            <w:pPr>
              <w:spacing w:before="0" w:after="0"/>
              <w:ind w:left="135"/>
              <w:jc w:val="left"/>
            </w:pPr>
            <w:r>
              <w:rPr>
                <w:rFonts w:ascii="Times New Roman" w:hAnsi="Times New Roman"/>
                <w:b w:val="0"/>
                <w:i w:val="0"/>
                <w:color w:val="000000"/>
                <w:sz w:val="24"/>
              </w:rPr>
              <w:t>Книги о приключениях и фантастике</w:t>
            </w:r>
          </w:p>
        </w:tc>
        <w:tc>
          <w:tcPr>
            <w:tcW w:w="834" w:type="dxa"/>
            <w:tcMar>
              <w:top w:w="50" w:type="dxa"/>
              <w:left w:w="100" w:type="dxa"/>
            </w:tcMar>
            <w:vAlign w:val="center"/>
          </w:tcPr>
          <w:p w14:paraId="0084121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63D0FC">
            <w:pPr>
              <w:spacing w:before="0" w:after="0" w:line="276" w:lineRule="auto"/>
              <w:ind w:left="135"/>
              <w:jc w:val="center"/>
            </w:pPr>
          </w:p>
        </w:tc>
        <w:tc>
          <w:tcPr>
            <w:tcW w:w="1631" w:type="dxa"/>
            <w:tcMar>
              <w:top w:w="50" w:type="dxa"/>
              <w:left w:w="100" w:type="dxa"/>
            </w:tcMar>
            <w:vAlign w:val="center"/>
          </w:tcPr>
          <w:p w14:paraId="5C346D70">
            <w:pPr>
              <w:spacing w:before="0" w:after="0" w:line="276" w:lineRule="auto"/>
              <w:ind w:left="135"/>
              <w:jc w:val="center"/>
            </w:pPr>
          </w:p>
        </w:tc>
        <w:tc>
          <w:tcPr>
            <w:tcW w:w="1157" w:type="dxa"/>
            <w:tcMar>
              <w:top w:w="50" w:type="dxa"/>
              <w:left w:w="100" w:type="dxa"/>
            </w:tcMar>
            <w:vAlign w:val="center"/>
          </w:tcPr>
          <w:p w14:paraId="6BF69B4E">
            <w:pPr>
              <w:spacing w:before="0" w:after="0"/>
              <w:ind w:left="135"/>
              <w:jc w:val="left"/>
            </w:pPr>
          </w:p>
        </w:tc>
        <w:tc>
          <w:tcPr>
            <w:tcW w:w="1981" w:type="dxa"/>
            <w:tcMar>
              <w:top w:w="50" w:type="dxa"/>
              <w:left w:w="100" w:type="dxa"/>
            </w:tcMar>
            <w:vAlign w:val="center"/>
          </w:tcPr>
          <w:p w14:paraId="635184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"https://m.edsoo.ru/f2a0aa06" \h </w:instrText>
            </w:r>
            <w:r>
              <w:fldChar w:fldCharType="separate"/>
            </w:r>
            <w:r>
              <w:rPr>
                <w:rFonts w:ascii="Times New Roman" w:hAnsi="Times New Roman"/>
                <w:b w:val="0"/>
                <w:i w:val="0"/>
                <w:color w:val="0000FF"/>
                <w:sz w:val="22"/>
                <w:u w:val="single"/>
              </w:rPr>
              <w:t>https://m.edsoo.ru/f2a0aa06</w:t>
            </w:r>
            <w:r>
              <w:rPr>
                <w:rFonts w:ascii="Times New Roman" w:hAnsi="Times New Roman"/>
                <w:b w:val="0"/>
                <w:i w:val="0"/>
                <w:color w:val="0000FF"/>
                <w:sz w:val="22"/>
                <w:u w:val="single"/>
              </w:rPr>
              <w:fldChar w:fldCharType="end"/>
            </w:r>
          </w:p>
        </w:tc>
      </w:tr>
      <w:tr w14:paraId="614D0E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6001B48">
            <w:pPr>
              <w:spacing w:before="0" w:after="0"/>
              <w:ind w:left="0"/>
              <w:jc w:val="left"/>
            </w:pPr>
            <w:r>
              <w:rPr>
                <w:rFonts w:ascii="Times New Roman" w:hAnsi="Times New Roman"/>
                <w:b w:val="0"/>
                <w:i w:val="0"/>
                <w:color w:val="000000"/>
                <w:sz w:val="24"/>
              </w:rPr>
              <w:t>133</w:t>
            </w:r>
          </w:p>
        </w:tc>
        <w:tc>
          <w:tcPr>
            <w:tcW w:w="2992" w:type="dxa"/>
            <w:tcMar>
              <w:top w:w="50" w:type="dxa"/>
              <w:left w:w="100" w:type="dxa"/>
            </w:tcMar>
            <w:vAlign w:val="center"/>
          </w:tcPr>
          <w:p w14:paraId="1D84DA3F">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34" w:type="dxa"/>
            <w:tcMar>
              <w:top w:w="50" w:type="dxa"/>
              <w:left w:w="100" w:type="dxa"/>
            </w:tcMar>
            <w:vAlign w:val="center"/>
          </w:tcPr>
          <w:p w14:paraId="2779B24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F3BC7C8">
            <w:pPr>
              <w:spacing w:before="0" w:after="0" w:line="276" w:lineRule="auto"/>
              <w:ind w:left="135"/>
              <w:jc w:val="center"/>
            </w:pPr>
          </w:p>
        </w:tc>
        <w:tc>
          <w:tcPr>
            <w:tcW w:w="1631" w:type="dxa"/>
            <w:tcMar>
              <w:top w:w="50" w:type="dxa"/>
              <w:left w:w="100" w:type="dxa"/>
            </w:tcMar>
            <w:vAlign w:val="center"/>
          </w:tcPr>
          <w:p w14:paraId="2D2895D2">
            <w:pPr>
              <w:spacing w:before="0" w:after="0" w:line="276" w:lineRule="auto"/>
              <w:ind w:left="135"/>
              <w:jc w:val="center"/>
            </w:pPr>
          </w:p>
        </w:tc>
        <w:tc>
          <w:tcPr>
            <w:tcW w:w="1157" w:type="dxa"/>
            <w:tcMar>
              <w:top w:w="50" w:type="dxa"/>
              <w:left w:w="100" w:type="dxa"/>
            </w:tcMar>
            <w:vAlign w:val="center"/>
          </w:tcPr>
          <w:p w14:paraId="6D4A3B64">
            <w:pPr>
              <w:spacing w:before="0" w:after="0"/>
              <w:ind w:left="135"/>
              <w:jc w:val="left"/>
            </w:pPr>
          </w:p>
        </w:tc>
        <w:tc>
          <w:tcPr>
            <w:tcW w:w="1981" w:type="dxa"/>
            <w:tcMar>
              <w:top w:w="50" w:type="dxa"/>
              <w:left w:w="100" w:type="dxa"/>
            </w:tcMar>
            <w:vAlign w:val="center"/>
          </w:tcPr>
          <w:p w14:paraId="485E32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"https://m.edsoo.ru/f2a0c234" \h </w:instrText>
            </w:r>
            <w:r>
              <w:fldChar w:fldCharType="separate"/>
            </w:r>
            <w:r>
              <w:rPr>
                <w:rFonts w:ascii="Times New Roman" w:hAnsi="Times New Roman"/>
                <w:b w:val="0"/>
                <w:i w:val="0"/>
                <w:color w:val="0000FF"/>
                <w:sz w:val="22"/>
                <w:u w:val="single"/>
              </w:rPr>
              <w:t>https://m.edsoo.ru/f2a0c234</w:t>
            </w:r>
            <w:r>
              <w:rPr>
                <w:rFonts w:ascii="Times New Roman" w:hAnsi="Times New Roman"/>
                <w:b w:val="0"/>
                <w:i w:val="0"/>
                <w:color w:val="0000FF"/>
                <w:sz w:val="22"/>
                <w:u w:val="single"/>
              </w:rPr>
              <w:fldChar w:fldCharType="end"/>
            </w:r>
          </w:p>
        </w:tc>
      </w:tr>
      <w:tr w14:paraId="68EA2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0246FB2">
            <w:pPr>
              <w:spacing w:before="0" w:after="0"/>
              <w:ind w:left="0"/>
              <w:jc w:val="left"/>
            </w:pPr>
            <w:r>
              <w:rPr>
                <w:rFonts w:ascii="Times New Roman" w:hAnsi="Times New Roman"/>
                <w:b w:val="0"/>
                <w:i w:val="0"/>
                <w:color w:val="000000"/>
                <w:sz w:val="24"/>
              </w:rPr>
              <w:t>134</w:t>
            </w:r>
          </w:p>
        </w:tc>
        <w:tc>
          <w:tcPr>
            <w:tcW w:w="2992" w:type="dxa"/>
            <w:tcMar>
              <w:top w:w="50" w:type="dxa"/>
              <w:left w:w="100" w:type="dxa"/>
            </w:tcMar>
            <w:vAlign w:val="center"/>
          </w:tcPr>
          <w:p w14:paraId="4DA750FD">
            <w:pPr>
              <w:spacing w:before="0" w:after="0"/>
              <w:ind w:left="135"/>
              <w:jc w:val="left"/>
            </w:pPr>
            <w:r>
              <w:rPr>
                <w:rFonts w:ascii="Times New Roman" w:hAnsi="Times New Roman"/>
                <w:b w:val="0"/>
                <w:i w:val="0"/>
                <w:color w:val="000000"/>
                <w:sz w:val="24"/>
              </w:rPr>
              <w:t>Знакомство с современными изданиями периодической печати</w:t>
            </w:r>
          </w:p>
        </w:tc>
        <w:tc>
          <w:tcPr>
            <w:tcW w:w="834" w:type="dxa"/>
            <w:tcMar>
              <w:top w:w="50" w:type="dxa"/>
              <w:left w:w="100" w:type="dxa"/>
            </w:tcMar>
            <w:vAlign w:val="center"/>
          </w:tcPr>
          <w:p w14:paraId="152FBF3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F292E0">
            <w:pPr>
              <w:spacing w:before="0" w:after="0" w:line="276" w:lineRule="auto"/>
              <w:ind w:left="135"/>
              <w:jc w:val="center"/>
            </w:pPr>
          </w:p>
        </w:tc>
        <w:tc>
          <w:tcPr>
            <w:tcW w:w="1631" w:type="dxa"/>
            <w:tcMar>
              <w:top w:w="50" w:type="dxa"/>
              <w:left w:w="100" w:type="dxa"/>
            </w:tcMar>
            <w:vAlign w:val="center"/>
          </w:tcPr>
          <w:p w14:paraId="3433AA93">
            <w:pPr>
              <w:spacing w:before="0" w:after="0" w:line="276" w:lineRule="auto"/>
              <w:ind w:left="135"/>
              <w:jc w:val="center"/>
            </w:pPr>
          </w:p>
        </w:tc>
        <w:tc>
          <w:tcPr>
            <w:tcW w:w="1157" w:type="dxa"/>
            <w:tcMar>
              <w:top w:w="50" w:type="dxa"/>
              <w:left w:w="100" w:type="dxa"/>
            </w:tcMar>
            <w:vAlign w:val="center"/>
          </w:tcPr>
          <w:p w14:paraId="649D0340">
            <w:pPr>
              <w:spacing w:before="0" w:after="0"/>
              <w:ind w:left="135"/>
              <w:jc w:val="left"/>
            </w:pPr>
          </w:p>
        </w:tc>
        <w:tc>
          <w:tcPr>
            <w:tcW w:w="1981" w:type="dxa"/>
            <w:tcMar>
              <w:top w:w="50" w:type="dxa"/>
              <w:left w:w="100" w:type="dxa"/>
            </w:tcMar>
            <w:vAlign w:val="center"/>
          </w:tcPr>
          <w:p w14:paraId="13ABB2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"https://m.edsoo.ru/f2a0c11c" \h </w:instrText>
            </w:r>
            <w:r>
              <w:fldChar w:fldCharType="separate"/>
            </w:r>
            <w:r>
              <w:rPr>
                <w:rFonts w:ascii="Times New Roman" w:hAnsi="Times New Roman"/>
                <w:b w:val="0"/>
                <w:i w:val="0"/>
                <w:color w:val="0000FF"/>
                <w:sz w:val="22"/>
                <w:u w:val="single"/>
              </w:rPr>
              <w:t>https://m.edsoo.ru/f2a0c11c</w:t>
            </w:r>
            <w:r>
              <w:rPr>
                <w:rFonts w:ascii="Times New Roman" w:hAnsi="Times New Roman"/>
                <w:b w:val="0"/>
                <w:i w:val="0"/>
                <w:color w:val="0000FF"/>
                <w:sz w:val="22"/>
                <w:u w:val="single"/>
              </w:rPr>
              <w:fldChar w:fldCharType="end"/>
            </w:r>
          </w:p>
        </w:tc>
      </w:tr>
      <w:tr w14:paraId="448A7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EEC0ED">
            <w:pPr>
              <w:spacing w:before="0" w:after="0"/>
              <w:ind w:left="0"/>
              <w:jc w:val="left"/>
            </w:pPr>
            <w:r>
              <w:rPr>
                <w:rFonts w:ascii="Times New Roman" w:hAnsi="Times New Roman"/>
                <w:b w:val="0"/>
                <w:i w:val="0"/>
                <w:color w:val="000000"/>
                <w:sz w:val="24"/>
              </w:rPr>
              <w:t>135</w:t>
            </w:r>
          </w:p>
        </w:tc>
        <w:tc>
          <w:tcPr>
            <w:tcW w:w="2992" w:type="dxa"/>
            <w:tcMar>
              <w:top w:w="50" w:type="dxa"/>
              <w:left w:w="100" w:type="dxa"/>
            </w:tcMar>
            <w:vAlign w:val="center"/>
          </w:tcPr>
          <w:p w14:paraId="1D66CC14">
            <w:pPr>
              <w:spacing w:before="0" w:after="0"/>
              <w:ind w:left="135"/>
              <w:jc w:val="left"/>
            </w:pPr>
            <w:r>
              <w:rPr>
                <w:rFonts w:ascii="Times New Roman" w:hAnsi="Times New Roman"/>
                <w:b w:val="0"/>
                <w:i w:val="0"/>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14:paraId="6DE2866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A76EF14">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741447D2">
            <w:pPr>
              <w:spacing w:before="0" w:after="0" w:line="276" w:lineRule="auto"/>
              <w:ind w:left="135"/>
              <w:jc w:val="center"/>
            </w:pPr>
          </w:p>
        </w:tc>
        <w:tc>
          <w:tcPr>
            <w:tcW w:w="1157" w:type="dxa"/>
            <w:tcMar>
              <w:top w:w="50" w:type="dxa"/>
              <w:left w:w="100" w:type="dxa"/>
            </w:tcMar>
            <w:vAlign w:val="center"/>
          </w:tcPr>
          <w:p w14:paraId="4774607B">
            <w:pPr>
              <w:spacing w:before="0" w:after="0"/>
              <w:ind w:left="135"/>
              <w:jc w:val="left"/>
            </w:pPr>
          </w:p>
        </w:tc>
        <w:tc>
          <w:tcPr>
            <w:tcW w:w="1981" w:type="dxa"/>
            <w:tcMar>
              <w:top w:w="50" w:type="dxa"/>
              <w:left w:w="100" w:type="dxa"/>
            </w:tcMar>
            <w:vAlign w:val="center"/>
          </w:tcPr>
          <w:p w14:paraId="30443535">
            <w:pPr>
              <w:spacing w:before="0" w:after="0"/>
              <w:ind w:left="135"/>
              <w:jc w:val="left"/>
            </w:pPr>
            <w:r>
              <w:fldChar w:fldCharType="begin"/>
            </w:r>
            <w:r>
              <w:instrText xml:space="preserve"> HYPERLINK "https://resh.edu.ru/" \h </w:instrText>
            </w:r>
            <w:r>
              <w:fldChar w:fldCharType="separate"/>
            </w:r>
            <w:r>
              <w:rPr>
                <w:rFonts w:ascii="Times New Roman" w:hAnsi="Times New Roman"/>
                <w:b w:val="0"/>
                <w:i w:val="0"/>
                <w:color w:val="0000FF"/>
                <w:sz w:val="22"/>
                <w:u w:val="single"/>
              </w:rPr>
              <w:t>https://resh.edu.ru/</w:t>
            </w:r>
            <w:r>
              <w:rPr>
                <w:rFonts w:ascii="Times New Roman" w:hAnsi="Times New Roman"/>
                <w:b w:val="0"/>
                <w:i w:val="0"/>
                <w:color w:val="0000FF"/>
                <w:sz w:val="22"/>
                <w:u w:val="single"/>
              </w:rPr>
              <w:fldChar w:fldCharType="end"/>
            </w:r>
          </w:p>
        </w:tc>
      </w:tr>
      <w:tr w14:paraId="37CEC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4C2951A">
            <w:pPr>
              <w:spacing w:before="0" w:after="0"/>
              <w:ind w:left="0"/>
              <w:jc w:val="left"/>
            </w:pPr>
            <w:r>
              <w:rPr>
                <w:rFonts w:ascii="Times New Roman" w:hAnsi="Times New Roman"/>
                <w:b w:val="0"/>
                <w:i w:val="0"/>
                <w:color w:val="000000"/>
                <w:sz w:val="24"/>
              </w:rPr>
              <w:t>136</w:t>
            </w:r>
          </w:p>
        </w:tc>
        <w:tc>
          <w:tcPr>
            <w:tcW w:w="2992" w:type="dxa"/>
            <w:tcMar>
              <w:top w:w="50" w:type="dxa"/>
              <w:left w:w="100" w:type="dxa"/>
            </w:tcMar>
            <w:vAlign w:val="center"/>
          </w:tcPr>
          <w:p w14:paraId="10D5A176">
            <w:pPr>
              <w:spacing w:before="0" w:after="0"/>
              <w:ind w:left="135"/>
              <w:jc w:val="left"/>
            </w:pPr>
            <w:r>
              <w:rPr>
                <w:rFonts w:ascii="Times New Roman" w:hAnsi="Times New Roman"/>
                <w:b w:val="0"/>
                <w:i w:val="0"/>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14:paraId="36DA874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0EC0705">
            <w:pPr>
              <w:spacing w:before="0" w:after="0" w:line="276" w:lineRule="auto"/>
              <w:ind w:left="135"/>
              <w:jc w:val="center"/>
            </w:pPr>
          </w:p>
        </w:tc>
        <w:tc>
          <w:tcPr>
            <w:tcW w:w="1631" w:type="dxa"/>
            <w:tcMar>
              <w:top w:w="50" w:type="dxa"/>
              <w:left w:w="100" w:type="dxa"/>
            </w:tcMar>
            <w:vAlign w:val="center"/>
          </w:tcPr>
          <w:p w14:paraId="0752372C">
            <w:pPr>
              <w:spacing w:before="0" w:after="0" w:line="276" w:lineRule="auto"/>
              <w:ind w:left="135"/>
              <w:jc w:val="center"/>
            </w:pPr>
          </w:p>
        </w:tc>
        <w:tc>
          <w:tcPr>
            <w:tcW w:w="1157" w:type="dxa"/>
            <w:tcMar>
              <w:top w:w="50" w:type="dxa"/>
              <w:left w:w="100" w:type="dxa"/>
            </w:tcMar>
            <w:vAlign w:val="center"/>
          </w:tcPr>
          <w:p w14:paraId="082FFF45">
            <w:pPr>
              <w:spacing w:before="0" w:after="0"/>
              <w:ind w:left="135"/>
              <w:jc w:val="left"/>
            </w:pPr>
          </w:p>
        </w:tc>
        <w:tc>
          <w:tcPr>
            <w:tcW w:w="1981" w:type="dxa"/>
            <w:tcMar>
              <w:top w:w="50" w:type="dxa"/>
              <w:left w:w="100" w:type="dxa"/>
            </w:tcMar>
            <w:vAlign w:val="center"/>
          </w:tcPr>
          <w:p w14:paraId="48241D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"https://m.edsoo.ru/f2a0a902" \h </w:instrText>
            </w:r>
            <w:r>
              <w:fldChar w:fldCharType="separate"/>
            </w:r>
            <w:r>
              <w:rPr>
                <w:rFonts w:ascii="Times New Roman" w:hAnsi="Times New Roman"/>
                <w:b w:val="0"/>
                <w:i w:val="0"/>
                <w:color w:val="0000FF"/>
                <w:sz w:val="22"/>
                <w:u w:val="single"/>
              </w:rPr>
              <w:t>https://m.edsoo.ru/f2a0a902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"https://m.edsoo.ru/f2a0c45a" \h </w:instrText>
            </w:r>
            <w:r>
              <w:fldChar w:fldCharType="separate"/>
            </w:r>
            <w:r>
              <w:rPr>
                <w:rFonts w:ascii="Times New Roman" w:hAnsi="Times New Roman"/>
                <w:b w:val="0"/>
                <w:i w:val="0"/>
                <w:color w:val="0000FF"/>
                <w:sz w:val="22"/>
                <w:u w:val="single"/>
              </w:rPr>
              <w:t>https://m.edsoo.ru/f2a0c45a</w:t>
            </w:r>
            <w:r>
              <w:rPr>
                <w:rFonts w:ascii="Times New Roman" w:hAnsi="Times New Roman"/>
                <w:b w:val="0"/>
                <w:i w:val="0"/>
                <w:color w:val="0000FF"/>
                <w:sz w:val="22"/>
                <w:u w:val="single"/>
              </w:rPr>
              <w:fldChar w:fldCharType="end"/>
            </w:r>
          </w:p>
        </w:tc>
      </w:tr>
      <w:tr w14:paraId="678834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9A2B46">
            <w:pPr>
              <w:spacing w:before="0" w:after="0"/>
              <w:ind w:left="135"/>
              <w:jc w:val="left"/>
            </w:pPr>
            <w:r>
              <w:rPr>
                <w:rFonts w:ascii="Times New Roman" w:hAnsi="Times New Roman"/>
                <w:b w:val="0"/>
                <w:i w:val="0"/>
                <w:color w:val="000000"/>
                <w:sz w:val="24"/>
              </w:rPr>
              <w:t>ОБЩЕЕ КОЛИЧЕСТВО ЧАСОВ ПО ПРОГРАММЕ</w:t>
            </w:r>
          </w:p>
        </w:tc>
        <w:tc>
          <w:tcPr>
            <w:tcW w:w="1311" w:type="dxa"/>
            <w:tcMar>
              <w:top w:w="50" w:type="dxa"/>
              <w:left w:w="100" w:type="dxa"/>
            </w:tcMar>
            <w:vAlign w:val="center"/>
          </w:tcPr>
          <w:p w14:paraId="06D64B7C">
            <w:pPr>
              <w:spacing w:before="0" w:after="0" w:line="276" w:lineRule="auto"/>
              <w:ind w:left="135"/>
              <w:jc w:val="center"/>
            </w:pPr>
            <w:r>
              <w:rPr>
                <w:rFonts w:ascii="Times New Roman" w:hAnsi="Times New Roman"/>
                <w:b w:val="0"/>
                <w:i w:val="0"/>
                <w:color w:val="000000"/>
                <w:sz w:val="24"/>
              </w:rPr>
              <w:t xml:space="preserve"> 136 </w:t>
            </w:r>
          </w:p>
        </w:tc>
        <w:tc>
          <w:tcPr>
            <w:tcW w:w="1533" w:type="dxa"/>
            <w:tcMar>
              <w:top w:w="50" w:type="dxa"/>
              <w:left w:w="100" w:type="dxa"/>
            </w:tcMar>
            <w:vAlign w:val="center"/>
          </w:tcPr>
          <w:p w14:paraId="4EE4D14B">
            <w:pPr>
              <w:spacing w:before="0" w:after="0" w:line="276" w:lineRule="auto"/>
              <w:ind w:left="135"/>
              <w:jc w:val="center"/>
            </w:pPr>
            <w:r>
              <w:rPr>
                <w:rFonts w:ascii="Times New Roman" w:hAnsi="Times New Roman"/>
                <w:b w:val="0"/>
                <w:i w:val="0"/>
                <w:color w:val="000000"/>
                <w:sz w:val="24"/>
              </w:rPr>
              <w:t xml:space="preserve"> 7 </w:t>
            </w:r>
          </w:p>
        </w:tc>
        <w:tc>
          <w:tcPr>
            <w:tcW w:w="1631" w:type="dxa"/>
            <w:tcMar>
              <w:top w:w="50" w:type="dxa"/>
              <w:left w:w="100" w:type="dxa"/>
            </w:tcMar>
            <w:vAlign w:val="center"/>
          </w:tcPr>
          <w:p w14:paraId="15C57EAE">
            <w:pPr>
              <w:spacing w:before="0" w:after="0" w:line="276" w:lineRule="auto"/>
              <w:ind w:left="135"/>
              <w:jc w:val="center"/>
            </w:pPr>
            <w:r>
              <w:rPr>
                <w:rFonts w:ascii="Times New Roman" w:hAnsi="Times New Roman"/>
                <w:b w:val="0"/>
                <w:i w:val="0"/>
                <w:color w:val="000000"/>
                <w:sz w:val="24"/>
              </w:rPr>
              <w:t xml:space="preserve"> 1 </w:t>
            </w:r>
          </w:p>
        </w:tc>
        <w:tc>
          <w:tcPr>
            <w:tcW w:w="0" w:type="auto"/>
            <w:gridSpan w:val="2"/>
            <w:tcMar>
              <w:top w:w="50" w:type="dxa"/>
              <w:left w:w="100" w:type="dxa"/>
            </w:tcMar>
            <w:vAlign w:val="center"/>
          </w:tcPr>
          <w:p w14:paraId="7CA01C05">
            <w:pPr>
              <w:jc w:val="left"/>
            </w:pPr>
          </w:p>
        </w:tc>
      </w:tr>
    </w:tbl>
    <w:p w14:paraId="0FF862A6">
      <w:pPr>
        <w:sectPr>
          <w:pgSz w:w="16383" w:h="11906" w:orient="landscape"/>
          <w:cols w:space="720" w:num="1"/>
        </w:sectPr>
      </w:pPr>
    </w:p>
    <w:p w14:paraId="38590E81">
      <w:pPr>
        <w:sectPr>
          <w:pgSz w:w="16383" w:h="11906" w:orient="landscape"/>
          <w:cols w:space="720" w:num="1"/>
        </w:sectPr>
      </w:pPr>
      <w:bookmarkStart w:id="97" w:name="block-5658906"/>
    </w:p>
    <w:bookmarkEnd w:id="96"/>
    <w:bookmarkEnd w:id="97"/>
    <w:p w14:paraId="28A5DF03">
      <w:pPr>
        <w:spacing w:before="0" w:after="0"/>
        <w:ind w:left="120"/>
        <w:jc w:val="left"/>
      </w:pPr>
      <w:bookmarkStart w:id="98" w:name="block-5658904"/>
      <w:r>
        <w:rPr>
          <w:rFonts w:ascii="Times New Roman" w:hAnsi="Times New Roman"/>
          <w:b/>
          <w:i w:val="0"/>
          <w:color w:val="000000"/>
          <w:sz w:val="28"/>
        </w:rPr>
        <w:t>УЧЕБНО-МЕТОДИЧЕСКОЕ ОБЕСПЕЧЕНИЕ ОБРАЗОВАТЕЛЬНОГО ПРОЦЕССА</w:t>
      </w:r>
    </w:p>
    <w:p w14:paraId="4E534CFE">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A2F5B0D">
      <w:pPr>
        <w:spacing w:before="0" w:after="0" w:line="480" w:lineRule="auto"/>
        <w:ind w:left="120"/>
        <w:jc w:val="left"/>
      </w:pPr>
      <w:r>
        <w:rPr>
          <w:rFonts w:ascii="Times New Roman" w:hAnsi="Times New Roman"/>
          <w:b w:val="0"/>
          <w:i w:val="0"/>
          <w:color w:val="000000"/>
          <w:sz w:val="28"/>
        </w:rPr>
        <w:t>​‌</w:t>
      </w:r>
      <w:bookmarkStart w:id="99" w:name="affad5d6-e7c5-4217-a5f0-770d8e0e87a8"/>
      <w:r>
        <w:rPr>
          <w:rFonts w:ascii="Times New Roman" w:hAnsi="Times New Roman"/>
          <w:b w:val="0"/>
          <w:i w:val="0"/>
          <w:color w:val="000000"/>
          <w:sz w:val="28"/>
        </w:rPr>
        <w:t>• Литературное чтение (в 2 частях), 1 класс/ Климанова Л.Ф., Горецкий В.Г., Виноградская Л.А., Акционерное общество «Издательство «Просвещение»</w:t>
      </w:r>
      <w:bookmarkEnd w:id="99"/>
      <w:r>
        <w:rPr>
          <w:sz w:val="28"/>
        </w:rPr>
        <w:br w:type="textWrapping"/>
      </w:r>
      <w:bookmarkStart w:id="100" w:name="affad5d6-e7c5-4217-a5f0-770d8e0e87a8"/>
      <w:r>
        <w:rPr>
          <w:rFonts w:ascii="Times New Roman" w:hAnsi="Times New Roman"/>
          <w:b w:val="0"/>
          <w:i w:val="0"/>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bookmarkEnd w:id="100"/>
      <w:r>
        <w:rPr>
          <w:sz w:val="28"/>
        </w:rPr>
        <w:br w:type="textWrapping"/>
      </w:r>
      <w:bookmarkStart w:id="101" w:name="affad5d6-e7c5-4217-a5f0-770d8e0e87a8"/>
      <w:r>
        <w:rPr>
          <w:rFonts w:ascii="Times New Roman" w:hAnsi="Times New Roman"/>
          <w:b w:val="0"/>
          <w:i w:val="0"/>
          <w:color w:val="000000"/>
          <w:sz w:val="28"/>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101"/>
      <w:r>
        <w:rPr>
          <w:sz w:val="28"/>
        </w:rPr>
        <w:br w:type="textWrapping"/>
      </w:r>
      <w:bookmarkStart w:id="102" w:name="affad5d6-e7c5-4217-a5f0-770d8e0e87a8"/>
      <w:r>
        <w:rPr>
          <w:rFonts w:ascii="Times New Roman" w:hAnsi="Times New Roman"/>
          <w:b w:val="0"/>
          <w:i w:val="0"/>
          <w:color w:val="000000"/>
          <w:sz w:val="28"/>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102"/>
      <w:r>
        <w:rPr>
          <w:rFonts w:ascii="Times New Roman" w:hAnsi="Times New Roman"/>
          <w:b w:val="0"/>
          <w:i w:val="0"/>
          <w:color w:val="000000"/>
          <w:sz w:val="28"/>
        </w:rPr>
        <w:t>‌​</w:t>
      </w:r>
    </w:p>
    <w:p w14:paraId="6D7471BE">
      <w:pPr>
        <w:spacing w:before="0" w:after="0" w:line="480" w:lineRule="auto"/>
        <w:ind w:left="120"/>
        <w:jc w:val="left"/>
      </w:pPr>
      <w:r>
        <w:rPr>
          <w:rFonts w:ascii="Times New Roman" w:hAnsi="Times New Roman"/>
          <w:b w:val="0"/>
          <w:i w:val="0"/>
          <w:color w:val="000000"/>
          <w:sz w:val="28"/>
        </w:rPr>
        <w:t>​‌‌</w:t>
      </w:r>
    </w:p>
    <w:p w14:paraId="072121BB">
      <w:pPr>
        <w:spacing w:before="0" w:after="0"/>
        <w:ind w:left="120"/>
        <w:jc w:val="left"/>
      </w:pPr>
      <w:r>
        <w:rPr>
          <w:rFonts w:ascii="Times New Roman" w:hAnsi="Times New Roman"/>
          <w:b w:val="0"/>
          <w:i w:val="0"/>
          <w:color w:val="000000"/>
          <w:sz w:val="28"/>
        </w:rPr>
        <w:t>​</w:t>
      </w:r>
    </w:p>
    <w:p w14:paraId="4E07AD43">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24FFF82D">
      <w:pPr>
        <w:spacing w:before="0" w:after="0" w:line="480" w:lineRule="auto"/>
        <w:ind w:left="120"/>
        <w:jc w:val="left"/>
      </w:pPr>
      <w:r>
        <w:rPr>
          <w:rFonts w:ascii="Times New Roman" w:hAnsi="Times New Roman"/>
          <w:b w:val="0"/>
          <w:i w:val="0"/>
          <w:color w:val="000000"/>
          <w:sz w:val="28"/>
        </w:rPr>
        <w:t>​‌</w:t>
      </w:r>
      <w:bookmarkStart w:id="103" w:name="d455677a-27ca-4068-ae57-28f9d9f99a29"/>
      <w:r>
        <w:rPr>
          <w:rFonts w:ascii="Times New Roman" w:hAnsi="Times New Roman"/>
          <w:b w:val="0"/>
          <w:i w:val="0"/>
          <w:color w:val="000000"/>
          <w:sz w:val="28"/>
        </w:rPr>
        <w:t>1. Горецкий В. Г, Кирюшкин В. А.,Виноградская Л. А., Бойкина М. В. Азбука. Просвещение -2011г.</w:t>
      </w:r>
      <w:bookmarkEnd w:id="103"/>
      <w:r>
        <w:rPr>
          <w:sz w:val="28"/>
        </w:rPr>
        <w:br w:type="textWrapping"/>
      </w:r>
      <w:bookmarkStart w:id="104" w:name="d455677a-27ca-4068-ae57-28f9d9f99a29"/>
      <w:r>
        <w:rPr>
          <w:rFonts w:ascii="Times New Roman" w:hAnsi="Times New Roman"/>
          <w:b w:val="0"/>
          <w:i w:val="0"/>
          <w:color w:val="000000"/>
          <w:sz w:val="28"/>
        </w:rPr>
        <w:t xml:space="preserve"> 2. Горецкий В. Г. и др. Литературное чтение. Рабочие программы. 1-4 классы. 2011 г </w:t>
      </w:r>
      <w:bookmarkEnd w:id="104"/>
      <w:r>
        <w:rPr>
          <w:sz w:val="28"/>
        </w:rPr>
        <w:br w:type="textWrapping"/>
      </w:r>
      <w:bookmarkStart w:id="105" w:name="d455677a-27ca-4068-ae57-28f9d9f99a29"/>
      <w:r>
        <w:rPr>
          <w:rFonts w:ascii="Times New Roman" w:hAnsi="Times New Roman"/>
          <w:b w:val="0"/>
          <w:i w:val="0"/>
          <w:color w:val="000000"/>
          <w:sz w:val="28"/>
        </w:rPr>
        <w:t xml:space="preserve"> 3. Жиренко О.Е., Обухова Л.А. Поурочные разработки по обучению грамоте: чтение и письмо. 1класс– Москва «ВАКО», 2012 г.</w:t>
      </w:r>
      <w:bookmarkEnd w:id="105"/>
      <w:r>
        <w:rPr>
          <w:sz w:val="28"/>
        </w:rPr>
        <w:br w:type="textWrapping"/>
      </w:r>
      <w:bookmarkStart w:id="106" w:name="d455677a-27ca-4068-ae57-28f9d9f99a29"/>
      <w:r>
        <w:rPr>
          <w:rFonts w:ascii="Times New Roman" w:hAnsi="Times New Roman"/>
          <w:b w:val="0"/>
          <w:i w:val="0"/>
          <w:color w:val="000000"/>
          <w:sz w:val="28"/>
        </w:rPr>
        <w:t xml:space="preserve"> 4. Е.В.Менькова Обучение грамоте 1 класс ( 2 части). Интегрированные уроки по учебнику В.Г.Горецкого «Русская азбука» и рабочим прописям – Волгоград, 2002.</w:t>
      </w:r>
      <w:bookmarkEnd w:id="106"/>
      <w:r>
        <w:rPr>
          <w:sz w:val="28"/>
        </w:rPr>
        <w:br w:type="textWrapping"/>
      </w:r>
      <w:bookmarkStart w:id="107" w:name="d455677a-27ca-4068-ae57-28f9d9f99a29"/>
      <w:r>
        <w:rPr>
          <w:rFonts w:ascii="Times New Roman" w:hAnsi="Times New Roman"/>
          <w:b w:val="0"/>
          <w:i w:val="0"/>
          <w:color w:val="000000"/>
          <w:sz w:val="28"/>
        </w:rPr>
        <w:t xml:space="preserve"> 5. О. Узорова, Е. Нефедова. Короткие интересные рассказы. Обучение детей чтению.1-2 классы –Москва АСТ.Астрель, 2007</w:t>
      </w:r>
      <w:bookmarkEnd w:id="107"/>
      <w:r>
        <w:rPr>
          <w:sz w:val="28"/>
        </w:rPr>
        <w:br w:type="textWrapping"/>
      </w:r>
      <w:bookmarkStart w:id="108" w:name="d455677a-27ca-4068-ae57-28f9d9f99a29"/>
      <w:r>
        <w:rPr>
          <w:rFonts w:ascii="Times New Roman" w:hAnsi="Times New Roman"/>
          <w:b w:val="0"/>
          <w:i w:val="0"/>
          <w:color w:val="000000"/>
          <w:sz w:val="28"/>
        </w:rPr>
        <w:t xml:space="preserve"> Литературное чтение. Методические рекомендации.2 класс Климанова Л.Ф, Горецкий М.В. Просвещение</w:t>
      </w:r>
      <w:bookmarkEnd w:id="108"/>
      <w:r>
        <w:rPr>
          <w:sz w:val="28"/>
        </w:rPr>
        <w:br w:type="textWrapping"/>
      </w:r>
      <w:bookmarkStart w:id="109" w:name="d455677a-27ca-4068-ae57-28f9d9f99a29"/>
      <w:r>
        <w:rPr>
          <w:rFonts w:ascii="Times New Roman" w:hAnsi="Times New Roman"/>
          <w:b w:val="0"/>
          <w:i w:val="0"/>
          <w:color w:val="000000"/>
          <w:sz w:val="28"/>
        </w:rPr>
        <w:t xml:space="preserve"> Литературное чтение. Методические рекомендации.3 класс Л.Ф. Климанова, Горецкий. Просвещение</w:t>
      </w:r>
      <w:bookmarkEnd w:id="109"/>
      <w:r>
        <w:rPr>
          <w:sz w:val="28"/>
        </w:rPr>
        <w:br w:type="textWrapping"/>
      </w:r>
      <w:bookmarkStart w:id="110" w:name="d455677a-27ca-4068-ae57-28f9d9f99a29"/>
      <w:r>
        <w:rPr>
          <w:rFonts w:ascii="Times New Roman" w:hAnsi="Times New Roman"/>
          <w:b w:val="0"/>
          <w:i w:val="0"/>
          <w:color w:val="000000"/>
          <w:sz w:val="28"/>
        </w:rPr>
        <w:t xml:space="preserve"> Поурочные разработки по литературному чтению С.В. Кутявина.2 класс к УМК "Школа России".ФГОС</w:t>
      </w:r>
      <w:bookmarkEnd w:id="110"/>
      <w:r>
        <w:rPr>
          <w:sz w:val="28"/>
        </w:rPr>
        <w:br w:type="textWrapping"/>
      </w:r>
      <w:bookmarkStart w:id="111" w:name="d455677a-27ca-4068-ae57-28f9d9f99a29"/>
      <w:r>
        <w:rPr>
          <w:rFonts w:ascii="Times New Roman" w:hAnsi="Times New Roman"/>
          <w:b w:val="0"/>
          <w:i w:val="0"/>
          <w:color w:val="000000"/>
          <w:sz w:val="28"/>
        </w:rPr>
        <w:t xml:space="preserve"> С. Шейкина Литературное чтение 3 класс.Методическое пособие для УМК "Школа России"( Просвещение) </w:t>
      </w:r>
      <w:bookmarkEnd w:id="111"/>
      <w:r>
        <w:rPr>
          <w:sz w:val="28"/>
        </w:rPr>
        <w:br w:type="textWrapping"/>
      </w:r>
      <w:bookmarkStart w:id="112" w:name="d455677a-27ca-4068-ae57-28f9d9f99a29"/>
      <w:r>
        <w:rPr>
          <w:rFonts w:ascii="Times New Roman" w:hAnsi="Times New Roman"/>
          <w:b w:val="0"/>
          <w:i w:val="0"/>
          <w:color w:val="000000"/>
          <w:sz w:val="28"/>
        </w:rPr>
        <w:t xml:space="preserve"> С.А. Шейкина методическое пособие с электронным приложением по литературному чтению 4 класс к УМК "Школа России" Просвещение</w:t>
      </w:r>
      <w:bookmarkEnd w:id="112"/>
      <w:r>
        <w:rPr>
          <w:rFonts w:ascii="Times New Roman" w:hAnsi="Times New Roman"/>
          <w:b w:val="0"/>
          <w:i w:val="0"/>
          <w:color w:val="000000"/>
          <w:sz w:val="28"/>
        </w:rPr>
        <w:t>‌​</w:t>
      </w:r>
    </w:p>
    <w:p w14:paraId="4450D65C">
      <w:pPr>
        <w:spacing w:before="0" w:after="0"/>
        <w:ind w:left="120"/>
        <w:jc w:val="left"/>
      </w:pPr>
    </w:p>
    <w:p w14:paraId="6A51EA1F">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47FE71EE">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bookmarkStart w:id="113" w:name="ead47bee-61c2-4353-b0fd-07c1eef54e3f"/>
      <w:r>
        <w:rPr>
          <w:rFonts w:ascii="Times New Roman" w:hAnsi="Times New Roman"/>
          <w:b w:val="0"/>
          <w:i w:val="0"/>
          <w:color w:val="000000"/>
          <w:sz w:val="28"/>
        </w:rPr>
        <w:t xml:space="preserve">https://chudo-udo.info </w:t>
      </w:r>
      <w:bookmarkEnd w:id="113"/>
      <w:r>
        <w:rPr>
          <w:sz w:val="28"/>
        </w:rPr>
        <w:br w:type="textWrapping"/>
      </w:r>
      <w:bookmarkStart w:id="114" w:name="ead47bee-61c2-4353-b0fd-07c1eef54e3f"/>
      <w:r>
        <w:rPr>
          <w:rFonts w:ascii="Times New Roman" w:hAnsi="Times New Roman"/>
          <w:b w:val="0"/>
          <w:i w:val="0"/>
          <w:color w:val="000000"/>
          <w:sz w:val="28"/>
        </w:rPr>
        <w:t xml:space="preserve"> Российская онлайн-платформа учи ру https://uchi.ru/ </w:t>
      </w:r>
      <w:bookmarkEnd w:id="114"/>
      <w:r>
        <w:rPr>
          <w:sz w:val="28"/>
        </w:rPr>
        <w:br w:type="textWrapping"/>
      </w:r>
      <w:bookmarkStart w:id="115" w:name="ead47bee-61c2-4353-b0fd-07c1eef54e3f"/>
      <w:r>
        <w:rPr>
          <w:rFonts w:ascii="Times New Roman" w:hAnsi="Times New Roman"/>
          <w:b w:val="0"/>
          <w:i w:val="0"/>
          <w:color w:val="000000"/>
          <w:sz w:val="28"/>
        </w:rPr>
        <w:t xml:space="preserve"> Издательства «Просвещение» www.prosv.ru (раздел «Школа России www.schoolrussia.ru) Федерация Интернет-образования, сетевое </w:t>
      </w:r>
      <w:bookmarkEnd w:id="115"/>
      <w:r>
        <w:rPr>
          <w:sz w:val="28"/>
        </w:rPr>
        <w:br w:type="textWrapping"/>
      </w:r>
      <w:bookmarkStart w:id="116" w:name="ead47bee-61c2-4353-b0fd-07c1eef54e3f"/>
      <w:r>
        <w:rPr>
          <w:rFonts w:ascii="Times New Roman" w:hAnsi="Times New Roman"/>
          <w:b w:val="0"/>
          <w:i w:val="0"/>
          <w:color w:val="000000"/>
          <w:sz w:val="28"/>
        </w:rPr>
        <w:t xml:space="preserve"> объединение методистов www.som.fio.ru Российская версия международного проекта Сеть творческих учителей it-n.ru Российский </w:t>
      </w:r>
      <w:bookmarkEnd w:id="116"/>
      <w:r>
        <w:rPr>
          <w:sz w:val="28"/>
        </w:rPr>
        <w:br w:type="textWrapping"/>
      </w:r>
      <w:bookmarkStart w:id="117" w:name="ead47bee-61c2-4353-b0fd-07c1eef54e3f"/>
      <w:r>
        <w:rPr>
          <w:rFonts w:ascii="Times New Roman" w:hAnsi="Times New Roman"/>
          <w:b w:val="0"/>
          <w:i w:val="0"/>
          <w:color w:val="000000"/>
          <w:sz w:val="28"/>
        </w:rPr>
        <w:t xml:space="preserve"> общеобразовательный Портал www.school.edu.ru </w:t>
      </w:r>
      <w:bookmarkEnd w:id="117"/>
      <w:r>
        <w:rPr>
          <w:sz w:val="28"/>
        </w:rPr>
        <w:br w:type="textWrapping"/>
      </w:r>
      <w:bookmarkStart w:id="118" w:name="ead47bee-61c2-4353-b0fd-07c1eef54e3f"/>
      <w:r>
        <w:rPr>
          <w:rFonts w:ascii="Times New Roman" w:hAnsi="Times New Roman"/>
          <w:b w:val="0"/>
          <w:i w:val="0"/>
          <w:color w:val="000000"/>
          <w:sz w:val="28"/>
        </w:rPr>
        <w:t xml:space="preserve"> Единая коллекция цифровых образовательных ресурсов www.school-collection.edu.ru Российская электронная школа </w:t>
      </w:r>
      <w:bookmarkEnd w:id="118"/>
      <w:r>
        <w:rPr>
          <w:sz w:val="28"/>
        </w:rPr>
        <w:br w:type="textWrapping"/>
      </w:r>
      <w:bookmarkStart w:id="119" w:name="ead47bee-61c2-4353-b0fd-07c1eef54e3f"/>
      <w:r>
        <w:rPr>
          <w:rFonts w:ascii="Times New Roman" w:hAnsi="Times New Roman"/>
          <w:b w:val="0"/>
          <w:i w:val="0"/>
          <w:color w:val="000000"/>
          <w:sz w:val="28"/>
        </w:rPr>
        <w:t xml:space="preserve"> https://resh.edu.ru/</w:t>
      </w:r>
      <w:bookmarkEnd w:id="119"/>
      <w:r>
        <w:rPr>
          <w:sz w:val="28"/>
        </w:rPr>
        <w:br w:type="textWrapping"/>
      </w:r>
      <w:bookmarkStart w:id="120" w:name="ead47bee-61c2-4353-b0fd-07c1eef54e3f"/>
      <w:r>
        <w:rPr>
          <w:rFonts w:ascii="Times New Roman" w:hAnsi="Times New Roman"/>
          <w:b w:val="0"/>
          <w:i w:val="0"/>
          <w:color w:val="000000"/>
          <w:sz w:val="28"/>
        </w:rPr>
        <w:t xml:space="preserve"> http://www.razvitierebenka.com </w:t>
      </w:r>
      <w:bookmarkEnd w:id="120"/>
      <w:r>
        <w:rPr>
          <w:sz w:val="28"/>
        </w:rPr>
        <w:br w:type="textWrapping"/>
      </w:r>
      <w:bookmarkStart w:id="121" w:name="ead47bee-61c2-4353-b0fd-07c1eef54e3f"/>
      <w:r>
        <w:rPr>
          <w:rFonts w:ascii="Times New Roman" w:hAnsi="Times New Roman"/>
          <w:b w:val="0"/>
          <w:i w:val="0"/>
          <w:color w:val="000000"/>
          <w:sz w:val="28"/>
        </w:rPr>
        <w:t xml:space="preserve"> Аудиоприложение к учебнику Климановой Л.Ф., Горецкого В.Г, Головановой М.В. Литературное чтение. </w:t>
      </w:r>
      <w:bookmarkEnd w:id="121"/>
      <w:r>
        <w:rPr>
          <w:rFonts w:ascii="Times New Roman" w:hAnsi="Times New Roman"/>
          <w:b w:val="0"/>
          <w:i w:val="0"/>
          <w:color w:val="333333"/>
          <w:sz w:val="28"/>
        </w:rPr>
        <w:t>‌</w:t>
      </w:r>
      <w:r>
        <w:rPr>
          <w:rFonts w:ascii="Times New Roman" w:hAnsi="Times New Roman"/>
          <w:b w:val="0"/>
          <w:i w:val="0"/>
          <w:color w:val="000000"/>
          <w:sz w:val="28"/>
        </w:rPr>
        <w:t>​</w:t>
      </w:r>
    </w:p>
    <w:p w14:paraId="7A081CA2">
      <w:pPr>
        <w:sectPr>
          <w:pgSz w:w="11906" w:h="16383"/>
          <w:cols w:space="720" w:num="1"/>
        </w:sectPr>
      </w:pPr>
      <w:bookmarkStart w:id="122" w:name="block-5658904"/>
    </w:p>
    <w:bookmarkEnd w:id="98"/>
    <w:bookmarkEnd w:id="122"/>
    <w:p w14:paraId="6D554D1A"/>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60"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2">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3">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4">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5">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6">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7">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8">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9">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10">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11">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12">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13">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14">
    <w:nsid w:val="F7735DC9"/>
    <w:multiLevelType w:val="singleLevel"/>
    <w:tmpl w:val="F7735DC9"/>
    <w:lvl w:ilvl="0" w:tentative="0">
      <w:start w:val="1"/>
      <w:numFmt w:val="bullet"/>
      <w:lvlText w:val=""/>
      <w:lvlJc w:val="left"/>
      <w:pPr>
        <w:ind w:left="960" w:hanging="360"/>
      </w:pPr>
      <w:rPr>
        <w:rFonts w:hint="default" w:ascii="Symbol" w:hAnsi="Symbol"/>
      </w:rPr>
    </w:lvl>
  </w:abstractNum>
  <w:abstractNum w:abstractNumId="15">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6">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7">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8">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9">
    <w:nsid w:val="243FCF68"/>
    <w:multiLevelType w:val="singleLevel"/>
    <w:tmpl w:val="243FCF68"/>
    <w:lvl w:ilvl="0" w:tentative="0">
      <w:start w:val="1"/>
      <w:numFmt w:val="bullet"/>
      <w:lvlText w:val=""/>
      <w:lvlJc w:val="left"/>
      <w:pPr>
        <w:ind w:left="960" w:hanging="360"/>
      </w:pPr>
      <w:rPr>
        <w:rFonts w:hint="default" w:ascii="Symbol" w:hAnsi="Symbol"/>
      </w:rPr>
    </w:lvl>
  </w:abstractNum>
  <w:abstractNum w:abstractNumId="20">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21">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22">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23">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24">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25">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26">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27">
    <w:nsid w:val="4D94DA66"/>
    <w:multiLevelType w:val="singleLevel"/>
    <w:tmpl w:val="4D94DA66"/>
    <w:lvl w:ilvl="0" w:tentative="0">
      <w:start w:val="1"/>
      <w:numFmt w:val="bullet"/>
      <w:lvlText w:val=""/>
      <w:lvlJc w:val="left"/>
      <w:pPr>
        <w:ind w:left="960" w:hanging="360"/>
      </w:pPr>
      <w:rPr>
        <w:rFonts w:hint="default" w:ascii="Symbol" w:hAnsi="Symbol"/>
      </w:rPr>
    </w:lvl>
  </w:abstractNum>
  <w:abstractNum w:abstractNumId="28">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2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3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3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32">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33">
    <w:nsid w:val="72183CF9"/>
    <w:multiLevelType w:val="singleLevel"/>
    <w:tmpl w:val="72183CF9"/>
    <w:lvl w:ilvl="0" w:tentative="0">
      <w:start w:val="1"/>
      <w:numFmt w:val="bullet"/>
      <w:lvlText w:val=""/>
      <w:lvlJc w:val="left"/>
      <w:pPr>
        <w:ind w:left="960" w:hanging="360"/>
      </w:pPr>
      <w:rPr>
        <w:rFonts w:hint="default" w:ascii="Symbol" w:hAnsi="Symbol"/>
      </w:rPr>
    </w:lvl>
  </w:abstractNum>
  <w:abstractNum w:abstractNumId="34">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35">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36">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15"/>
  </w:num>
  <w:num w:numId="2">
    <w:abstractNumId w:val="10"/>
  </w:num>
  <w:num w:numId="3">
    <w:abstractNumId w:val="29"/>
  </w:num>
  <w:num w:numId="4">
    <w:abstractNumId w:val="8"/>
  </w:num>
  <w:num w:numId="5">
    <w:abstractNumId w:val="6"/>
  </w:num>
  <w:num w:numId="6">
    <w:abstractNumId w:val="17"/>
  </w:num>
  <w:num w:numId="7">
    <w:abstractNumId w:val="21"/>
  </w:num>
  <w:num w:numId="8">
    <w:abstractNumId w:val="33"/>
  </w:num>
  <w:num w:numId="9">
    <w:abstractNumId w:val="16"/>
  </w:num>
  <w:num w:numId="10">
    <w:abstractNumId w:val="2"/>
  </w:num>
  <w:num w:numId="11">
    <w:abstractNumId w:val="22"/>
  </w:num>
  <w:num w:numId="12">
    <w:abstractNumId w:val="30"/>
  </w:num>
  <w:num w:numId="13">
    <w:abstractNumId w:val="9"/>
  </w:num>
  <w:num w:numId="14">
    <w:abstractNumId w:val="26"/>
  </w:num>
  <w:num w:numId="15">
    <w:abstractNumId w:val="13"/>
  </w:num>
  <w:num w:numId="16">
    <w:abstractNumId w:val="20"/>
  </w:num>
  <w:num w:numId="17">
    <w:abstractNumId w:val="12"/>
  </w:num>
  <w:num w:numId="18">
    <w:abstractNumId w:val="11"/>
  </w:num>
  <w:num w:numId="19">
    <w:abstractNumId w:val="4"/>
  </w:num>
  <w:num w:numId="20">
    <w:abstractNumId w:val="25"/>
  </w:num>
  <w:num w:numId="21">
    <w:abstractNumId w:val="31"/>
  </w:num>
  <w:num w:numId="22">
    <w:abstractNumId w:val="18"/>
  </w:num>
  <w:num w:numId="23">
    <w:abstractNumId w:val="24"/>
  </w:num>
  <w:num w:numId="24">
    <w:abstractNumId w:val="5"/>
  </w:num>
  <w:num w:numId="25">
    <w:abstractNumId w:val="35"/>
  </w:num>
  <w:num w:numId="26">
    <w:abstractNumId w:val="34"/>
  </w:num>
  <w:num w:numId="27">
    <w:abstractNumId w:val="7"/>
  </w:num>
  <w:num w:numId="28">
    <w:abstractNumId w:val="32"/>
  </w:num>
  <w:num w:numId="29">
    <w:abstractNumId w:val="3"/>
  </w:num>
  <w:num w:numId="30">
    <w:abstractNumId w:val="23"/>
  </w:num>
  <w:num w:numId="31">
    <w:abstractNumId w:val="1"/>
  </w:num>
  <w:num w:numId="32">
    <w:abstractNumId w:val="28"/>
  </w:num>
  <w:num w:numId="33">
    <w:abstractNumId w:val="36"/>
  </w:num>
  <w:num w:numId="34">
    <w:abstractNumId w:val="0"/>
  </w:num>
  <w:num w:numId="35">
    <w:abstractNumId w:val="19"/>
  </w:num>
  <w:num w:numId="36">
    <w:abstractNumId w:val="2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734D1F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121</Pages>
  <TotalTime>2</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2024-08-26T05:21:58Z</dcterms:created>
  <dc:creator>1</dc:creator>
  <cp:lastModifiedBy>Раиса</cp:lastModifiedBy>
  <dcterms:modified xsi:type="dcterms:W3CDTF">2024-08-26T05:24:04Z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FA99AC573E5E4D81871EE00A7762BE71_12</vt:lpwstr>
  </property>
</Properties>
</file>