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E9F164">
      <w:pPr>
        <w:spacing w:before="0" w:after="0" w:line="408" w:lineRule="auto"/>
        <w:ind w:left="120"/>
        <w:jc w:val="center"/>
      </w:pPr>
      <w:bookmarkStart w:id="0" w:name="block-33096479"/>
      <w:r>
        <w:rPr>
          <w:rFonts w:ascii="Times New Roman" w:hAnsi="Times New Roman"/>
          <w:b/>
          <w:i w:val="0"/>
          <w:color w:val="000000"/>
          <w:sz w:val="28"/>
        </w:rPr>
        <w:t>МИНИСТЕРСТВО ПРОСВЕЩЕНИЯ РОССИЙСКОЙ ФЕДЕРАЦИИ</w:t>
      </w:r>
    </w:p>
    <w:p w14:paraId="09A97F7B">
      <w:pPr>
        <w:spacing w:before="0" w:after="0" w:line="408" w:lineRule="auto"/>
        <w:ind w:left="120"/>
        <w:jc w:val="center"/>
      </w:pPr>
      <w:bookmarkStart w:id="1" w:name="e679e4a4-be96-471b-884d-8e23127f2699"/>
      <w:r>
        <w:rPr>
          <w:rFonts w:ascii="Times New Roman" w:hAnsi="Times New Roman"/>
          <w:b/>
          <w:i w:val="0"/>
          <w:color w:val="000000"/>
          <w:sz w:val="28"/>
        </w:rPr>
        <w:t>Министерство образования Приморского края</w:t>
      </w:r>
      <w:bookmarkEnd w:id="1"/>
      <w:r>
        <w:rPr>
          <w:rFonts w:ascii="Times New Roman" w:hAnsi="Times New Roman"/>
          <w:b/>
          <w:i w:val="0"/>
          <w:color w:val="000000"/>
          <w:sz w:val="28"/>
        </w:rPr>
        <w:t xml:space="preserve"> </w:t>
      </w:r>
    </w:p>
    <w:p w14:paraId="708BD51E">
      <w:pPr>
        <w:spacing w:before="0" w:after="0" w:line="408" w:lineRule="auto"/>
        <w:ind w:left="120"/>
        <w:jc w:val="center"/>
      </w:pPr>
      <w:bookmarkStart w:id="2" w:name="69648f77-3555-4485-8da3-a6b286aeb67f"/>
      <w:r>
        <w:rPr>
          <w:rFonts w:ascii="Times New Roman" w:hAnsi="Times New Roman"/>
          <w:b/>
          <w:i w:val="0"/>
          <w:color w:val="000000"/>
          <w:sz w:val="28"/>
        </w:rPr>
        <w:t>Администрация Пограничного муниципального округа</w:t>
      </w:r>
      <w:bookmarkEnd w:id="2"/>
    </w:p>
    <w:p w14:paraId="64DAE31F">
      <w:pPr>
        <w:spacing w:before="0" w:after="0" w:line="408" w:lineRule="auto"/>
        <w:ind w:left="120"/>
        <w:jc w:val="center"/>
      </w:pPr>
      <w:r>
        <w:rPr>
          <w:rFonts w:ascii="Times New Roman" w:hAnsi="Times New Roman"/>
          <w:b/>
          <w:i w:val="0"/>
          <w:color w:val="000000"/>
          <w:sz w:val="28"/>
        </w:rPr>
        <w:t>МБОУ "Барано-Оренбургская СОШ ПМР"</w:t>
      </w:r>
    </w:p>
    <w:tbl>
      <w:tblPr>
        <w:tblStyle w:val="7"/>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097"/>
        <w:gridCol w:w="3144"/>
        <w:gridCol w:w="2775"/>
      </w:tblGrid>
      <w:tr w14:paraId="049715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097" w:type="dxa"/>
          </w:tcPr>
          <w:p w14:paraId="410B7E7F">
            <w:pPr>
              <w:autoSpaceDE w:val="0"/>
              <w:autoSpaceDN w:val="0"/>
              <w:spacing w:after="120"/>
              <w:jc w:val="both"/>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РАССМОТРЕНО</w:t>
            </w:r>
          </w:p>
          <w:p w14:paraId="478F812C">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методическим объединением учителей</w:t>
            </w:r>
          </w:p>
          <w:p w14:paraId="2873D98D">
            <w:pPr>
              <w:autoSpaceDE w:val="0"/>
              <w:autoSpaceDN w:val="0"/>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______________________</w:t>
            </w:r>
            <w:bookmarkStart w:id="22" w:name="_GoBack"/>
            <w:bookmarkEnd w:id="22"/>
          </w:p>
          <w:p w14:paraId="6624987E">
            <w:pPr>
              <w:autoSpaceDE w:val="0"/>
              <w:autoSpaceDN w:val="0"/>
              <w:spacing w:after="0" w:line="240" w:lineRule="auto"/>
              <w:jc w:val="right"/>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Маринец С.А.</w:t>
            </w:r>
          </w:p>
          <w:p w14:paraId="1889978D">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Приказ</w:t>
            </w:r>
            <w:r>
              <w:rPr>
                <w:rFonts w:hint="default" w:ascii="Times New Roman" w:hAnsi="Times New Roman" w:eastAsia="Times New Roman"/>
                <w:color w:val="000000"/>
                <w:sz w:val="24"/>
                <w:szCs w:val="24"/>
                <w:lang w:val="ru-RU"/>
              </w:rPr>
              <w:t xml:space="preserve"> №133-а</w:t>
            </w:r>
            <w:r>
              <w:rPr>
                <w:rFonts w:ascii="Times New Roman" w:hAnsi="Times New Roman" w:eastAsia="Times New Roman"/>
                <w:color w:val="000000"/>
                <w:sz w:val="24"/>
                <w:szCs w:val="24"/>
                <w:lang w:val="ru-RU"/>
              </w:rPr>
              <w:t xml:space="preserve"> от «26» август</w:t>
            </w:r>
            <w:r>
              <w:rPr>
                <w:rFonts w:ascii="Times New Roman" w:hAnsi="Times New Roman" w:eastAsia="Times New Roman"/>
                <w:color w:val="000000"/>
                <w:sz w:val="24"/>
                <w:szCs w:val="24"/>
              </w:rPr>
              <w:t xml:space="preserve">   </w:t>
            </w:r>
            <w:r>
              <w:rPr>
                <w:rFonts w:ascii="Times New Roman" w:hAnsi="Times New Roman" w:eastAsia="Times New Roman"/>
                <w:color w:val="000000"/>
                <w:sz w:val="24"/>
                <w:szCs w:val="24"/>
                <w:lang w:val="ru-RU"/>
              </w:rPr>
              <w:t>2024 г.</w:t>
            </w:r>
          </w:p>
          <w:p w14:paraId="1FC49791">
            <w:pPr>
              <w:autoSpaceDE w:val="0"/>
              <w:autoSpaceDN w:val="0"/>
              <w:spacing w:after="120" w:line="240" w:lineRule="auto"/>
              <w:jc w:val="both"/>
              <w:rPr>
                <w:rFonts w:ascii="Times New Roman" w:hAnsi="Times New Roman" w:eastAsia="Times New Roman"/>
                <w:color w:val="000000"/>
                <w:sz w:val="24"/>
                <w:szCs w:val="24"/>
                <w:lang w:val="ru-RU"/>
              </w:rPr>
            </w:pPr>
          </w:p>
        </w:tc>
        <w:tc>
          <w:tcPr>
            <w:tcW w:w="3144" w:type="dxa"/>
          </w:tcPr>
          <w:p w14:paraId="7562B539">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СОГЛАСОВАНО</w:t>
            </w:r>
          </w:p>
          <w:p w14:paraId="1A45DF5C">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Заместитель директора по УВР</w:t>
            </w:r>
          </w:p>
          <w:p w14:paraId="7E35CDEC">
            <w:pPr>
              <w:autoSpaceDE w:val="0"/>
              <w:autoSpaceDN w:val="0"/>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______________________</w:t>
            </w:r>
          </w:p>
          <w:p w14:paraId="0C650728">
            <w:pPr>
              <w:autoSpaceDE w:val="0"/>
              <w:autoSpaceDN w:val="0"/>
              <w:spacing w:after="0" w:line="240" w:lineRule="auto"/>
              <w:jc w:val="right"/>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Бисик Е.П.</w:t>
            </w:r>
          </w:p>
          <w:p w14:paraId="5AA7068D">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Приказ</w:t>
            </w:r>
            <w:r>
              <w:rPr>
                <w:rFonts w:hint="default" w:ascii="Times New Roman" w:hAnsi="Times New Roman" w:eastAsia="Times New Roman"/>
                <w:color w:val="000000"/>
                <w:sz w:val="24"/>
                <w:szCs w:val="24"/>
                <w:lang w:val="ru-RU"/>
              </w:rPr>
              <w:t xml:space="preserve"> №133-а</w:t>
            </w:r>
            <w:r>
              <w:rPr>
                <w:rFonts w:ascii="Times New Roman" w:hAnsi="Times New Roman" w:eastAsia="Times New Roman"/>
                <w:color w:val="000000"/>
                <w:sz w:val="24"/>
                <w:szCs w:val="24"/>
                <w:lang w:val="ru-RU"/>
              </w:rPr>
              <w:t xml:space="preserve"> от «26» август   2024 г.</w:t>
            </w:r>
          </w:p>
          <w:p w14:paraId="5A8325B1">
            <w:pPr>
              <w:autoSpaceDE w:val="0"/>
              <w:autoSpaceDN w:val="0"/>
              <w:spacing w:after="120" w:line="240" w:lineRule="auto"/>
              <w:jc w:val="both"/>
              <w:rPr>
                <w:rFonts w:ascii="Times New Roman" w:hAnsi="Times New Roman" w:eastAsia="Times New Roman"/>
                <w:color w:val="000000"/>
                <w:sz w:val="24"/>
                <w:szCs w:val="24"/>
                <w:lang w:val="ru-RU"/>
              </w:rPr>
            </w:pPr>
          </w:p>
        </w:tc>
        <w:tc>
          <w:tcPr>
            <w:tcW w:w="2775" w:type="dxa"/>
          </w:tcPr>
          <w:p w14:paraId="5E99962B">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14:paraId="43C3DD2E">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Директор школы</w:t>
            </w:r>
          </w:p>
          <w:p w14:paraId="33466AE9">
            <w:pPr>
              <w:autoSpaceDE w:val="0"/>
              <w:autoSpaceDN w:val="0"/>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14:paraId="494B7831">
            <w:pPr>
              <w:autoSpaceDE w:val="0"/>
              <w:autoSpaceDN w:val="0"/>
              <w:spacing w:after="0" w:line="240" w:lineRule="auto"/>
              <w:jc w:val="right"/>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Гаврилов В.В.</w:t>
            </w:r>
          </w:p>
          <w:p w14:paraId="18C8000A">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Приказ</w:t>
            </w:r>
            <w:r>
              <w:rPr>
                <w:rFonts w:hint="default" w:ascii="Times New Roman" w:hAnsi="Times New Roman" w:eastAsia="Times New Roman"/>
                <w:color w:val="000000"/>
                <w:sz w:val="24"/>
                <w:szCs w:val="24"/>
                <w:lang w:val="ru-RU"/>
              </w:rPr>
              <w:t xml:space="preserve"> №133-а</w:t>
            </w:r>
            <w:r>
              <w:rPr>
                <w:rFonts w:ascii="Times New Roman" w:hAnsi="Times New Roman" w:eastAsia="Times New Roman"/>
                <w:color w:val="000000"/>
                <w:sz w:val="24"/>
                <w:szCs w:val="24"/>
                <w:lang w:val="ru-RU"/>
              </w:rPr>
              <w:t xml:space="preserve"> от «26» август   2024 г.</w:t>
            </w:r>
          </w:p>
          <w:p w14:paraId="4A912E92">
            <w:pPr>
              <w:autoSpaceDE w:val="0"/>
              <w:autoSpaceDN w:val="0"/>
              <w:spacing w:after="120" w:line="240" w:lineRule="auto"/>
              <w:jc w:val="both"/>
              <w:rPr>
                <w:rFonts w:ascii="Times New Roman" w:hAnsi="Times New Roman" w:eastAsia="Times New Roman"/>
                <w:color w:val="000000"/>
                <w:sz w:val="24"/>
                <w:szCs w:val="24"/>
                <w:lang w:val="ru-RU"/>
              </w:rPr>
            </w:pPr>
          </w:p>
        </w:tc>
      </w:tr>
    </w:tbl>
    <w:p w14:paraId="462B964D">
      <w:pPr>
        <w:spacing w:before="0" w:after="0"/>
        <w:ind w:left="120"/>
        <w:jc w:val="left"/>
      </w:pPr>
    </w:p>
    <w:p w14:paraId="4E09998C">
      <w:pPr>
        <w:spacing w:before="0" w:after="0"/>
        <w:jc w:val="left"/>
      </w:pPr>
    </w:p>
    <w:p w14:paraId="33B5A5E0">
      <w:pPr>
        <w:spacing w:before="0" w:after="0"/>
        <w:ind w:left="120"/>
        <w:jc w:val="left"/>
      </w:pPr>
    </w:p>
    <w:p w14:paraId="40DE6548">
      <w:pPr>
        <w:spacing w:before="0" w:after="0" w:line="408" w:lineRule="auto"/>
        <w:ind w:left="120"/>
        <w:jc w:val="center"/>
      </w:pPr>
      <w:r>
        <w:rPr>
          <w:rFonts w:ascii="Times New Roman" w:hAnsi="Times New Roman"/>
          <w:b/>
          <w:i w:val="0"/>
          <w:color w:val="000000"/>
          <w:sz w:val="28"/>
        </w:rPr>
        <w:t>РАБОЧАЯ ПРОГРАММА</w:t>
      </w:r>
    </w:p>
    <w:p w14:paraId="1FE55082">
      <w:pPr>
        <w:spacing w:before="0" w:after="0" w:line="408" w:lineRule="auto"/>
        <w:ind w:left="120"/>
        <w:jc w:val="center"/>
      </w:pPr>
      <w:r>
        <w:rPr>
          <w:rFonts w:ascii="Times New Roman" w:hAnsi="Times New Roman"/>
          <w:b w:val="0"/>
          <w:i w:val="0"/>
          <w:color w:val="000000"/>
          <w:sz w:val="28"/>
        </w:rPr>
        <w:t>(ID 4355662)</w:t>
      </w:r>
    </w:p>
    <w:p w14:paraId="6FDF230F">
      <w:pPr>
        <w:spacing w:before="0" w:after="0"/>
        <w:ind w:left="120"/>
        <w:jc w:val="center"/>
      </w:pPr>
    </w:p>
    <w:p w14:paraId="19BCD4D5">
      <w:pPr>
        <w:spacing w:before="0" w:after="0" w:line="408" w:lineRule="auto"/>
        <w:ind w:left="120"/>
        <w:jc w:val="center"/>
      </w:pPr>
      <w:r>
        <w:rPr>
          <w:rFonts w:ascii="Times New Roman" w:hAnsi="Times New Roman"/>
          <w:b/>
          <w:i w:val="0"/>
          <w:color w:val="000000"/>
          <w:sz w:val="28"/>
        </w:rPr>
        <w:t>учебного предмета «Обществознание»</w:t>
      </w:r>
    </w:p>
    <w:p w14:paraId="48DAE0DE">
      <w:pPr>
        <w:spacing w:before="0" w:after="0" w:line="408" w:lineRule="auto"/>
        <w:ind w:left="120"/>
        <w:jc w:val="center"/>
      </w:pPr>
      <w:r>
        <w:rPr>
          <w:rFonts w:ascii="Times New Roman" w:hAnsi="Times New Roman"/>
          <w:b/>
          <w:i w:val="0"/>
          <w:color w:val="000000"/>
          <w:sz w:val="28"/>
        </w:rPr>
        <w:t>(базовый уровень)</w:t>
      </w:r>
    </w:p>
    <w:p w14:paraId="40331B25">
      <w:pPr>
        <w:spacing w:before="0" w:after="0" w:line="408" w:lineRule="auto"/>
        <w:ind w:left="120"/>
        <w:jc w:val="center"/>
      </w:pPr>
      <w:r>
        <w:rPr>
          <w:rFonts w:ascii="Times New Roman" w:hAnsi="Times New Roman"/>
          <w:b w:val="0"/>
          <w:i w:val="0"/>
          <w:color w:val="000000"/>
          <w:sz w:val="28"/>
        </w:rPr>
        <w:t xml:space="preserve">для обучающихся 10-11 классов </w:t>
      </w:r>
    </w:p>
    <w:p w14:paraId="502E86B8">
      <w:pPr>
        <w:spacing w:before="0" w:after="0"/>
        <w:ind w:left="120"/>
        <w:jc w:val="center"/>
      </w:pPr>
    </w:p>
    <w:p w14:paraId="0F34E2EC">
      <w:pPr>
        <w:spacing w:before="0" w:after="0"/>
        <w:ind w:left="120"/>
        <w:jc w:val="center"/>
      </w:pPr>
    </w:p>
    <w:p w14:paraId="1C598AD1">
      <w:pPr>
        <w:spacing w:before="0" w:after="0"/>
        <w:ind w:left="120"/>
        <w:jc w:val="center"/>
      </w:pPr>
    </w:p>
    <w:p w14:paraId="320BD11F">
      <w:pPr>
        <w:spacing w:before="0" w:after="0"/>
        <w:ind w:left="120"/>
        <w:jc w:val="center"/>
      </w:pPr>
    </w:p>
    <w:p w14:paraId="59157A61">
      <w:pPr>
        <w:spacing w:before="0" w:after="0"/>
        <w:ind w:left="120"/>
        <w:jc w:val="center"/>
      </w:pPr>
    </w:p>
    <w:p w14:paraId="554B1A9E">
      <w:pPr>
        <w:spacing w:before="0" w:after="0"/>
        <w:ind w:left="120"/>
        <w:jc w:val="center"/>
      </w:pPr>
    </w:p>
    <w:p w14:paraId="4992AD7C">
      <w:pPr>
        <w:spacing w:before="0" w:after="0"/>
        <w:ind w:left="120"/>
        <w:jc w:val="center"/>
      </w:pPr>
    </w:p>
    <w:p w14:paraId="637D3FD5">
      <w:pPr>
        <w:spacing w:before="0" w:after="0"/>
        <w:jc w:val="both"/>
      </w:pPr>
    </w:p>
    <w:p w14:paraId="428135C5">
      <w:pPr>
        <w:spacing w:before="0" w:after="0"/>
        <w:ind w:left="120"/>
        <w:jc w:val="center"/>
      </w:pPr>
    </w:p>
    <w:p w14:paraId="1AC8967A">
      <w:pPr>
        <w:spacing w:before="0" w:after="0"/>
        <w:ind w:left="120"/>
        <w:jc w:val="center"/>
      </w:pPr>
      <w:bookmarkStart w:id="3" w:name="cf5dfc88-880f-42b6-85c5-c31fa0d7be02"/>
      <w:r>
        <w:rPr>
          <w:rFonts w:ascii="Times New Roman" w:hAnsi="Times New Roman"/>
          <w:b/>
          <w:i w:val="0"/>
          <w:color w:val="000000"/>
          <w:sz w:val="28"/>
        </w:rPr>
        <w:t>Барано - Оренбургское</w:t>
      </w:r>
      <w:bookmarkEnd w:id="3"/>
      <w:r>
        <w:rPr>
          <w:rFonts w:ascii="Times New Roman" w:hAnsi="Times New Roman"/>
          <w:b/>
          <w:i w:val="0"/>
          <w:color w:val="000000"/>
          <w:sz w:val="28"/>
        </w:rPr>
        <w:t xml:space="preserve"> </w:t>
      </w:r>
      <w:bookmarkStart w:id="4" w:name="59510cd3-fe9a-4f71-8f4d-e857ed43bbe2"/>
      <w:r>
        <w:rPr>
          <w:rFonts w:ascii="Times New Roman" w:hAnsi="Times New Roman"/>
          <w:b/>
          <w:i w:val="0"/>
          <w:color w:val="000000"/>
          <w:sz w:val="28"/>
        </w:rPr>
        <w:t>2024</w:t>
      </w:r>
      <w:bookmarkEnd w:id="4"/>
    </w:p>
    <w:p w14:paraId="291799F8">
      <w:pPr>
        <w:sectPr>
          <w:pgSz w:w="11906" w:h="16383"/>
          <w:pgMar w:top="1440" w:right="1306" w:bottom="1440" w:left="1800" w:header="720" w:footer="720" w:gutter="0"/>
          <w:cols w:space="720" w:num="1"/>
        </w:sectPr>
      </w:pPr>
      <w:bookmarkStart w:id="5" w:name="block-33096479"/>
    </w:p>
    <w:bookmarkEnd w:id="0"/>
    <w:bookmarkEnd w:id="5"/>
    <w:p w14:paraId="5F2399C3">
      <w:pPr>
        <w:spacing w:before="0" w:after="0"/>
        <w:ind w:left="120"/>
        <w:jc w:val="center"/>
      </w:pPr>
      <w:bookmarkStart w:id="6" w:name="block-33096480"/>
      <w:r>
        <w:rPr>
          <w:rFonts w:ascii="Times New Roman" w:hAnsi="Times New Roman"/>
          <w:b/>
          <w:i w:val="0"/>
          <w:color w:val="000000"/>
          <w:sz w:val="28"/>
        </w:rPr>
        <w:t>ПОЯСНИТЕЛЬНАЯ ЗАПИСКА</w:t>
      </w:r>
    </w:p>
    <w:p w14:paraId="0BC72A39">
      <w:pPr>
        <w:spacing w:before="0" w:after="0"/>
        <w:ind w:left="120"/>
        <w:jc w:val="center"/>
      </w:pPr>
    </w:p>
    <w:p w14:paraId="762C2D6B">
      <w:pPr>
        <w:spacing w:before="0" w:after="0"/>
        <w:ind w:firstLine="600"/>
        <w:jc w:val="both"/>
      </w:pPr>
      <w:r>
        <w:rPr>
          <w:rFonts w:ascii="Times New Roman" w:hAnsi="Times New Roman"/>
          <w:b w:val="0"/>
          <w:i w:val="0"/>
          <w:color w:val="000000"/>
          <w:sz w:val="28"/>
        </w:rPr>
        <w:t>Рабочая программа по обществознанию на уровне среднего общего образования (базовый уровень)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в соответствии с Концепцией преподавания учебного предмета «Обществознание» (2018 г.), а также с учетом ф</w:t>
      </w:r>
      <w:r>
        <w:rPr>
          <w:rFonts w:ascii="Times New Roman" w:hAnsi="Times New Roman"/>
          <w:b w:val="0"/>
          <w:i w:val="0"/>
          <w:color w:val="333333"/>
          <w:sz w:val="28"/>
        </w:rPr>
        <w:t xml:space="preserve">едеральной рабочей </w:t>
      </w:r>
      <w:r>
        <w:rPr>
          <w:rFonts w:ascii="Times New Roman" w:hAnsi="Times New Roman"/>
          <w:b w:val="0"/>
          <w:i w:val="0"/>
          <w:color w:val="000000"/>
          <w:sz w:val="28"/>
        </w:rPr>
        <w:t>программы воспитания.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w:t>
      </w:r>
    </w:p>
    <w:p w14:paraId="3368F4C5">
      <w:pPr>
        <w:spacing w:before="0" w:after="0"/>
        <w:ind w:left="120"/>
        <w:jc w:val="left"/>
      </w:pPr>
      <w:r>
        <w:rPr>
          <w:rFonts w:ascii="Times New Roman" w:hAnsi="Times New Roman"/>
          <w:b/>
          <w:i w:val="0"/>
          <w:color w:val="000000"/>
          <w:sz w:val="28"/>
        </w:rPr>
        <w:t>ОБЩАЯ ХАРАКТЕРИСТИКА УЧЕБНОГО ПРЕДМЕТА «ОБЩЕСТВОЗНАНИЕ» (БАЗОВЫЙ УРОВЕНЬ)</w:t>
      </w:r>
    </w:p>
    <w:p w14:paraId="760431FB">
      <w:pPr>
        <w:spacing w:before="0" w:after="0"/>
        <w:ind w:left="120"/>
        <w:jc w:val="left"/>
      </w:pPr>
    </w:p>
    <w:p w14:paraId="7B1928F8">
      <w:pPr>
        <w:spacing w:before="0" w:after="0"/>
        <w:ind w:firstLine="600"/>
        <w:jc w:val="both"/>
      </w:pPr>
      <w:r>
        <w:rPr>
          <w:rFonts w:ascii="Times New Roman" w:hAnsi="Times New Roman"/>
          <w:b w:val="0"/>
          <w:i w:val="0"/>
          <w:color w:val="000000"/>
          <w:sz w:val="28"/>
        </w:rPr>
        <w:t>Учебный предмет «Обществознание»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 традиционных ценностей многонационального российского народа, готовности обучающихся к саморазвитию и непрерывному образованию, труду и творческому самовыражению, взаимодействию с другими людьми на благо человека и общества.</w:t>
      </w:r>
    </w:p>
    <w:p w14:paraId="0D8633D8">
      <w:pPr>
        <w:spacing w:before="0" w:after="0"/>
        <w:ind w:left="120"/>
        <w:jc w:val="left"/>
      </w:pPr>
      <w:r>
        <w:rPr>
          <w:rFonts w:ascii="Times New Roman" w:hAnsi="Times New Roman"/>
          <w:b/>
          <w:i w:val="0"/>
          <w:color w:val="000000"/>
          <w:sz w:val="28"/>
        </w:rPr>
        <w:t>ЦЕЛИ ИЗУЧЕНИЯ УЧЕБНОГО ПРЕДМЕТА «ОБЩЕСТВОЗНАНИЕ» (БАЗОВЫЙ УРОВЕНЬ)</w:t>
      </w:r>
    </w:p>
    <w:p w14:paraId="0B884AB2">
      <w:pPr>
        <w:spacing w:before="0" w:after="0"/>
        <w:ind w:left="120"/>
        <w:jc w:val="left"/>
      </w:pPr>
    </w:p>
    <w:p w14:paraId="2B095233">
      <w:pPr>
        <w:spacing w:before="0" w:after="0"/>
        <w:ind w:firstLine="600"/>
        <w:jc w:val="both"/>
      </w:pPr>
      <w:r>
        <w:rPr>
          <w:rFonts w:ascii="Times New Roman" w:hAnsi="Times New Roman"/>
          <w:b w:val="0"/>
          <w:i w:val="0"/>
          <w:color w:val="000000"/>
          <w:sz w:val="28"/>
        </w:rPr>
        <w:t>Целями обществоведческого образования в средней школе являются:</w:t>
      </w:r>
    </w:p>
    <w:p w14:paraId="720DFEC0">
      <w:pPr>
        <w:numPr>
          <w:ilvl w:val="0"/>
          <w:numId w:val="1"/>
        </w:numPr>
        <w:spacing w:before="0" w:after="0"/>
        <w:jc w:val="both"/>
      </w:pPr>
      <w:r>
        <w:rPr>
          <w:rFonts w:ascii="Times New Roman" w:hAnsi="Times New Roman"/>
          <w:b w:val="0"/>
          <w:i w:val="0"/>
          <w:color w:val="000000"/>
          <w:sz w:val="28"/>
        </w:rPr>
        <w:t>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уважения к традиционным ценностям и культуре России, правам и свободам человека и гражданина, закрепленным в Конституции Российской Федерации;</w:t>
      </w:r>
    </w:p>
    <w:p w14:paraId="6B890457">
      <w:pPr>
        <w:numPr>
          <w:ilvl w:val="0"/>
          <w:numId w:val="1"/>
        </w:numPr>
        <w:spacing w:before="0" w:after="0"/>
        <w:jc w:val="both"/>
      </w:pPr>
      <w:r>
        <w:rPr>
          <w:rFonts w:ascii="Times New Roman" w:hAnsi="Times New Roman"/>
          <w:b w:val="0"/>
          <w:i w:val="0"/>
          <w:color w:val="000000"/>
          <w:sz w:val="28"/>
        </w:rPr>
        <w:t>развитие личности в период ранней юности, становление ее духовно-нравственных позиций и приоритетов, выработка правового сознания, политической культуры, мотивации к предстоящему самоопределению в различных областях жизни: семейной, трудовой, профессиональной;</w:t>
      </w:r>
    </w:p>
    <w:p w14:paraId="4C1C8643">
      <w:pPr>
        <w:numPr>
          <w:ilvl w:val="0"/>
          <w:numId w:val="1"/>
        </w:numPr>
        <w:spacing w:before="0" w:after="0"/>
        <w:jc w:val="both"/>
      </w:pPr>
      <w:r>
        <w:rPr>
          <w:rFonts w:ascii="Times New Roman" w:hAnsi="Times New Roman"/>
          <w:b w:val="0"/>
          <w:i w:val="0"/>
          <w:color w:val="000000"/>
          <w:sz w:val="28"/>
        </w:rPr>
        <w:t>развитие способности обучающихся к личному самоопределению, самореализации, самоконтролю;</w:t>
      </w:r>
    </w:p>
    <w:p w14:paraId="7000016E">
      <w:pPr>
        <w:numPr>
          <w:ilvl w:val="0"/>
          <w:numId w:val="1"/>
        </w:numPr>
        <w:spacing w:before="0" w:after="0"/>
        <w:jc w:val="both"/>
      </w:pPr>
      <w:r>
        <w:rPr>
          <w:rFonts w:ascii="Times New Roman" w:hAnsi="Times New Roman"/>
          <w:b w:val="0"/>
          <w:i w:val="0"/>
          <w:color w:val="000000"/>
          <w:sz w:val="28"/>
        </w:rPr>
        <w:t>развитие интереса обучающихся к освоению социальных и гуманитарных дисциплин;</w:t>
      </w:r>
    </w:p>
    <w:p w14:paraId="393F5E73">
      <w:pPr>
        <w:numPr>
          <w:ilvl w:val="0"/>
          <w:numId w:val="1"/>
        </w:numPr>
        <w:spacing w:before="0" w:after="0"/>
        <w:jc w:val="both"/>
      </w:pPr>
      <w:r>
        <w:rPr>
          <w:rFonts w:ascii="Times New Roman" w:hAnsi="Times New Roman"/>
          <w:b w:val="0"/>
          <w:i w:val="0"/>
          <w:color w:val="000000"/>
          <w:sz w:val="28"/>
        </w:rPr>
        <w:t>освоение системы знаний об обществе и человеке, формирование целостной картины общества, адекватной современному уровню научных знаний и позволяющей реализовать требования к личностным, метапредметным и предметным результатам освоения образовательной программы, представленным в Федеральном государственном образовательном стандарте среднего общего образования;</w:t>
      </w:r>
    </w:p>
    <w:p w14:paraId="1E9F95F7">
      <w:pPr>
        <w:numPr>
          <w:ilvl w:val="0"/>
          <w:numId w:val="1"/>
        </w:numPr>
        <w:spacing w:before="0" w:after="0"/>
        <w:jc w:val="both"/>
      </w:pPr>
      <w:r>
        <w:rPr>
          <w:rFonts w:ascii="Times New Roman" w:hAnsi="Times New Roman"/>
          <w:b w:val="0"/>
          <w:i w:val="0"/>
          <w:color w:val="000000"/>
          <w:sz w:val="28"/>
        </w:rPr>
        <w:t>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задач, а также в проектной деятельности;</w:t>
      </w:r>
    </w:p>
    <w:p w14:paraId="46D7FB13">
      <w:pPr>
        <w:numPr>
          <w:ilvl w:val="0"/>
          <w:numId w:val="1"/>
        </w:numPr>
        <w:spacing w:before="0" w:after="0"/>
        <w:jc w:val="both"/>
      </w:pPr>
      <w:r>
        <w:rPr>
          <w:rFonts w:ascii="Times New Roman" w:hAnsi="Times New Roman"/>
          <w:b w:val="0"/>
          <w:i w:val="0"/>
          <w:color w:val="000000"/>
          <w:sz w:val="28"/>
        </w:rPr>
        <w:t>совершенствование опыта обучающихся в применении полученных знаний (включая знание социальных норм) и умений в различных областях общественной жизни: в гражданской и общественной деятельности, включая волонтерскую, в сферах межличностных отношений, отношений между людьми различных национальностей и вероисповеданий, в противодействии коррупции, в семейно-бытовой сфере, а также для анализа и оценки жизненных ситуаций, социальных фактов, поведения людей и собственных поступков.</w:t>
      </w:r>
    </w:p>
    <w:p w14:paraId="11630B06">
      <w:pPr>
        <w:spacing w:before="0" w:after="0"/>
        <w:ind w:firstLine="600"/>
        <w:jc w:val="both"/>
      </w:pPr>
      <w:r>
        <w:rPr>
          <w:rFonts w:ascii="Times New Roman" w:hAnsi="Times New Roman"/>
          <w:b w:val="0"/>
          <w:i w:val="0"/>
          <w:color w:val="000000"/>
          <w:sz w:val="28"/>
        </w:rPr>
        <w:t>С учетом преемственности с уровнем основного общего образования учебный предмет «Обществознание» раскрывает теоретические знания, факты социальной жизни; ценности и нормы, регулирующие общественные отношения; социальные роли человека, его права, свободы и обязанности как члена общества и гражданина Российской Федерации; особенности современного российского общества в единстве социальных сфер и институтов и роли России в динамично изменяющемся мире; различные аспекты межличностного и других видов социального взаимодействия,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w:t>
      </w:r>
    </w:p>
    <w:p w14:paraId="70A82001">
      <w:pPr>
        <w:spacing w:before="0" w:after="0"/>
        <w:ind w:firstLine="600"/>
        <w:jc w:val="both"/>
      </w:pPr>
      <w:r>
        <w:rPr>
          <w:rFonts w:ascii="Times New Roman" w:hAnsi="Times New Roman"/>
          <w:b w:val="0"/>
          <w:i w:val="0"/>
          <w:color w:val="000000"/>
          <w:sz w:val="28"/>
        </w:rPr>
        <w:t>Освоение содержания обществоведческого образования осуществляется в соответствии со следующими ориентирами, отражающими специфику учебного предмета на уровне среднего общего образования:</w:t>
      </w:r>
    </w:p>
    <w:p w14:paraId="676B74C0">
      <w:pPr>
        <w:numPr>
          <w:ilvl w:val="0"/>
          <w:numId w:val="2"/>
        </w:numPr>
        <w:spacing w:before="0" w:after="0"/>
        <w:jc w:val="both"/>
      </w:pPr>
      <w:r>
        <w:rPr>
          <w:rFonts w:ascii="Times New Roman" w:hAnsi="Times New Roman"/>
          <w:b w:val="0"/>
          <w:i w:val="0"/>
          <w:color w:val="000000"/>
          <w:sz w:val="28"/>
        </w:rPr>
        <w:t>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w:t>
      </w:r>
    </w:p>
    <w:p w14:paraId="77283417">
      <w:pPr>
        <w:numPr>
          <w:ilvl w:val="0"/>
          <w:numId w:val="2"/>
        </w:numPr>
        <w:spacing w:before="0" w:after="0"/>
        <w:jc w:val="both"/>
      </w:pPr>
      <w:r>
        <w:rPr>
          <w:rFonts w:ascii="Times New Roman" w:hAnsi="Times New Roman"/>
          <w:b w:val="0"/>
          <w:i w:val="0"/>
          <w:color w:val="000000"/>
          <w:sz w:val="28"/>
        </w:rPr>
        <w:t>представление в содержании учебного предмета основных сфер жизни общества, типичных видов человеческой деятельности в информационном обществе, условий экономического развития на современном этапе, особенностей финансового поведения, перспектив и прогнозов общественного развития, путей решения актуальных социальных проблем;</w:t>
      </w:r>
    </w:p>
    <w:p w14:paraId="5D97E6A0">
      <w:pPr>
        <w:numPr>
          <w:ilvl w:val="0"/>
          <w:numId w:val="2"/>
        </w:numPr>
        <w:spacing w:before="0" w:after="0"/>
        <w:jc w:val="both"/>
      </w:pPr>
      <w:r>
        <w:rPr>
          <w:rFonts w:ascii="Times New Roman" w:hAnsi="Times New Roman"/>
          <w:b w:val="0"/>
          <w:i w:val="0"/>
          <w:color w:val="000000"/>
          <w:sz w:val="28"/>
        </w:rPr>
        <w:t>обеспечение развития ключевых навыков, формируемых деятельностным компонентом социально-гуманитарного образования (выявление проблем, принятие решений, работа с информацией), и компетентностей, имеющих универсальное значение для различных видов деятельности и при выборе профессии;</w:t>
      </w:r>
    </w:p>
    <w:p w14:paraId="0CA03A08">
      <w:pPr>
        <w:numPr>
          <w:ilvl w:val="0"/>
          <w:numId w:val="2"/>
        </w:numPr>
        <w:spacing w:before="0" w:after="0"/>
        <w:jc w:val="both"/>
      </w:pPr>
      <w:r>
        <w:rPr>
          <w:rFonts w:ascii="Times New Roman" w:hAnsi="Times New Roman"/>
          <w:b w:val="0"/>
          <w:i w:val="0"/>
          <w:color w:val="000000"/>
          <w:sz w:val="28"/>
        </w:rPr>
        <w:t>включение в содержание предмета полноценного материала о современном российском обществе, об основах конституционного строя Российской Федерации, закрепленных в Конституции Российской Федерации, о правах и свободах человека и гражданина, тенденциях развития России, ее роли в мире и противодействии вызовам глобализации;</w:t>
      </w:r>
    </w:p>
    <w:p w14:paraId="6C4674B3">
      <w:pPr>
        <w:numPr>
          <w:ilvl w:val="0"/>
          <w:numId w:val="2"/>
        </w:numPr>
        <w:spacing w:before="0" w:after="0"/>
        <w:jc w:val="both"/>
      </w:pPr>
      <w:r>
        <w:rPr>
          <w:rFonts w:ascii="Times New Roman" w:hAnsi="Times New Roman"/>
          <w:b w:val="0"/>
          <w:i w:val="0"/>
          <w:color w:val="000000"/>
          <w:sz w:val="28"/>
        </w:rPr>
        <w:t>расширение возможностей самопрезентации старшеклассников, мотивирующей креативное мышление и участие в социальных практиках.</w:t>
      </w:r>
    </w:p>
    <w:p w14:paraId="669538D4">
      <w:pPr>
        <w:spacing w:before="0" w:after="0"/>
        <w:ind w:firstLine="600"/>
        <w:jc w:val="both"/>
      </w:pPr>
      <w:r>
        <w:rPr>
          <w:rFonts w:ascii="Times New Roman" w:hAnsi="Times New Roman"/>
          <w:b w:val="0"/>
          <w:i w:val="0"/>
          <w:color w:val="000000"/>
          <w:sz w:val="28"/>
        </w:rPr>
        <w:t>Отличие содержания учебного предмета «Обществознание» на базовом уровне среднего общего образования от содержания предшествующего уровня заключается в:</w:t>
      </w:r>
    </w:p>
    <w:p w14:paraId="38849632">
      <w:pPr>
        <w:numPr>
          <w:ilvl w:val="0"/>
          <w:numId w:val="3"/>
        </w:numPr>
        <w:spacing w:before="0" w:after="0"/>
        <w:jc w:val="both"/>
      </w:pPr>
      <w:r>
        <w:rPr>
          <w:rFonts w:ascii="Times New Roman" w:hAnsi="Times New Roman"/>
          <w:b w:val="0"/>
          <w:i w:val="0"/>
          <w:color w:val="000000"/>
          <w:sz w:val="28"/>
        </w:rPr>
        <w:t>изучении нового теоретического содержания;</w:t>
      </w:r>
    </w:p>
    <w:p w14:paraId="7FE31F2B">
      <w:pPr>
        <w:numPr>
          <w:ilvl w:val="0"/>
          <w:numId w:val="3"/>
        </w:numPr>
        <w:spacing w:before="0" w:after="0"/>
        <w:jc w:val="both"/>
      </w:pPr>
      <w:r>
        <w:rPr>
          <w:rFonts w:ascii="Times New Roman" w:hAnsi="Times New Roman"/>
          <w:b w:val="0"/>
          <w:i w:val="0"/>
          <w:color w:val="000000"/>
          <w:sz w:val="28"/>
        </w:rPr>
        <w:t>рассмотрении ряда ранее изученных социальных явлений и процессов в более сложных и разнообразных связях и отношениях;</w:t>
      </w:r>
    </w:p>
    <w:p w14:paraId="352F8B7F">
      <w:pPr>
        <w:numPr>
          <w:ilvl w:val="0"/>
          <w:numId w:val="3"/>
        </w:numPr>
        <w:spacing w:before="0" w:after="0"/>
        <w:jc w:val="both"/>
      </w:pPr>
      <w:r>
        <w:rPr>
          <w:rFonts w:ascii="Times New Roman" w:hAnsi="Times New Roman"/>
          <w:b w:val="0"/>
          <w:i w:val="0"/>
          <w:color w:val="000000"/>
          <w:sz w:val="28"/>
        </w:rPr>
        <w:t>освоении обучающимися базовых методов социального познания;</w:t>
      </w:r>
    </w:p>
    <w:p w14:paraId="3E85C082">
      <w:pPr>
        <w:numPr>
          <w:ilvl w:val="0"/>
          <w:numId w:val="3"/>
        </w:numPr>
        <w:spacing w:before="0" w:after="0"/>
        <w:jc w:val="both"/>
      </w:pPr>
      <w:r>
        <w:rPr>
          <w:rFonts w:ascii="Times New Roman" w:hAnsi="Times New Roman"/>
          <w:b w:val="0"/>
          <w:i w:val="0"/>
          <w:color w:val="000000"/>
          <w:sz w:val="28"/>
        </w:rPr>
        <w:t>большей опоре на самостоятельную деятельность и индивидуальные познавательные интересы обучающихся, в том числе связанные с выбором профессии;</w:t>
      </w:r>
    </w:p>
    <w:p w14:paraId="654C4946">
      <w:pPr>
        <w:numPr>
          <w:ilvl w:val="0"/>
          <w:numId w:val="3"/>
        </w:numPr>
        <w:spacing w:before="0" w:after="0"/>
        <w:jc w:val="both"/>
      </w:pPr>
      <w:r>
        <w:rPr>
          <w:rFonts w:ascii="Times New Roman" w:hAnsi="Times New Roman"/>
          <w:b w:val="0"/>
          <w:i w:val="0"/>
          <w:color w:val="000000"/>
          <w:sz w:val="28"/>
        </w:rPr>
        <w:t>расширении и совершенствовании познавательных, исследовательских, проектных умений, которые осваивают обучающиеся, и возможностей их применения при выполнении социальных ролей, типичных для старшего подросткового возраста.</w:t>
      </w:r>
    </w:p>
    <w:p w14:paraId="71F565A1">
      <w:pPr>
        <w:spacing w:before="0" w:after="0"/>
        <w:ind w:left="120"/>
        <w:jc w:val="left"/>
      </w:pPr>
      <w:r>
        <w:rPr>
          <w:rFonts w:ascii="Times New Roman" w:hAnsi="Times New Roman"/>
          <w:b/>
          <w:i w:val="0"/>
          <w:color w:val="000000"/>
          <w:sz w:val="28"/>
        </w:rPr>
        <w:t>МЕСТО УЧЕБНОГО ПРЕДМЕТА «ОБЩЕСТВОЗНАНИЕ» (БАЗОВЫЙ УРОВЕНЬ) В УЧЕБНОМ ПЛАНЕ</w:t>
      </w:r>
    </w:p>
    <w:p w14:paraId="0F04896E">
      <w:pPr>
        <w:spacing w:before="0" w:after="0"/>
        <w:ind w:left="120"/>
        <w:jc w:val="left"/>
      </w:pPr>
    </w:p>
    <w:p w14:paraId="111133C7">
      <w:pPr>
        <w:spacing w:before="0" w:after="0"/>
        <w:ind w:firstLine="600"/>
        <w:jc w:val="both"/>
      </w:pPr>
      <w:r>
        <w:rPr>
          <w:rFonts w:ascii="Times New Roman" w:hAnsi="Times New Roman"/>
          <w:b w:val="0"/>
          <w:i w:val="0"/>
          <w:color w:val="000000"/>
          <w:sz w:val="28"/>
        </w:rPr>
        <w:t>В соответствии с учебным планом предмет «Обществознание» на базовом уровне изучается в 10 и 11 классах. Общее количество учебного времени на два года обучения составляет 136 часов (68 часов в год). Общая недельная нагрузка в каждом году обучения составляет 2 часа.</w:t>
      </w:r>
    </w:p>
    <w:p w14:paraId="2320DD82">
      <w:pPr>
        <w:sectPr>
          <w:pgSz w:w="11906" w:h="16383"/>
          <w:cols w:space="720" w:num="1"/>
        </w:sectPr>
      </w:pPr>
      <w:bookmarkStart w:id="7" w:name="block-33096480"/>
    </w:p>
    <w:bookmarkEnd w:id="6"/>
    <w:bookmarkEnd w:id="7"/>
    <w:p w14:paraId="612DEA70">
      <w:pPr>
        <w:spacing w:before="0" w:after="0"/>
        <w:ind w:left="120"/>
        <w:jc w:val="left"/>
      </w:pPr>
      <w:bookmarkStart w:id="8" w:name="block-33096482"/>
      <w:r>
        <w:rPr>
          <w:rFonts w:ascii="Times New Roman" w:hAnsi="Times New Roman"/>
          <w:b/>
          <w:i w:val="0"/>
          <w:color w:val="000000"/>
          <w:sz w:val="28"/>
        </w:rPr>
        <w:t>СОДЕРЖАНИЕ УЧЕБНОГО ПРЕДМЕТА «ОБЩЕСТВОЗНАНИЕ» (БАЗОВЫЙ УРОВЕНЬ)</w:t>
      </w:r>
    </w:p>
    <w:p w14:paraId="5A18F1AB">
      <w:pPr>
        <w:spacing w:before="0" w:after="0"/>
        <w:ind w:left="120"/>
        <w:jc w:val="left"/>
      </w:pPr>
    </w:p>
    <w:p w14:paraId="2FED0CA6">
      <w:pPr>
        <w:spacing w:before="0" w:after="0"/>
        <w:ind w:left="120"/>
        <w:jc w:val="left"/>
      </w:pPr>
      <w:r>
        <w:rPr>
          <w:rFonts w:ascii="Times New Roman" w:hAnsi="Times New Roman"/>
          <w:b/>
          <w:i w:val="0"/>
          <w:color w:val="000000"/>
          <w:sz w:val="28"/>
        </w:rPr>
        <w:t>10 КЛАСС</w:t>
      </w:r>
    </w:p>
    <w:p w14:paraId="59AC449D">
      <w:pPr>
        <w:spacing w:before="0" w:after="0"/>
        <w:ind w:left="120"/>
        <w:jc w:val="left"/>
      </w:pPr>
    </w:p>
    <w:p w14:paraId="74DB22A5">
      <w:pPr>
        <w:spacing w:before="0" w:after="0"/>
        <w:ind w:left="120"/>
        <w:jc w:val="left"/>
      </w:pPr>
      <w:r>
        <w:rPr>
          <w:rFonts w:ascii="Times New Roman" w:hAnsi="Times New Roman"/>
          <w:b/>
          <w:i w:val="0"/>
          <w:color w:val="000000"/>
          <w:sz w:val="28"/>
        </w:rPr>
        <w:t>Человек в обществе</w:t>
      </w:r>
    </w:p>
    <w:p w14:paraId="4A164C63">
      <w:pPr>
        <w:spacing w:before="0" w:after="0"/>
        <w:ind w:firstLine="600"/>
        <w:jc w:val="both"/>
      </w:pPr>
      <w:r>
        <w:rPr>
          <w:rFonts w:ascii="Times New Roman" w:hAnsi="Times New Roman"/>
          <w:b w:val="0"/>
          <w:i w:val="0"/>
          <w:color w:val="000000"/>
          <w:sz w:val="28"/>
        </w:rPr>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 Типы обществ. Постиндустриальное (информационное) общество и его особенности. Роль массовой коммуникации в современном обществе. Многообразие путей и форм общественного развития. Эволюция, социальная революция. Реформа. Общественный прогресс, его критерии. Противоречивый характер прогресса. Глобализация и ее противоречивые последствия.</w:t>
      </w:r>
    </w:p>
    <w:p w14:paraId="48505E1D">
      <w:pPr>
        <w:spacing w:before="0" w:after="0"/>
        <w:ind w:firstLine="600"/>
        <w:jc w:val="both"/>
      </w:pPr>
      <w:r>
        <w:rPr>
          <w:rFonts w:ascii="Times New Roman" w:hAnsi="Times New Roman"/>
          <w:b w:val="0"/>
          <w:i w:val="0"/>
          <w:color w:val="000000"/>
          <w:spacing w:val="2"/>
          <w:sz w:val="28"/>
        </w:rPr>
        <w:t>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p w14:paraId="0D8F75BC">
      <w:pPr>
        <w:spacing w:before="0" w:after="0"/>
        <w:ind w:firstLine="600"/>
        <w:jc w:val="both"/>
      </w:pPr>
      <w:r>
        <w:rPr>
          <w:rFonts w:ascii="Times New Roman" w:hAnsi="Times New Roman"/>
          <w:b w:val="0"/>
          <w:i w:val="0"/>
          <w:color w:val="000000"/>
          <w:sz w:val="28"/>
        </w:rPr>
        <w:t xml:space="preserve">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 Познавательная деятельность. </w:t>
      </w:r>
    </w:p>
    <w:p w14:paraId="65B494F2">
      <w:pPr>
        <w:spacing w:before="0" w:after="0"/>
        <w:ind w:firstLine="600"/>
        <w:jc w:val="both"/>
      </w:pPr>
      <w:r>
        <w:rPr>
          <w:rFonts w:ascii="Times New Roman" w:hAnsi="Times New Roman"/>
          <w:b w:val="0"/>
          <w:i w:val="0"/>
          <w:color w:val="000000"/>
          <w:sz w:val="28"/>
        </w:rPr>
        <w:t>Познание мира. 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w:t>
      </w:r>
    </w:p>
    <w:p w14:paraId="1E0B547A">
      <w:pPr>
        <w:spacing w:before="0" w:after="0"/>
        <w:ind w:firstLine="600"/>
        <w:jc w:val="both"/>
      </w:pPr>
      <w:r>
        <w:rPr>
          <w:rFonts w:ascii="Times New Roman" w:hAnsi="Times New Roman"/>
          <w:b w:val="0"/>
          <w:i w:val="0"/>
          <w:color w:val="000000"/>
          <w:sz w:val="28"/>
        </w:rPr>
        <w:t>Российское общество и человек перед лицом угроз и вызовов XXI в.</w:t>
      </w:r>
    </w:p>
    <w:p w14:paraId="7F4C86C4">
      <w:pPr>
        <w:spacing w:before="0" w:after="0"/>
        <w:ind w:left="120"/>
        <w:jc w:val="left"/>
      </w:pPr>
      <w:r>
        <w:rPr>
          <w:rFonts w:ascii="Times New Roman" w:hAnsi="Times New Roman"/>
          <w:b/>
          <w:i w:val="0"/>
          <w:color w:val="000000"/>
          <w:sz w:val="28"/>
        </w:rPr>
        <w:t>Духовная культура</w:t>
      </w:r>
    </w:p>
    <w:p w14:paraId="256E0606">
      <w:pPr>
        <w:spacing w:before="0" w:after="0"/>
        <w:ind w:firstLine="600"/>
        <w:jc w:val="both"/>
      </w:pPr>
      <w:r>
        <w:rPr>
          <w:rFonts w:ascii="Times New Roman" w:hAnsi="Times New Roman"/>
          <w:b w:val="0"/>
          <w:i w:val="0"/>
          <w:color w:val="000000"/>
          <w:sz w:val="28"/>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w:t>
      </w:r>
    </w:p>
    <w:p w14:paraId="4F7171E0">
      <w:pPr>
        <w:spacing w:before="0" w:after="0"/>
        <w:ind w:firstLine="600"/>
        <w:jc w:val="both"/>
      </w:pPr>
      <w:r>
        <w:rPr>
          <w:rFonts w:ascii="Times New Roman" w:hAnsi="Times New Roman"/>
          <w:b w:val="0"/>
          <w:i w:val="0"/>
          <w:color w:val="000000"/>
          <w:sz w:val="28"/>
        </w:rPr>
        <w:t>Мораль как общечеловеческая ценность и социальный регулятор. Категории морали. Гражданственность. Патриотизм.</w:t>
      </w:r>
    </w:p>
    <w:p w14:paraId="27A48B26">
      <w:pPr>
        <w:spacing w:before="0" w:after="0"/>
        <w:ind w:firstLine="600"/>
        <w:jc w:val="both"/>
      </w:pPr>
      <w:r>
        <w:rPr>
          <w:rFonts w:ascii="Times New Roman" w:hAnsi="Times New Roman"/>
          <w:b w:val="0"/>
          <w:i w:val="0"/>
          <w:color w:val="000000"/>
          <w:sz w:val="28"/>
        </w:rPr>
        <w:t>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p w14:paraId="453534CF">
      <w:pPr>
        <w:spacing w:before="0" w:after="0"/>
        <w:ind w:firstLine="600"/>
        <w:jc w:val="both"/>
      </w:pPr>
      <w:r>
        <w:rPr>
          <w:rFonts w:ascii="Times New Roman" w:hAnsi="Times New Roman"/>
          <w:b w:val="0"/>
          <w:i w:val="0"/>
          <w:color w:val="000000"/>
          <w:sz w:val="28"/>
        </w:rPr>
        <w:t>Образование в современном обществе. Система российского образования. Основные направления развития образования в Российской Федерации. Непрерывность образования в информационном обществе. Значение самообразования. Цифровые образовательные ресурсы.</w:t>
      </w:r>
    </w:p>
    <w:p w14:paraId="2518AD2A">
      <w:pPr>
        <w:spacing w:before="0" w:after="0"/>
        <w:ind w:firstLine="600"/>
        <w:jc w:val="both"/>
      </w:pPr>
      <w:r>
        <w:rPr>
          <w:rFonts w:ascii="Times New Roman" w:hAnsi="Times New Roman"/>
          <w:b w:val="0"/>
          <w:i w:val="0"/>
          <w:color w:val="000000"/>
          <w:spacing w:val="-2"/>
          <w:sz w:val="28"/>
        </w:rPr>
        <w:t>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p w14:paraId="5C476504">
      <w:pPr>
        <w:spacing w:before="0" w:after="0"/>
        <w:ind w:firstLine="600"/>
        <w:jc w:val="both"/>
      </w:pPr>
      <w:r>
        <w:rPr>
          <w:rFonts w:ascii="Times New Roman" w:hAnsi="Times New Roman"/>
          <w:b w:val="0"/>
          <w:i w:val="0"/>
          <w:color w:val="000000"/>
          <w:sz w:val="28"/>
        </w:rPr>
        <w:t>Искусство, его основные функции. Особенности искусства как формы духовной культуры. Достижения современного российского искусства.</w:t>
      </w:r>
    </w:p>
    <w:p w14:paraId="311F699F">
      <w:pPr>
        <w:spacing w:before="0" w:after="0"/>
        <w:ind w:firstLine="600"/>
        <w:jc w:val="both"/>
      </w:pPr>
      <w:r>
        <w:rPr>
          <w:rFonts w:ascii="Times New Roman" w:hAnsi="Times New Roman"/>
          <w:b w:val="0"/>
          <w:i w:val="0"/>
          <w:color w:val="000000"/>
          <w:sz w:val="28"/>
        </w:rPr>
        <w:t>Особенности профессиональной деятельности в сфере науки, образования, искусства.</w:t>
      </w:r>
    </w:p>
    <w:p w14:paraId="1F653F8F">
      <w:pPr>
        <w:spacing w:before="0" w:after="0"/>
        <w:ind w:left="120"/>
        <w:jc w:val="left"/>
      </w:pPr>
      <w:r>
        <w:rPr>
          <w:rFonts w:ascii="Times New Roman" w:hAnsi="Times New Roman"/>
          <w:b/>
          <w:i w:val="0"/>
          <w:color w:val="000000"/>
          <w:sz w:val="28"/>
        </w:rPr>
        <w:t>Экономическая жизнь общества</w:t>
      </w:r>
    </w:p>
    <w:p w14:paraId="380D23F3">
      <w:pPr>
        <w:spacing w:before="0" w:after="0"/>
        <w:ind w:firstLine="600"/>
        <w:jc w:val="both"/>
      </w:pPr>
      <w:r>
        <w:rPr>
          <w:rFonts w:ascii="Times New Roman" w:hAnsi="Times New Roman"/>
          <w:b w:val="0"/>
          <w:i w:val="0"/>
          <w:color w:val="000000"/>
          <w:spacing w:val="1"/>
          <w:sz w:val="28"/>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14:paraId="2A3E2B93">
      <w:pPr>
        <w:spacing w:before="0" w:after="0"/>
        <w:ind w:firstLine="600"/>
        <w:jc w:val="both"/>
      </w:pPr>
      <w:r>
        <w:rPr>
          <w:rFonts w:ascii="Times New Roman" w:hAnsi="Times New Roman"/>
          <w:b w:val="0"/>
          <w:i w:val="0"/>
          <w:color w:val="000000"/>
          <w:sz w:val="28"/>
        </w:rPr>
        <w:t>Функционирование рынков. Рыночный спрос. Закон спроса. Эластичность спроса. Рыночное предложение. Закон предложения. Эластичность предложения. Рынки труда, капитала, земли, информации. Государственное регулирование рынков. Конкуренция и монополия. Государственная политика защиты конкуренции. Антимонопольное регулирование в Российской Федерации. 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p w14:paraId="229E9CE4">
      <w:pPr>
        <w:spacing w:before="0" w:after="0"/>
        <w:ind w:firstLine="600"/>
        <w:jc w:val="both"/>
      </w:pPr>
      <w:r>
        <w:rPr>
          <w:rFonts w:ascii="Times New Roman" w:hAnsi="Times New Roman"/>
          <w:b w:val="0"/>
          <w:i w:val="0"/>
          <w:color w:val="000000"/>
          <w:sz w:val="28"/>
        </w:rPr>
        <w:t>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 Особенности профессиональной деятельности в экономической и финансовой сферах.</w:t>
      </w:r>
    </w:p>
    <w:p w14:paraId="0A844925">
      <w:pPr>
        <w:spacing w:before="0" w:after="0"/>
        <w:ind w:firstLine="600"/>
        <w:jc w:val="both"/>
      </w:pPr>
      <w:r>
        <w:rPr>
          <w:rFonts w:ascii="Times New Roman" w:hAnsi="Times New Roman"/>
          <w:b w:val="0"/>
          <w:i w:val="0"/>
          <w:color w:val="000000"/>
          <w:sz w:val="28"/>
        </w:rPr>
        <w:t>Предприятие в экономике. Цели предприятия. Факторы производства. Альтернативная стоимость, способы и источники финансирования предприятий. Издержки, их виды. Выручка, прибыль. Поддержка малого и среднего предпринимательства в Российской Федерации. Государственная политика импортозамещения в Российской Федерации.</w:t>
      </w:r>
    </w:p>
    <w:p w14:paraId="339C937C">
      <w:pPr>
        <w:spacing w:before="0" w:after="0"/>
        <w:ind w:firstLine="600"/>
        <w:jc w:val="both"/>
      </w:pPr>
      <w:r>
        <w:rPr>
          <w:rFonts w:ascii="Times New Roman" w:hAnsi="Times New Roman"/>
          <w:b w:val="0"/>
          <w:i w:val="0"/>
          <w:color w:val="000000"/>
          <w:sz w:val="28"/>
        </w:rPr>
        <w:t>Финансовый рынок. Финансовые институты. Банки. Банковская система. Центральный банк Российской Федерации: задачи и функции. Цифровые финансовые услуги. Финансовые технологии и финансовая безопасность. Денежные агрегаты. Монетарная политика Банка России. Инфляция: причины, виды, последствия.</w:t>
      </w:r>
    </w:p>
    <w:p w14:paraId="614994F6">
      <w:pPr>
        <w:spacing w:before="0" w:after="0"/>
        <w:ind w:firstLine="600"/>
        <w:jc w:val="both"/>
      </w:pPr>
      <w:r>
        <w:rPr>
          <w:rFonts w:ascii="Times New Roman" w:hAnsi="Times New Roman"/>
          <w:b w:val="0"/>
          <w:i w:val="0"/>
          <w:color w:val="000000"/>
          <w:sz w:val="28"/>
        </w:rPr>
        <w:t>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Цифровизация экономики в Российской Федерации.</w:t>
      </w:r>
    </w:p>
    <w:p w14:paraId="70DA0F1D">
      <w:pPr>
        <w:spacing w:before="0" w:after="0"/>
        <w:ind w:firstLine="600"/>
        <w:jc w:val="both"/>
      </w:pPr>
      <w:r>
        <w:rPr>
          <w:rFonts w:ascii="Times New Roman" w:hAnsi="Times New Roman"/>
          <w:b w:val="0"/>
          <w:i w:val="0"/>
          <w:color w:val="000000"/>
          <w:sz w:val="28"/>
        </w:rPr>
        <w:t>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p w14:paraId="1331C623">
      <w:pPr>
        <w:spacing w:before="0" w:after="0"/>
        <w:ind w:left="120"/>
        <w:jc w:val="left"/>
      </w:pPr>
      <w:r>
        <w:rPr>
          <w:rFonts w:ascii="Times New Roman" w:hAnsi="Times New Roman"/>
          <w:b/>
          <w:i w:val="0"/>
          <w:color w:val="000000"/>
          <w:sz w:val="28"/>
        </w:rPr>
        <w:t>11 КЛАСС</w:t>
      </w:r>
    </w:p>
    <w:p w14:paraId="7D378132">
      <w:pPr>
        <w:spacing w:before="0" w:after="0"/>
        <w:ind w:left="120"/>
        <w:jc w:val="left"/>
      </w:pPr>
    </w:p>
    <w:p w14:paraId="5BA8A702">
      <w:pPr>
        <w:spacing w:before="0" w:after="0"/>
        <w:ind w:left="120"/>
        <w:jc w:val="left"/>
      </w:pPr>
      <w:r>
        <w:rPr>
          <w:rFonts w:ascii="Times New Roman" w:hAnsi="Times New Roman"/>
          <w:b/>
          <w:i w:val="0"/>
          <w:color w:val="000000"/>
          <w:sz w:val="28"/>
        </w:rPr>
        <w:t>Социальная сфера</w:t>
      </w:r>
    </w:p>
    <w:p w14:paraId="0E8CD11E">
      <w:pPr>
        <w:spacing w:before="0" w:after="0"/>
        <w:ind w:firstLine="600"/>
        <w:jc w:val="both"/>
      </w:pPr>
      <w:r>
        <w:rPr>
          <w:rFonts w:ascii="Times New Roman" w:hAnsi="Times New Roman"/>
          <w:b w:val="0"/>
          <w:i w:val="0"/>
          <w:color w:val="000000"/>
          <w:sz w:val="28"/>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14:paraId="1F176538">
      <w:pPr>
        <w:spacing w:before="0" w:after="0"/>
        <w:ind w:firstLine="600"/>
        <w:jc w:val="both"/>
      </w:pPr>
      <w:r>
        <w:rPr>
          <w:rFonts w:ascii="Times New Roman" w:hAnsi="Times New Roman"/>
          <w:b w:val="0"/>
          <w:i w:val="0"/>
          <w:color w:val="000000"/>
          <w:sz w:val="28"/>
        </w:rPr>
        <w:t>Положение индивида в обществе. Социальные статусы и роли. Социальная мобильность, ее формы и каналы в современном российском обществе.</w:t>
      </w:r>
    </w:p>
    <w:p w14:paraId="63249C25">
      <w:pPr>
        <w:spacing w:before="0" w:after="0"/>
        <w:ind w:firstLine="600"/>
        <w:jc w:val="both"/>
      </w:pPr>
      <w:r>
        <w:rPr>
          <w:rFonts w:ascii="Times New Roman" w:hAnsi="Times New Roman"/>
          <w:b w:val="0"/>
          <w:i w:val="0"/>
          <w:color w:val="000000"/>
          <w:sz w:val="28"/>
        </w:rPr>
        <w:t>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w:t>
      </w:r>
    </w:p>
    <w:p w14:paraId="009FBBD4">
      <w:pPr>
        <w:spacing w:before="0" w:after="0"/>
        <w:ind w:firstLine="600"/>
        <w:jc w:val="both"/>
      </w:pPr>
      <w:r>
        <w:rPr>
          <w:rFonts w:ascii="Times New Roman" w:hAnsi="Times New Roman"/>
          <w:b w:val="0"/>
          <w:i w:val="0"/>
          <w:color w:val="000000"/>
          <w:sz w:val="28"/>
        </w:rPr>
        <w:t>Миграционные процессы в современном мире. Этнические общности. Нации и межнациональные отношения. Этносоциальные конфликты, способы их предотвращения и пути разрешения. Конституционные принципы национальной политики в Российской Федерации.</w:t>
      </w:r>
    </w:p>
    <w:p w14:paraId="79DF4870">
      <w:pPr>
        <w:spacing w:before="0" w:after="0"/>
        <w:ind w:firstLine="600"/>
        <w:jc w:val="both"/>
      </w:pPr>
      <w:r>
        <w:rPr>
          <w:rFonts w:ascii="Times New Roman" w:hAnsi="Times New Roman"/>
          <w:b w:val="0"/>
          <w:i w:val="0"/>
          <w:color w:val="000000"/>
          <w:sz w:val="28"/>
        </w:rPr>
        <w:t>Социальные нормы и отклоняющееся (девиантное) поведение. Формы социальных девиаций. Конформизм. Социальный контроль и самоконтроль.</w:t>
      </w:r>
    </w:p>
    <w:p w14:paraId="306F3DFC">
      <w:pPr>
        <w:spacing w:before="0" w:after="0"/>
        <w:ind w:firstLine="600"/>
        <w:jc w:val="both"/>
      </w:pPr>
      <w:r>
        <w:rPr>
          <w:rFonts w:ascii="Times New Roman" w:hAnsi="Times New Roman"/>
          <w:b w:val="0"/>
          <w:i w:val="0"/>
          <w:color w:val="000000"/>
          <w:sz w:val="28"/>
        </w:rPr>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p w14:paraId="683115B1">
      <w:pPr>
        <w:spacing w:before="0" w:after="0"/>
        <w:ind w:left="120"/>
        <w:jc w:val="left"/>
      </w:pPr>
      <w:r>
        <w:rPr>
          <w:rFonts w:ascii="Times New Roman" w:hAnsi="Times New Roman"/>
          <w:b/>
          <w:i w:val="0"/>
          <w:color w:val="000000"/>
          <w:sz w:val="28"/>
        </w:rPr>
        <w:t>Политическая сфера</w:t>
      </w:r>
    </w:p>
    <w:p w14:paraId="533BDD93">
      <w:pPr>
        <w:spacing w:before="0" w:after="0"/>
        <w:ind w:firstLine="600"/>
        <w:jc w:val="both"/>
      </w:pPr>
      <w:r>
        <w:rPr>
          <w:rFonts w:ascii="Times New Roman" w:hAnsi="Times New Roman"/>
          <w:b w:val="0"/>
          <w:i w:val="0"/>
          <w:color w:val="000000"/>
          <w:sz w:val="28"/>
        </w:rPr>
        <w:t xml:space="preserve">Политическая власть и субъекты политики в современном обществе. Политические институты. Политическая деятельность. </w:t>
      </w:r>
    </w:p>
    <w:p w14:paraId="46391BDF">
      <w:pPr>
        <w:spacing w:before="0" w:after="0"/>
        <w:ind w:firstLine="600"/>
        <w:jc w:val="both"/>
      </w:pPr>
      <w:r>
        <w:rPr>
          <w:rFonts w:ascii="Times New Roman" w:hAnsi="Times New Roman"/>
          <w:b w:val="0"/>
          <w:i w:val="0"/>
          <w:color w:val="000000"/>
          <w:spacing w:val="-1"/>
          <w:sz w:val="28"/>
        </w:rPr>
        <w:t xml:space="preserve">Политическая система общества, ее структура и функции. Политическая система Российской Федерации на современном этапе. 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 </w:t>
      </w:r>
    </w:p>
    <w:p w14:paraId="4164D2A1">
      <w:pPr>
        <w:spacing w:before="0" w:after="0"/>
        <w:ind w:firstLine="600"/>
        <w:jc w:val="both"/>
      </w:pPr>
      <w:r>
        <w:rPr>
          <w:rFonts w:ascii="Times New Roman" w:hAnsi="Times New Roman"/>
          <w:b w:val="0"/>
          <w:i w:val="0"/>
          <w:color w:val="000000"/>
          <w:sz w:val="28"/>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p w14:paraId="0AB13E59">
      <w:pPr>
        <w:spacing w:before="0" w:after="0"/>
        <w:ind w:firstLine="600"/>
        <w:jc w:val="both"/>
      </w:pPr>
      <w:r>
        <w:rPr>
          <w:rFonts w:ascii="Times New Roman" w:hAnsi="Times New Roman"/>
          <w:b w:val="0"/>
          <w:i w:val="0"/>
          <w:color w:val="000000"/>
          <w:sz w:val="28"/>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14:paraId="6F08C92C">
      <w:pPr>
        <w:spacing w:before="0" w:after="0"/>
        <w:ind w:firstLine="600"/>
        <w:jc w:val="both"/>
      </w:pPr>
      <w:r>
        <w:rPr>
          <w:rFonts w:ascii="Times New Roman" w:hAnsi="Times New Roman"/>
          <w:b w:val="0"/>
          <w:i w:val="0"/>
          <w:color w:val="000000"/>
          <w:sz w:val="28"/>
        </w:rPr>
        <w:t>Политический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w:t>
      </w:r>
    </w:p>
    <w:p w14:paraId="41FDB094">
      <w:pPr>
        <w:spacing w:before="0" w:after="0"/>
        <w:ind w:firstLine="600"/>
        <w:jc w:val="both"/>
      </w:pPr>
      <w:r>
        <w:rPr>
          <w:rFonts w:ascii="Times New Roman" w:hAnsi="Times New Roman"/>
          <w:b w:val="0"/>
          <w:i w:val="0"/>
          <w:color w:val="000000"/>
          <w:sz w:val="28"/>
        </w:rPr>
        <w:t>Избирательная система. Типы избирательных систем: мажоритарная, пропорциональная, смешанная. Избирательная система в Российской Федерации.</w:t>
      </w:r>
    </w:p>
    <w:p w14:paraId="2ADBFFD2">
      <w:pPr>
        <w:spacing w:before="0" w:after="0"/>
        <w:ind w:firstLine="600"/>
        <w:jc w:val="both"/>
      </w:pPr>
      <w:r>
        <w:rPr>
          <w:rFonts w:ascii="Times New Roman" w:hAnsi="Times New Roman"/>
          <w:b w:val="0"/>
          <w:i w:val="0"/>
          <w:color w:val="000000"/>
          <w:sz w:val="28"/>
        </w:rPr>
        <w:t xml:space="preserve">Политическая элита и политическое лидерство. Типология лидерства. </w:t>
      </w:r>
    </w:p>
    <w:p w14:paraId="4209441E">
      <w:pPr>
        <w:spacing w:before="0" w:after="0"/>
        <w:ind w:firstLine="600"/>
        <w:jc w:val="both"/>
      </w:pPr>
      <w:r>
        <w:rPr>
          <w:rFonts w:ascii="Times New Roman" w:hAnsi="Times New Roman"/>
          <w:b w:val="0"/>
          <w:i w:val="0"/>
          <w:color w:val="000000"/>
          <w:sz w:val="28"/>
        </w:rPr>
        <w:t>Роль средств массовой информации в политической жизни общества. Интернет в современной политической коммуникации.</w:t>
      </w:r>
    </w:p>
    <w:p w14:paraId="2F3055F6">
      <w:pPr>
        <w:spacing w:before="0" w:after="0"/>
        <w:ind w:left="120"/>
        <w:jc w:val="left"/>
      </w:pPr>
      <w:r>
        <w:rPr>
          <w:rFonts w:ascii="Times New Roman" w:hAnsi="Times New Roman"/>
          <w:b/>
          <w:i w:val="0"/>
          <w:color w:val="000000"/>
          <w:sz w:val="28"/>
        </w:rPr>
        <w:t>Правовое регулирование общественных отношений в Российской Федерации</w:t>
      </w:r>
      <w:r>
        <w:rPr>
          <w:rFonts w:ascii="Times New Roman" w:hAnsi="Times New Roman"/>
          <w:b w:val="0"/>
          <w:i w:val="0"/>
          <w:color w:val="000000"/>
          <w:sz w:val="28"/>
        </w:rPr>
        <w:t xml:space="preserve"> </w:t>
      </w:r>
    </w:p>
    <w:p w14:paraId="3C4FF9A1">
      <w:pPr>
        <w:spacing w:before="0" w:after="0"/>
        <w:ind w:firstLine="600"/>
        <w:jc w:val="both"/>
      </w:pPr>
      <w:r>
        <w:rPr>
          <w:rFonts w:ascii="Times New Roman" w:hAnsi="Times New Roman"/>
          <w:b w:val="0"/>
          <w:i w:val="0"/>
          <w:color w:val="000000"/>
          <w:sz w:val="28"/>
        </w:rPr>
        <w:t>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юридическая ответственность. Функции правоохранительных органов Российской Федерации.</w:t>
      </w:r>
    </w:p>
    <w:p w14:paraId="1BFB7262">
      <w:pPr>
        <w:spacing w:before="0" w:after="0"/>
        <w:ind w:firstLine="600"/>
        <w:jc w:val="both"/>
      </w:pPr>
      <w:r>
        <w:rPr>
          <w:rFonts w:ascii="Times New Roman" w:hAnsi="Times New Roman"/>
          <w:b w:val="0"/>
          <w:i w:val="0"/>
          <w:color w:val="000000"/>
          <w:sz w:val="28"/>
        </w:rPr>
        <w:t>Конституция Российской Федерации. Основы конституци</w:t>
      </w:r>
      <w:r>
        <w:rPr>
          <w:rFonts w:ascii="Times New Roman" w:hAnsi="Times New Roman"/>
          <w:b w:val="0"/>
          <w:i w:val="0"/>
          <w:color w:val="000000"/>
          <w:spacing w:val="-2"/>
          <w:sz w:val="28"/>
        </w:rPr>
        <w:t>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p w14:paraId="685E6F43">
      <w:pPr>
        <w:spacing w:before="0" w:after="0"/>
        <w:ind w:firstLine="600"/>
        <w:jc w:val="both"/>
      </w:pPr>
      <w:r>
        <w:rPr>
          <w:rFonts w:ascii="Times New Roman" w:hAnsi="Times New Roman"/>
          <w:b w:val="0"/>
          <w:i w:val="0"/>
          <w:color w:val="000000"/>
          <w:sz w:val="28"/>
        </w:rPr>
        <w:t xml:space="preserve">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 </w:t>
      </w:r>
    </w:p>
    <w:p w14:paraId="27D27499">
      <w:pPr>
        <w:spacing w:before="0" w:after="0"/>
        <w:ind w:firstLine="600"/>
        <w:jc w:val="both"/>
      </w:pPr>
      <w:r>
        <w:rPr>
          <w:rFonts w:ascii="Times New Roman" w:hAnsi="Times New Roman"/>
          <w:b w:val="0"/>
          <w:i w:val="0"/>
          <w:color w:val="000000"/>
          <w:sz w:val="28"/>
        </w:rPr>
        <w:t xml:space="preserve">Семейное право. Порядок и условия заключения и расторжения брака. Правовое регулирование отношений супругов. Права и обязанности родителей и детей. </w:t>
      </w:r>
    </w:p>
    <w:p w14:paraId="0A7A501B">
      <w:pPr>
        <w:spacing w:before="0" w:after="0"/>
        <w:ind w:firstLine="600"/>
        <w:jc w:val="both"/>
      </w:pPr>
      <w:r>
        <w:rPr>
          <w:rFonts w:ascii="Times New Roman" w:hAnsi="Times New Roman"/>
          <w:b w:val="0"/>
          <w:i w:val="0"/>
          <w:color w:val="000000"/>
          <w:spacing w:val="-1"/>
          <w:sz w:val="28"/>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14:paraId="060F8FC3">
      <w:pPr>
        <w:spacing w:before="0" w:after="0"/>
        <w:ind w:firstLine="600"/>
        <w:jc w:val="both"/>
      </w:pPr>
      <w:r>
        <w:rPr>
          <w:rFonts w:ascii="Times New Roman" w:hAnsi="Times New Roman"/>
          <w:b w:val="0"/>
          <w:i w:val="0"/>
          <w:color w:val="000000"/>
          <w:sz w:val="28"/>
        </w:rPr>
        <w:t xml:space="preserve">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 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 </w:t>
      </w:r>
    </w:p>
    <w:p w14:paraId="1B564035">
      <w:pPr>
        <w:spacing w:before="0" w:after="0"/>
        <w:ind w:firstLine="600"/>
        <w:jc w:val="both"/>
      </w:pPr>
      <w:r>
        <w:rPr>
          <w:rFonts w:ascii="Times New Roman" w:hAnsi="Times New Roman"/>
          <w:b w:val="0"/>
          <w:i w:val="0"/>
          <w:color w:val="000000"/>
          <w:sz w:val="28"/>
        </w:rPr>
        <w:t xml:space="preserve">Административное право и его субъекты. Административное правонарушение и административная ответственность. </w:t>
      </w:r>
    </w:p>
    <w:p w14:paraId="4F153B61">
      <w:pPr>
        <w:spacing w:before="0" w:after="0"/>
        <w:ind w:firstLine="600"/>
        <w:jc w:val="both"/>
      </w:pPr>
      <w:r>
        <w:rPr>
          <w:rFonts w:ascii="Times New Roman" w:hAnsi="Times New Roman"/>
          <w:b w:val="0"/>
          <w:i w:val="0"/>
          <w:color w:val="000000"/>
          <w:sz w:val="28"/>
        </w:rPr>
        <w:t xml:space="preserve">Экологическое законодательство. Экологические правонарушения. Способы защиты права на благоприятную окружающую среду. </w:t>
      </w:r>
    </w:p>
    <w:p w14:paraId="4C26EDCC">
      <w:pPr>
        <w:spacing w:before="0" w:after="0"/>
        <w:ind w:firstLine="600"/>
        <w:jc w:val="both"/>
      </w:pPr>
      <w:r>
        <w:rPr>
          <w:rFonts w:ascii="Times New Roman" w:hAnsi="Times New Roman"/>
          <w:b w:val="0"/>
          <w:i w:val="0"/>
          <w:color w:val="000000"/>
          <w:sz w:val="28"/>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w:t>
      </w:r>
    </w:p>
    <w:p w14:paraId="3F682894">
      <w:pPr>
        <w:spacing w:before="0" w:after="0"/>
        <w:ind w:firstLine="600"/>
        <w:jc w:val="both"/>
      </w:pPr>
      <w:r>
        <w:rPr>
          <w:rFonts w:ascii="Times New Roman" w:hAnsi="Times New Roman"/>
          <w:b w:val="0"/>
          <w:i w:val="0"/>
          <w:color w:val="000000"/>
          <w:sz w:val="28"/>
        </w:rPr>
        <w:t xml:space="preserve">Гражданские споры, порядок их рассмотрения. Основные принципы гражданского процесса. Участники гражданского процесса. </w:t>
      </w:r>
    </w:p>
    <w:p w14:paraId="4419A8D2">
      <w:pPr>
        <w:spacing w:before="0" w:after="0"/>
        <w:ind w:firstLine="600"/>
        <w:jc w:val="both"/>
      </w:pPr>
      <w:r>
        <w:rPr>
          <w:rFonts w:ascii="Times New Roman" w:hAnsi="Times New Roman"/>
          <w:b w:val="0"/>
          <w:i w:val="0"/>
          <w:color w:val="000000"/>
          <w:sz w:val="28"/>
        </w:rPr>
        <w:t xml:space="preserve">Административный процесс. Судебное производство по делам об административных правонарушениях. </w:t>
      </w:r>
    </w:p>
    <w:p w14:paraId="3B92669E">
      <w:pPr>
        <w:spacing w:before="0" w:after="0"/>
        <w:ind w:firstLine="600"/>
        <w:jc w:val="both"/>
      </w:pPr>
      <w:r>
        <w:rPr>
          <w:rFonts w:ascii="Times New Roman" w:hAnsi="Times New Roman"/>
          <w:b w:val="0"/>
          <w:i w:val="0"/>
          <w:color w:val="000000"/>
          <w:sz w:val="28"/>
        </w:rPr>
        <w:t xml:space="preserve">Уголовный процесс, его принципы и стадии. Субъекты уголовного процесса. </w:t>
      </w:r>
    </w:p>
    <w:p w14:paraId="7E94E426">
      <w:pPr>
        <w:spacing w:before="0" w:after="0"/>
        <w:ind w:firstLine="600"/>
        <w:jc w:val="both"/>
      </w:pPr>
      <w:r>
        <w:rPr>
          <w:rFonts w:ascii="Times New Roman" w:hAnsi="Times New Roman"/>
          <w:b w:val="0"/>
          <w:i w:val="0"/>
          <w:color w:val="000000"/>
          <w:sz w:val="28"/>
        </w:rPr>
        <w:t>Конституционное судопроизводство. Арбитражное судопроизводство.</w:t>
      </w:r>
    </w:p>
    <w:p w14:paraId="187D15DB">
      <w:pPr>
        <w:spacing w:before="0" w:after="0"/>
        <w:ind w:firstLine="600"/>
        <w:jc w:val="both"/>
      </w:pPr>
      <w:r>
        <w:rPr>
          <w:rFonts w:ascii="Times New Roman" w:hAnsi="Times New Roman"/>
          <w:b w:val="0"/>
          <w:i w:val="0"/>
          <w:color w:val="000000"/>
          <w:sz w:val="28"/>
        </w:rPr>
        <w:t>Юридическое образование, юристы как социально-профессиональная группа.</w:t>
      </w:r>
    </w:p>
    <w:p w14:paraId="1C639797">
      <w:pPr>
        <w:sectPr>
          <w:pgSz w:w="11906" w:h="16383"/>
          <w:cols w:space="720" w:num="1"/>
        </w:sectPr>
      </w:pPr>
      <w:bookmarkStart w:id="9" w:name="block-33096482"/>
    </w:p>
    <w:bookmarkEnd w:id="8"/>
    <w:bookmarkEnd w:id="9"/>
    <w:p w14:paraId="348EF1CB">
      <w:pPr>
        <w:spacing w:before="0" w:after="0"/>
        <w:ind w:left="120"/>
        <w:jc w:val="left"/>
      </w:pPr>
      <w:bookmarkStart w:id="10" w:name="block-33096481"/>
      <w:r>
        <w:rPr>
          <w:rFonts w:ascii="Times New Roman" w:hAnsi="Times New Roman"/>
          <w:b/>
          <w:i w:val="0"/>
          <w:color w:val="000000"/>
          <w:sz w:val="28"/>
        </w:rPr>
        <w:t>ПЛАНИРУЕМЫЕ РЕЗУЛЬТАТЫ ОСВОЕНИЯ УЧЕБНОГО ПРЕДМЕТА «ОБЩЕСТВОЗНАНИЕ» (БАЗОВЫЙ УРОВЕНЬ)</w:t>
      </w:r>
    </w:p>
    <w:p w14:paraId="5620ACD7">
      <w:pPr>
        <w:spacing w:before="0" w:after="0"/>
        <w:ind w:left="120"/>
        <w:jc w:val="left"/>
      </w:pPr>
    </w:p>
    <w:p w14:paraId="6C517F2D">
      <w:pPr>
        <w:spacing w:before="0" w:after="0"/>
        <w:ind w:left="120"/>
        <w:jc w:val="left"/>
      </w:pPr>
      <w:r>
        <w:rPr>
          <w:rFonts w:ascii="Times New Roman" w:hAnsi="Times New Roman"/>
          <w:b/>
          <w:i w:val="0"/>
          <w:color w:val="000000"/>
          <w:sz w:val="28"/>
        </w:rPr>
        <w:t>ЛИЧНОСТНЫЕ РЕЗУЛЬТАТЫ</w:t>
      </w:r>
    </w:p>
    <w:p w14:paraId="79134192">
      <w:pPr>
        <w:spacing w:before="0" w:after="0"/>
        <w:ind w:left="120"/>
        <w:jc w:val="left"/>
      </w:pPr>
    </w:p>
    <w:p w14:paraId="311DBD1E">
      <w:pPr>
        <w:spacing w:before="0" w:after="0"/>
        <w:ind w:firstLine="600"/>
        <w:jc w:val="both"/>
      </w:pPr>
      <w:r>
        <w:rPr>
          <w:rFonts w:ascii="Times New Roman" w:hAnsi="Times New Roman"/>
          <w:b w:val="0"/>
          <w:i w:val="0"/>
          <w:color w:val="000000"/>
          <w:sz w:val="28"/>
        </w:rPr>
        <w:t>Личностные результаты освоения обучающимися программы среднего общего образования по предмету «Обществознание» (базовый уровень)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3A7B632D">
      <w:pPr>
        <w:spacing w:before="0" w:after="0"/>
        <w:ind w:firstLine="600"/>
        <w:jc w:val="both"/>
      </w:pPr>
      <w:r>
        <w:rPr>
          <w:rFonts w:ascii="Times New Roman" w:hAnsi="Times New Roman"/>
          <w:b/>
          <w:i/>
          <w:color w:val="000000"/>
          <w:sz w:val="28"/>
        </w:rPr>
        <w:t>Гражданского воспитания:</w:t>
      </w:r>
    </w:p>
    <w:p w14:paraId="176E3FFB">
      <w:pPr>
        <w:numPr>
          <w:ilvl w:val="0"/>
          <w:numId w:val="4"/>
        </w:numPr>
        <w:spacing w:before="0" w:after="0"/>
        <w:jc w:val="both"/>
      </w:pPr>
      <w:r>
        <w:rPr>
          <w:rFonts w:ascii="Times New Roman" w:hAnsi="Times New Roman"/>
          <w:b w:val="0"/>
          <w:i w:val="0"/>
          <w:color w:val="000000"/>
          <w:sz w:val="28"/>
        </w:rPr>
        <w:t>сформированность гражданской позиции обучающегося как активного и ответственного члена российского общества;</w:t>
      </w:r>
    </w:p>
    <w:p w14:paraId="04F2D640">
      <w:pPr>
        <w:numPr>
          <w:ilvl w:val="0"/>
          <w:numId w:val="4"/>
        </w:numPr>
        <w:spacing w:before="0" w:after="0"/>
        <w:jc w:val="both"/>
      </w:pPr>
      <w:r>
        <w:rPr>
          <w:rFonts w:ascii="Times New Roman" w:hAnsi="Times New Roman"/>
          <w:b w:val="0"/>
          <w:i w:val="0"/>
          <w:color w:val="000000"/>
          <w:sz w:val="28"/>
        </w:rPr>
        <w:t>осознание своих конституционных прав и обязанностей, уважение закона и правопорядка;</w:t>
      </w:r>
    </w:p>
    <w:p w14:paraId="2E1FAEE0">
      <w:pPr>
        <w:numPr>
          <w:ilvl w:val="0"/>
          <w:numId w:val="4"/>
        </w:numPr>
        <w:spacing w:before="0" w:after="0"/>
        <w:jc w:val="both"/>
      </w:pPr>
      <w:r>
        <w:rPr>
          <w:rFonts w:ascii="Times New Roman" w:hAnsi="Times New Roman"/>
          <w:b w:val="0"/>
          <w:i w:val="0"/>
          <w:color w:val="000000"/>
          <w:sz w:val="28"/>
        </w:rPr>
        <w:t>принятие традиционных национальных, общечеловеческих гуманистических и демократических ценностей; уважение ценностей иных культур, конфессий;</w:t>
      </w:r>
    </w:p>
    <w:p w14:paraId="6BAB066B">
      <w:pPr>
        <w:numPr>
          <w:ilvl w:val="0"/>
          <w:numId w:val="4"/>
        </w:numPr>
        <w:spacing w:before="0" w:after="0"/>
        <w:jc w:val="both"/>
      </w:pPr>
      <w:r>
        <w:rPr>
          <w:rFonts w:ascii="Times New Roman" w:hAnsi="Times New Roman"/>
          <w:b w:val="0"/>
          <w:i w:val="0"/>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3311B355">
      <w:pPr>
        <w:numPr>
          <w:ilvl w:val="0"/>
          <w:numId w:val="4"/>
        </w:numPr>
        <w:spacing w:before="0" w:after="0"/>
        <w:jc w:val="both"/>
      </w:pPr>
      <w:r>
        <w:rPr>
          <w:rFonts w:ascii="Times New Roman" w:hAnsi="Times New Roman"/>
          <w:b w:val="0"/>
          <w:i w:val="0"/>
          <w:color w:val="000000"/>
          <w:sz w:val="28"/>
        </w:rPr>
        <w:t>готовность вести совместную деятельность в интересах гражданского общества, участвовать в самоуправлении школы и детско-юношеских организаций;</w:t>
      </w:r>
    </w:p>
    <w:p w14:paraId="1FE423A9">
      <w:pPr>
        <w:numPr>
          <w:ilvl w:val="0"/>
          <w:numId w:val="4"/>
        </w:numPr>
        <w:spacing w:before="0" w:after="0"/>
        <w:jc w:val="both"/>
      </w:pPr>
      <w:r>
        <w:rPr>
          <w:rFonts w:ascii="Times New Roman" w:hAnsi="Times New Roman"/>
          <w:b w:val="0"/>
          <w:i w:val="0"/>
          <w:color w:val="000000"/>
          <w:sz w:val="28"/>
        </w:rPr>
        <w:t>умение взаимодействовать с социальными институтами в соответствии с их функциями и назначением;</w:t>
      </w:r>
    </w:p>
    <w:p w14:paraId="6913ADC0">
      <w:pPr>
        <w:numPr>
          <w:ilvl w:val="0"/>
          <w:numId w:val="4"/>
        </w:numPr>
        <w:spacing w:before="0" w:after="0"/>
        <w:jc w:val="both"/>
      </w:pPr>
      <w:r>
        <w:rPr>
          <w:rFonts w:ascii="Times New Roman" w:hAnsi="Times New Roman"/>
          <w:b w:val="0"/>
          <w:i w:val="0"/>
          <w:color w:val="000000"/>
          <w:sz w:val="28"/>
        </w:rPr>
        <w:t>готовность к гуманитарной и волонтерской деятельности.</w:t>
      </w:r>
    </w:p>
    <w:p w14:paraId="2BB938BA">
      <w:pPr>
        <w:spacing w:before="0" w:after="0"/>
        <w:ind w:left="120"/>
        <w:jc w:val="both"/>
      </w:pPr>
    </w:p>
    <w:p w14:paraId="70F50A7B">
      <w:pPr>
        <w:spacing w:before="0" w:after="0"/>
        <w:ind w:firstLine="600"/>
        <w:jc w:val="both"/>
      </w:pPr>
      <w:r>
        <w:rPr>
          <w:rFonts w:ascii="Times New Roman" w:hAnsi="Times New Roman"/>
          <w:b/>
          <w:i/>
          <w:color w:val="000000"/>
          <w:sz w:val="28"/>
        </w:rPr>
        <w:t>Патриотического воспитания:</w:t>
      </w:r>
    </w:p>
    <w:p w14:paraId="655A7A88">
      <w:pPr>
        <w:numPr>
          <w:ilvl w:val="0"/>
          <w:numId w:val="5"/>
        </w:numPr>
        <w:spacing w:before="0" w:after="0"/>
        <w:jc w:val="both"/>
      </w:pPr>
      <w:r>
        <w:rPr>
          <w:rFonts w:ascii="Times New Roman" w:hAnsi="Times New Roman"/>
          <w:b w:val="0"/>
          <w:i w:val="0"/>
          <w:color w:val="000000"/>
          <w:sz w:val="28"/>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5CCBA7E8">
      <w:pPr>
        <w:numPr>
          <w:ilvl w:val="0"/>
          <w:numId w:val="5"/>
        </w:numPr>
        <w:spacing w:before="0" w:after="0"/>
        <w:jc w:val="both"/>
      </w:pPr>
      <w:r>
        <w:rPr>
          <w:rFonts w:ascii="Times New Roman" w:hAnsi="Times New Roman"/>
          <w:b w:val="0"/>
          <w:i w:val="0"/>
          <w:color w:val="000000"/>
          <w:sz w:val="28"/>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14:paraId="10DCDA3F">
      <w:pPr>
        <w:numPr>
          <w:ilvl w:val="0"/>
          <w:numId w:val="5"/>
        </w:numPr>
        <w:spacing w:before="0" w:after="0"/>
        <w:jc w:val="both"/>
      </w:pPr>
      <w:r>
        <w:rPr>
          <w:rFonts w:ascii="Times New Roman" w:hAnsi="Times New Roman"/>
          <w:b w:val="0"/>
          <w:i w:val="0"/>
          <w:color w:val="000000"/>
          <w:sz w:val="28"/>
        </w:rPr>
        <w:t>идейная убежденность, готовность к служению Отечеству и его защите, ответственность за его судьбу.</w:t>
      </w:r>
    </w:p>
    <w:p w14:paraId="736814A4">
      <w:pPr>
        <w:spacing w:before="0" w:after="0"/>
        <w:ind w:left="120"/>
        <w:jc w:val="both"/>
      </w:pPr>
    </w:p>
    <w:p w14:paraId="2206CB97">
      <w:pPr>
        <w:spacing w:before="0" w:after="0"/>
        <w:ind w:firstLine="600"/>
        <w:jc w:val="both"/>
      </w:pPr>
      <w:r>
        <w:rPr>
          <w:rFonts w:ascii="Times New Roman" w:hAnsi="Times New Roman"/>
          <w:b/>
          <w:i/>
          <w:color w:val="000000"/>
          <w:sz w:val="28"/>
        </w:rPr>
        <w:t>Духовно-нравственного воспитания:</w:t>
      </w:r>
    </w:p>
    <w:p w14:paraId="178A0B32">
      <w:pPr>
        <w:numPr>
          <w:ilvl w:val="0"/>
          <w:numId w:val="6"/>
        </w:numPr>
        <w:spacing w:before="0" w:after="0"/>
        <w:jc w:val="both"/>
      </w:pPr>
      <w:r>
        <w:rPr>
          <w:rFonts w:ascii="Times New Roman" w:hAnsi="Times New Roman"/>
          <w:b w:val="0"/>
          <w:i w:val="0"/>
          <w:color w:val="000000"/>
          <w:sz w:val="28"/>
        </w:rPr>
        <w:t>осознание духовных ценностей российского народа;</w:t>
      </w:r>
    </w:p>
    <w:p w14:paraId="59A54E07">
      <w:pPr>
        <w:numPr>
          <w:ilvl w:val="0"/>
          <w:numId w:val="6"/>
        </w:numPr>
        <w:spacing w:before="0" w:after="0"/>
        <w:jc w:val="both"/>
      </w:pPr>
      <w:r>
        <w:rPr>
          <w:rFonts w:ascii="Times New Roman" w:hAnsi="Times New Roman"/>
          <w:b w:val="0"/>
          <w:i w:val="0"/>
          <w:color w:val="000000"/>
          <w:sz w:val="28"/>
        </w:rPr>
        <w:t>сформированность нравственного сознания, этического поведения;</w:t>
      </w:r>
    </w:p>
    <w:p w14:paraId="4D78CBF6">
      <w:pPr>
        <w:numPr>
          <w:ilvl w:val="0"/>
          <w:numId w:val="6"/>
        </w:numPr>
        <w:spacing w:before="0" w:after="0"/>
        <w:jc w:val="both"/>
      </w:pPr>
      <w:r>
        <w:rPr>
          <w:rFonts w:ascii="Times New Roman" w:hAnsi="Times New Roman"/>
          <w:b w:val="0"/>
          <w:i w:val="0"/>
          <w:color w:val="000000"/>
          <w:sz w:val="28"/>
        </w:rPr>
        <w:t>способность оценивать ситуацию и принимать осознанные решения, ориентируясь на морально-нравственные нормы и ценности;</w:t>
      </w:r>
    </w:p>
    <w:p w14:paraId="5542195D">
      <w:pPr>
        <w:numPr>
          <w:ilvl w:val="0"/>
          <w:numId w:val="6"/>
        </w:numPr>
        <w:spacing w:before="0" w:after="0"/>
        <w:jc w:val="both"/>
      </w:pPr>
      <w:r>
        <w:rPr>
          <w:rFonts w:ascii="Times New Roman" w:hAnsi="Times New Roman"/>
          <w:b w:val="0"/>
          <w:i w:val="0"/>
          <w:color w:val="000000"/>
          <w:sz w:val="28"/>
        </w:rPr>
        <w:t>осознание личного вклада в построение устойчивого будущего;</w:t>
      </w:r>
    </w:p>
    <w:p w14:paraId="7BD31143">
      <w:pPr>
        <w:numPr>
          <w:ilvl w:val="0"/>
          <w:numId w:val="6"/>
        </w:numPr>
        <w:spacing w:before="0" w:after="0"/>
        <w:jc w:val="both"/>
      </w:pPr>
      <w:r>
        <w:rPr>
          <w:rFonts w:ascii="Times New Roman" w:hAnsi="Times New Roman"/>
          <w:b w:val="0"/>
          <w:i w:val="0"/>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3DFE6A2A">
      <w:pPr>
        <w:spacing w:before="0" w:after="0"/>
        <w:ind w:left="120"/>
        <w:jc w:val="both"/>
      </w:pPr>
    </w:p>
    <w:p w14:paraId="5CF2E12D">
      <w:pPr>
        <w:spacing w:before="0" w:after="0"/>
        <w:ind w:firstLine="600"/>
        <w:jc w:val="both"/>
      </w:pPr>
      <w:r>
        <w:rPr>
          <w:rFonts w:ascii="Times New Roman" w:hAnsi="Times New Roman"/>
          <w:b/>
          <w:i/>
          <w:color w:val="000000"/>
          <w:sz w:val="28"/>
        </w:rPr>
        <w:t>Эстетического воспитания:</w:t>
      </w:r>
    </w:p>
    <w:p w14:paraId="69A8B9A4">
      <w:pPr>
        <w:numPr>
          <w:ilvl w:val="0"/>
          <w:numId w:val="7"/>
        </w:numPr>
        <w:spacing w:before="0" w:after="0"/>
        <w:jc w:val="both"/>
      </w:pPr>
      <w:r>
        <w:rPr>
          <w:rFonts w:ascii="Times New Roman" w:hAnsi="Times New Roman"/>
          <w:b w:val="0"/>
          <w:i w:val="0"/>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14:paraId="3221418B">
      <w:pPr>
        <w:numPr>
          <w:ilvl w:val="0"/>
          <w:numId w:val="7"/>
        </w:numPr>
        <w:spacing w:before="0" w:after="0"/>
        <w:jc w:val="both"/>
      </w:pPr>
      <w:r>
        <w:rPr>
          <w:rFonts w:ascii="Times New Roman" w:hAnsi="Times New Roman"/>
          <w:b w:val="0"/>
          <w:i w:val="0"/>
          <w:color w:val="000000"/>
          <w:sz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5218D1B6">
      <w:pPr>
        <w:numPr>
          <w:ilvl w:val="0"/>
          <w:numId w:val="7"/>
        </w:numPr>
        <w:spacing w:before="0" w:after="0"/>
        <w:jc w:val="both"/>
      </w:pPr>
      <w:r>
        <w:rPr>
          <w:rFonts w:ascii="Times New Roman" w:hAnsi="Times New Roman"/>
          <w:b w:val="0"/>
          <w:i w:val="0"/>
          <w:color w:val="000000"/>
          <w:sz w:val="28"/>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14:paraId="6FD81974">
      <w:pPr>
        <w:numPr>
          <w:ilvl w:val="0"/>
          <w:numId w:val="7"/>
        </w:numPr>
        <w:spacing w:before="0" w:after="0"/>
        <w:jc w:val="both"/>
      </w:pPr>
      <w:r>
        <w:rPr>
          <w:rFonts w:ascii="Times New Roman" w:hAnsi="Times New Roman"/>
          <w:b w:val="0"/>
          <w:i w:val="0"/>
          <w:color w:val="000000"/>
          <w:sz w:val="28"/>
        </w:rPr>
        <w:t>стремление проявлять качества творческой личности.</w:t>
      </w:r>
    </w:p>
    <w:p w14:paraId="122BF455">
      <w:pPr>
        <w:spacing w:before="0" w:after="0"/>
        <w:ind w:left="120"/>
        <w:jc w:val="both"/>
      </w:pPr>
    </w:p>
    <w:p w14:paraId="49184DB6">
      <w:pPr>
        <w:spacing w:before="0" w:after="0"/>
        <w:ind w:firstLine="600"/>
        <w:jc w:val="both"/>
      </w:pPr>
      <w:r>
        <w:rPr>
          <w:rFonts w:ascii="Times New Roman" w:hAnsi="Times New Roman"/>
          <w:b/>
          <w:i/>
          <w:color w:val="000000"/>
          <w:sz w:val="28"/>
        </w:rPr>
        <w:t>Физического воспитания:</w:t>
      </w:r>
    </w:p>
    <w:p w14:paraId="701C7DA8">
      <w:pPr>
        <w:numPr>
          <w:ilvl w:val="0"/>
          <w:numId w:val="8"/>
        </w:numPr>
        <w:spacing w:before="0" w:after="0"/>
        <w:jc w:val="both"/>
      </w:pPr>
      <w:r>
        <w:rPr>
          <w:rFonts w:ascii="Times New Roman" w:hAnsi="Times New Roman"/>
          <w:b w:val="0"/>
          <w:i w:val="0"/>
          <w:color w:val="000000"/>
          <w:sz w:val="28"/>
        </w:rPr>
        <w:t>сформированность здорового и безопасного образа жизни, ответственного отношения к своему здоровью, потребность в физическом совершенствовании;</w:t>
      </w:r>
    </w:p>
    <w:p w14:paraId="715925ED">
      <w:pPr>
        <w:numPr>
          <w:ilvl w:val="0"/>
          <w:numId w:val="8"/>
        </w:numPr>
        <w:spacing w:before="0" w:after="0"/>
        <w:jc w:val="both"/>
      </w:pPr>
      <w:r>
        <w:rPr>
          <w:rFonts w:ascii="Times New Roman" w:hAnsi="Times New Roman"/>
          <w:b w:val="0"/>
          <w:i w:val="0"/>
          <w:color w:val="000000"/>
          <w:sz w:val="28"/>
        </w:rPr>
        <w:t>активное неприятие вредных привычек и иных форм причинения вреда физическому и психическому здоровью.</w:t>
      </w:r>
    </w:p>
    <w:p w14:paraId="3ADF3D6C">
      <w:pPr>
        <w:spacing w:before="0" w:after="0"/>
        <w:ind w:left="120"/>
        <w:jc w:val="both"/>
      </w:pPr>
    </w:p>
    <w:p w14:paraId="024C3A2B">
      <w:pPr>
        <w:spacing w:before="0" w:after="0"/>
        <w:ind w:firstLine="600"/>
        <w:jc w:val="both"/>
      </w:pPr>
      <w:r>
        <w:rPr>
          <w:rFonts w:ascii="Times New Roman" w:hAnsi="Times New Roman"/>
          <w:b/>
          <w:i/>
          <w:color w:val="000000"/>
          <w:sz w:val="28"/>
        </w:rPr>
        <w:t>Трудового воспитания:</w:t>
      </w:r>
    </w:p>
    <w:p w14:paraId="73DE91D8">
      <w:pPr>
        <w:numPr>
          <w:ilvl w:val="0"/>
          <w:numId w:val="9"/>
        </w:numPr>
        <w:spacing w:before="0" w:after="0"/>
        <w:jc w:val="both"/>
      </w:pPr>
      <w:r>
        <w:rPr>
          <w:rFonts w:ascii="Times New Roman" w:hAnsi="Times New Roman"/>
          <w:b w:val="0"/>
          <w:i w:val="0"/>
          <w:color w:val="000000"/>
          <w:sz w:val="28"/>
        </w:rPr>
        <w:t>готовность к труду, осознание ценности мастерства, трудолюбие;</w:t>
      </w:r>
    </w:p>
    <w:p w14:paraId="0F263F2B">
      <w:pPr>
        <w:numPr>
          <w:ilvl w:val="0"/>
          <w:numId w:val="9"/>
        </w:numPr>
        <w:spacing w:before="0" w:after="0"/>
        <w:jc w:val="both"/>
      </w:pPr>
      <w:r>
        <w:rPr>
          <w:rFonts w:ascii="Times New Roman" w:hAnsi="Times New Roman"/>
          <w:b w:val="0"/>
          <w:i w:val="0"/>
          <w:color w:val="000000"/>
          <w:sz w:val="28"/>
        </w:rPr>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14:paraId="49541812">
      <w:pPr>
        <w:numPr>
          <w:ilvl w:val="0"/>
          <w:numId w:val="9"/>
        </w:numPr>
        <w:spacing w:before="0" w:after="0"/>
        <w:jc w:val="both"/>
      </w:pPr>
      <w:r>
        <w:rPr>
          <w:rFonts w:ascii="Times New Roman" w:hAnsi="Times New Roman"/>
          <w:b w:val="0"/>
          <w:i w:val="0"/>
          <w:color w:val="000000"/>
          <w:sz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14:paraId="645A813B">
      <w:pPr>
        <w:numPr>
          <w:ilvl w:val="0"/>
          <w:numId w:val="9"/>
        </w:numPr>
        <w:spacing w:before="0" w:after="0"/>
        <w:jc w:val="both"/>
      </w:pPr>
      <w:r>
        <w:rPr>
          <w:rFonts w:ascii="Times New Roman" w:hAnsi="Times New Roman"/>
          <w:b w:val="0"/>
          <w:i w:val="0"/>
          <w:color w:val="000000"/>
          <w:sz w:val="28"/>
        </w:rPr>
        <w:t>готовность и способность к образованию и самообразованию на протяжении жизни.</w:t>
      </w:r>
    </w:p>
    <w:p w14:paraId="66DEA4BE">
      <w:pPr>
        <w:spacing w:before="0" w:after="0"/>
        <w:ind w:left="120"/>
        <w:jc w:val="both"/>
      </w:pPr>
    </w:p>
    <w:p w14:paraId="5A6D8BE0">
      <w:pPr>
        <w:spacing w:before="0" w:after="0"/>
        <w:ind w:firstLine="600"/>
        <w:jc w:val="both"/>
      </w:pPr>
      <w:r>
        <w:rPr>
          <w:rFonts w:ascii="Times New Roman" w:hAnsi="Times New Roman"/>
          <w:b/>
          <w:i/>
          <w:color w:val="000000"/>
          <w:sz w:val="28"/>
        </w:rPr>
        <w:t>Экологического воспитания:</w:t>
      </w:r>
    </w:p>
    <w:p w14:paraId="7CA619A3">
      <w:pPr>
        <w:numPr>
          <w:ilvl w:val="0"/>
          <w:numId w:val="10"/>
        </w:numPr>
        <w:spacing w:before="0" w:after="0"/>
        <w:jc w:val="both"/>
      </w:pPr>
      <w:r>
        <w:rPr>
          <w:rFonts w:ascii="Times New Roman" w:hAnsi="Times New Roman"/>
          <w:b w:val="0"/>
          <w:i w:val="0"/>
          <w:color w:val="000000"/>
          <w:sz w:val="28"/>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17FBDC2A">
      <w:pPr>
        <w:numPr>
          <w:ilvl w:val="0"/>
          <w:numId w:val="10"/>
        </w:numPr>
        <w:spacing w:before="0" w:after="0"/>
        <w:jc w:val="both"/>
      </w:pPr>
      <w:r>
        <w:rPr>
          <w:rFonts w:ascii="Times New Roman" w:hAnsi="Times New Roman"/>
          <w:b w:val="0"/>
          <w:i w:val="0"/>
          <w:color w:val="000000"/>
          <w:sz w:val="28"/>
        </w:rPr>
        <w:t>планирование и осуществление действий в окружающей среде на основе знания целей устойчивого развития человечества;</w:t>
      </w:r>
    </w:p>
    <w:p w14:paraId="7DC64000">
      <w:pPr>
        <w:numPr>
          <w:ilvl w:val="0"/>
          <w:numId w:val="10"/>
        </w:numPr>
        <w:spacing w:before="0" w:after="0"/>
        <w:jc w:val="both"/>
      </w:pPr>
      <w:r>
        <w:rPr>
          <w:rFonts w:ascii="Times New Roman" w:hAnsi="Times New Roman"/>
          <w:b w:val="0"/>
          <w:i w:val="0"/>
          <w:color w:val="000000"/>
          <w:sz w:val="28"/>
        </w:rPr>
        <w:t>активное неприятие действий, приносящих вред окружающей среде;</w:t>
      </w:r>
    </w:p>
    <w:p w14:paraId="1BCACC0A">
      <w:pPr>
        <w:numPr>
          <w:ilvl w:val="0"/>
          <w:numId w:val="10"/>
        </w:numPr>
        <w:spacing w:before="0" w:after="0"/>
        <w:jc w:val="both"/>
      </w:pPr>
      <w:r>
        <w:rPr>
          <w:rFonts w:ascii="Times New Roman" w:hAnsi="Times New Roman"/>
          <w:b w:val="0"/>
          <w:i w:val="0"/>
          <w:color w:val="000000"/>
          <w:sz w:val="28"/>
        </w:rPr>
        <w:t>умение прогнозировать неблагоприятные экологические последствия предпринимаемых действий, предотвращать их;</w:t>
      </w:r>
    </w:p>
    <w:p w14:paraId="7CDDC5F9">
      <w:pPr>
        <w:numPr>
          <w:ilvl w:val="0"/>
          <w:numId w:val="10"/>
        </w:numPr>
        <w:spacing w:before="0" w:after="0"/>
        <w:jc w:val="both"/>
      </w:pPr>
      <w:r>
        <w:rPr>
          <w:rFonts w:ascii="Times New Roman" w:hAnsi="Times New Roman"/>
          <w:b w:val="0"/>
          <w:i w:val="0"/>
          <w:color w:val="000000"/>
          <w:sz w:val="28"/>
        </w:rPr>
        <w:t>расширение опыта деятельности экологической направленности.</w:t>
      </w:r>
    </w:p>
    <w:p w14:paraId="3F27173D">
      <w:pPr>
        <w:spacing w:before="0" w:after="0"/>
        <w:ind w:left="120"/>
        <w:jc w:val="both"/>
      </w:pPr>
    </w:p>
    <w:p w14:paraId="7D37382F">
      <w:pPr>
        <w:spacing w:before="0" w:after="0"/>
        <w:ind w:firstLine="600"/>
        <w:jc w:val="both"/>
      </w:pPr>
      <w:r>
        <w:rPr>
          <w:rFonts w:ascii="Times New Roman" w:hAnsi="Times New Roman"/>
          <w:b/>
          <w:i/>
          <w:color w:val="000000"/>
          <w:sz w:val="28"/>
        </w:rPr>
        <w:t>Ценности научного познания:</w:t>
      </w:r>
    </w:p>
    <w:p w14:paraId="71B57816">
      <w:pPr>
        <w:numPr>
          <w:ilvl w:val="0"/>
          <w:numId w:val="11"/>
        </w:numPr>
        <w:spacing w:before="0" w:after="0"/>
        <w:jc w:val="both"/>
      </w:pPr>
      <w:r>
        <w:rPr>
          <w:rFonts w:ascii="Times New Roman" w:hAnsi="Times New Roman"/>
          <w:b w:val="0"/>
          <w:i w:val="0"/>
          <w:color w:val="000000"/>
          <w:sz w:val="28"/>
        </w:rPr>
        <w:t>сформированность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14:paraId="22384739">
      <w:pPr>
        <w:numPr>
          <w:ilvl w:val="0"/>
          <w:numId w:val="11"/>
        </w:numPr>
        <w:spacing w:before="0" w:after="0"/>
        <w:jc w:val="both"/>
      </w:pPr>
      <w:r>
        <w:rPr>
          <w:rFonts w:ascii="Times New Roman" w:hAnsi="Times New Roman"/>
          <w:b w:val="0"/>
          <w:i w:val="0"/>
          <w:color w:val="000000"/>
          <w:sz w:val="28"/>
        </w:rPr>
        <w:t>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14:paraId="71ABEC82">
      <w:pPr>
        <w:numPr>
          <w:ilvl w:val="0"/>
          <w:numId w:val="11"/>
        </w:numPr>
        <w:spacing w:before="0" w:after="0"/>
        <w:jc w:val="both"/>
      </w:pPr>
      <w:r>
        <w:rPr>
          <w:rFonts w:ascii="Times New Roman" w:hAnsi="Times New Roman"/>
          <w:b w:val="0"/>
          <w:i w:val="0"/>
          <w:color w:val="000000"/>
          <w:sz w:val="28"/>
        </w:rPr>
        <w:t xml:space="preserve">осознание ценности научной деятельности, готовность осуществлять проектную и исследовательскую деятельность индивидуально и в группе; </w:t>
      </w:r>
    </w:p>
    <w:p w14:paraId="2101AB4B">
      <w:pPr>
        <w:numPr>
          <w:ilvl w:val="0"/>
          <w:numId w:val="11"/>
        </w:numPr>
        <w:spacing w:before="0" w:after="0"/>
        <w:jc w:val="both"/>
      </w:pPr>
      <w:r>
        <w:rPr>
          <w:rFonts w:ascii="Times New Roman" w:hAnsi="Times New Roman"/>
          <w:b w:val="0"/>
          <w:i w:val="0"/>
          <w:color w:val="000000"/>
          <w:sz w:val="28"/>
        </w:rPr>
        <w:t>мотивация к познанию и творчеству, обучению и самообучению на протяжении всей жизни, интерес к изучению социальных и гуманитарных дисциплин.</w:t>
      </w:r>
    </w:p>
    <w:p w14:paraId="538CD164">
      <w:pPr>
        <w:spacing w:before="0" w:after="0"/>
        <w:ind w:left="120"/>
        <w:jc w:val="both"/>
      </w:pPr>
    </w:p>
    <w:p w14:paraId="13112136">
      <w:pPr>
        <w:spacing w:before="0" w:after="0"/>
        <w:ind w:firstLine="600"/>
        <w:jc w:val="both"/>
      </w:pPr>
      <w:r>
        <w:rPr>
          <w:rFonts w:ascii="Times New Roman" w:hAnsi="Times New Roman"/>
          <w:b w:val="0"/>
          <w:i w:val="0"/>
          <w:color w:val="000000"/>
          <w:sz w:val="28"/>
        </w:rPr>
        <w:t>В процессе достижения личностных результатов освоения обучающимися программы среднего общего образования (на базовом уровне) у них совершенствуется эмоциональный интеллект, предполагающий сформированность:</w:t>
      </w:r>
    </w:p>
    <w:p w14:paraId="15BA6806">
      <w:pPr>
        <w:numPr>
          <w:ilvl w:val="0"/>
          <w:numId w:val="12"/>
        </w:numPr>
        <w:spacing w:before="0" w:after="0"/>
        <w:jc w:val="both"/>
      </w:pPr>
      <w:r>
        <w:rPr>
          <w:rFonts w:ascii="Times New Roman" w:hAnsi="Times New Roman"/>
          <w:b w:val="0"/>
          <w:i w:val="0"/>
          <w:color w:val="000000"/>
          <w:sz w:val="28"/>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14:paraId="51C1EE6A">
      <w:pPr>
        <w:numPr>
          <w:ilvl w:val="0"/>
          <w:numId w:val="12"/>
        </w:numPr>
        <w:spacing w:before="0" w:after="0"/>
        <w:jc w:val="both"/>
      </w:pPr>
      <w:r>
        <w:rPr>
          <w:rFonts w:ascii="Times New Roman" w:hAnsi="Times New Roman"/>
          <w:b w:val="0"/>
          <w:i w:val="0"/>
          <w:color w:val="000000"/>
          <w:sz w:val="28"/>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14:paraId="7505D38F">
      <w:pPr>
        <w:numPr>
          <w:ilvl w:val="0"/>
          <w:numId w:val="12"/>
        </w:numPr>
        <w:spacing w:before="0" w:after="0"/>
        <w:jc w:val="both"/>
      </w:pPr>
      <w:r>
        <w:rPr>
          <w:rFonts w:ascii="Times New Roman" w:hAnsi="Times New Roman"/>
          <w:b w:val="0"/>
          <w:i w:val="0"/>
          <w:color w:val="000000"/>
          <w:sz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36AC8E76">
      <w:pPr>
        <w:numPr>
          <w:ilvl w:val="0"/>
          <w:numId w:val="12"/>
        </w:numPr>
        <w:spacing w:before="0" w:after="0"/>
        <w:jc w:val="both"/>
      </w:pPr>
      <w:r>
        <w:rPr>
          <w:rFonts w:ascii="Times New Roman" w:hAnsi="Times New Roman"/>
          <w:b w:val="0"/>
          <w:i w:val="0"/>
          <w:color w:val="000000"/>
          <w:sz w:val="28"/>
        </w:rPr>
        <w:t>готовность и способность овладевать новыми социальными практиками, осваивать типичные социальные роли;</w:t>
      </w:r>
    </w:p>
    <w:p w14:paraId="6B6F3BD1">
      <w:pPr>
        <w:numPr>
          <w:ilvl w:val="0"/>
          <w:numId w:val="12"/>
        </w:numPr>
        <w:spacing w:before="0" w:after="0"/>
        <w:jc w:val="both"/>
      </w:pPr>
      <w:r>
        <w:rPr>
          <w:rFonts w:ascii="Times New Roman" w:hAnsi="Times New Roman"/>
          <w:b w:val="0"/>
          <w:i w:val="0"/>
          <w:color w:val="000000"/>
          <w:sz w:val="28"/>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3CA9B4B6">
      <w:pPr>
        <w:numPr>
          <w:ilvl w:val="0"/>
          <w:numId w:val="12"/>
        </w:numPr>
        <w:spacing w:before="0" w:after="0"/>
        <w:jc w:val="both"/>
      </w:pPr>
      <w:r>
        <w:rPr>
          <w:rFonts w:ascii="Times New Roman" w:hAnsi="Times New Roman"/>
          <w:b w:val="0"/>
          <w:i w:val="0"/>
          <w:color w:val="000000"/>
          <w:sz w:val="28"/>
        </w:rPr>
        <w:t>социальных навыков, включающих способность выстраивать отношения с другими людьми, заботиться, проявлять интерес и разрешать конфликты.</w:t>
      </w:r>
    </w:p>
    <w:p w14:paraId="4297D5E7">
      <w:pPr>
        <w:spacing w:before="0" w:after="0"/>
        <w:ind w:left="120"/>
        <w:jc w:val="left"/>
      </w:pPr>
    </w:p>
    <w:p w14:paraId="49DF3343">
      <w:pPr>
        <w:spacing w:before="0" w:after="0"/>
        <w:ind w:left="120"/>
        <w:jc w:val="left"/>
      </w:pPr>
      <w:r>
        <w:rPr>
          <w:rFonts w:ascii="Times New Roman" w:hAnsi="Times New Roman"/>
          <w:b/>
          <w:i w:val="0"/>
          <w:color w:val="000000"/>
          <w:sz w:val="28"/>
        </w:rPr>
        <w:t>МЕТАПРЕДМЕТНЫЕ РЕЗУЛЬТАТЫ</w:t>
      </w:r>
    </w:p>
    <w:p w14:paraId="609DE779">
      <w:pPr>
        <w:spacing w:before="0" w:after="0"/>
        <w:ind w:left="120"/>
        <w:jc w:val="left"/>
      </w:pPr>
    </w:p>
    <w:p w14:paraId="51D7C2BF">
      <w:pPr>
        <w:spacing w:before="0" w:after="0"/>
        <w:ind w:firstLine="600"/>
        <w:jc w:val="both"/>
      </w:pPr>
      <w:r>
        <w:rPr>
          <w:rFonts w:ascii="Times New Roman" w:hAnsi="Times New Roman"/>
          <w:b w:val="0"/>
          <w:i w:val="0"/>
          <w:color w:val="000000"/>
          <w:sz w:val="28"/>
        </w:rPr>
        <w:t>Метапредметные результаты освоения программы среднего общего образования по предмету «Обществознание» (базовый уровень) должны отражать:</w:t>
      </w:r>
    </w:p>
    <w:p w14:paraId="0B6153F6">
      <w:pPr>
        <w:numPr>
          <w:ilvl w:val="0"/>
          <w:numId w:val="13"/>
        </w:numPr>
        <w:spacing w:before="0" w:after="0"/>
        <w:jc w:val="both"/>
      </w:pPr>
      <w:r>
        <w:rPr>
          <w:rFonts w:ascii="Times New Roman" w:hAnsi="Times New Roman"/>
          <w:b/>
          <w:i w:val="0"/>
          <w:color w:val="000000"/>
          <w:sz w:val="28"/>
        </w:rPr>
        <w:t>Овладение универсальными учебными познавательными действиями</w:t>
      </w:r>
    </w:p>
    <w:p w14:paraId="2B6897BE">
      <w:pPr>
        <w:spacing w:before="0" w:after="0"/>
        <w:ind w:firstLine="600"/>
        <w:jc w:val="both"/>
      </w:pPr>
      <w:r>
        <w:rPr>
          <w:rFonts w:ascii="Times New Roman" w:hAnsi="Times New Roman"/>
          <w:b w:val="0"/>
          <w:i/>
          <w:color w:val="000000"/>
          <w:sz w:val="28"/>
        </w:rPr>
        <w:t>Базовые логические действия:</w:t>
      </w:r>
    </w:p>
    <w:p w14:paraId="5F592DCE">
      <w:pPr>
        <w:numPr>
          <w:ilvl w:val="0"/>
          <w:numId w:val="14"/>
        </w:numPr>
        <w:spacing w:before="0" w:after="0"/>
        <w:jc w:val="both"/>
      </w:pPr>
      <w:r>
        <w:rPr>
          <w:rFonts w:ascii="Times New Roman" w:hAnsi="Times New Roman"/>
          <w:b w:val="0"/>
          <w:i w:val="0"/>
          <w:color w:val="000000"/>
          <w:sz w:val="28"/>
        </w:rPr>
        <w:t>самостоятельно формулировать и актуализировать социальную проблему, рассматривать ее всесторонне;</w:t>
      </w:r>
    </w:p>
    <w:p w14:paraId="4ECDDC85">
      <w:pPr>
        <w:numPr>
          <w:ilvl w:val="0"/>
          <w:numId w:val="14"/>
        </w:numPr>
        <w:spacing w:before="0" w:after="0"/>
        <w:jc w:val="both"/>
      </w:pPr>
      <w:r>
        <w:rPr>
          <w:rFonts w:ascii="Times New Roman" w:hAnsi="Times New Roman"/>
          <w:b w:val="0"/>
          <w:i w:val="0"/>
          <w:color w:val="000000"/>
          <w:sz w:val="28"/>
        </w:rPr>
        <w:t>устанавливать существенный признак или основания для сравнения, классификации и обобщения социальных объектов, явлений и процессов;</w:t>
      </w:r>
    </w:p>
    <w:p w14:paraId="7D67BFC7">
      <w:pPr>
        <w:numPr>
          <w:ilvl w:val="0"/>
          <w:numId w:val="14"/>
        </w:numPr>
        <w:spacing w:before="0" w:after="0"/>
        <w:jc w:val="both"/>
      </w:pPr>
      <w:r>
        <w:rPr>
          <w:rFonts w:ascii="Times New Roman" w:hAnsi="Times New Roman"/>
          <w:b w:val="0"/>
          <w:i w:val="0"/>
          <w:color w:val="000000"/>
          <w:sz w:val="28"/>
        </w:rPr>
        <w:t>определять цели познавательной деятельности, задавать параметры и критерии их достижения;</w:t>
      </w:r>
    </w:p>
    <w:p w14:paraId="7C5B557A">
      <w:pPr>
        <w:numPr>
          <w:ilvl w:val="0"/>
          <w:numId w:val="14"/>
        </w:numPr>
        <w:spacing w:before="0" w:after="0"/>
        <w:jc w:val="both"/>
      </w:pPr>
      <w:r>
        <w:rPr>
          <w:rFonts w:ascii="Times New Roman" w:hAnsi="Times New Roman"/>
          <w:b w:val="0"/>
          <w:i w:val="0"/>
          <w:color w:val="000000"/>
          <w:sz w:val="28"/>
        </w:rPr>
        <w:t>выявлять закономерности и противоречия в рассматриваемых социальных явлениях и процессах;</w:t>
      </w:r>
    </w:p>
    <w:p w14:paraId="33EEDE4D">
      <w:pPr>
        <w:numPr>
          <w:ilvl w:val="0"/>
          <w:numId w:val="14"/>
        </w:numPr>
        <w:spacing w:before="0" w:after="0"/>
        <w:jc w:val="both"/>
      </w:pPr>
      <w:r>
        <w:rPr>
          <w:rFonts w:ascii="Times New Roman" w:hAnsi="Times New Roman"/>
          <w:b w:val="0"/>
          <w:i w:val="0"/>
          <w:color w:val="000000"/>
          <w:sz w:val="28"/>
        </w:rPr>
        <w:t>вносить коррективы в деятельность (с учетом разных видов деятельности), оценивать соответствие результатов целям, оценивать риски последствий деятельности;</w:t>
      </w:r>
    </w:p>
    <w:p w14:paraId="3C1810A5">
      <w:pPr>
        <w:numPr>
          <w:ilvl w:val="0"/>
          <w:numId w:val="14"/>
        </w:numPr>
        <w:spacing w:before="0" w:after="0"/>
        <w:jc w:val="both"/>
      </w:pPr>
      <w:r>
        <w:rPr>
          <w:rFonts w:ascii="Times New Roman" w:hAnsi="Times New Roman"/>
          <w:b w:val="0"/>
          <w:i w:val="0"/>
          <w:color w:val="000000"/>
          <w:sz w:val="28"/>
        </w:rPr>
        <w:t>координировать и выполнять работу в условиях реального, виртуального и комбинированного взаимодействия;</w:t>
      </w:r>
    </w:p>
    <w:p w14:paraId="1B0E67CC">
      <w:pPr>
        <w:numPr>
          <w:ilvl w:val="0"/>
          <w:numId w:val="14"/>
        </w:numPr>
        <w:spacing w:before="0" w:after="0"/>
        <w:jc w:val="both"/>
      </w:pPr>
      <w:r>
        <w:rPr>
          <w:rFonts w:ascii="Times New Roman" w:hAnsi="Times New Roman"/>
          <w:b w:val="0"/>
          <w:i w:val="0"/>
          <w:color w:val="000000"/>
          <w:sz w:val="28"/>
        </w:rPr>
        <w:t>развивать креативное мышление при решении жизненных проблем, в том числе учебно-познавательных.</w:t>
      </w:r>
    </w:p>
    <w:p w14:paraId="3B566A17">
      <w:pPr>
        <w:spacing w:before="0" w:after="0"/>
        <w:ind w:firstLine="600"/>
        <w:jc w:val="both"/>
      </w:pPr>
      <w:r>
        <w:rPr>
          <w:rFonts w:ascii="Times New Roman" w:hAnsi="Times New Roman"/>
          <w:b w:val="0"/>
          <w:i/>
          <w:color w:val="000000"/>
          <w:sz w:val="28"/>
        </w:rPr>
        <w:t>Базовые исследовательские действия:</w:t>
      </w:r>
    </w:p>
    <w:p w14:paraId="3EC76A8D">
      <w:pPr>
        <w:numPr>
          <w:ilvl w:val="0"/>
          <w:numId w:val="15"/>
        </w:numPr>
        <w:spacing w:before="0" w:after="0"/>
        <w:jc w:val="both"/>
      </w:pPr>
      <w:r>
        <w:rPr>
          <w:rFonts w:ascii="Times New Roman" w:hAnsi="Times New Roman"/>
          <w:b w:val="0"/>
          <w:i w:val="0"/>
          <w:color w:val="000000"/>
          <w:sz w:val="28"/>
        </w:rPr>
        <w:t>развивать навыки учебно-исследовательской и проектной деятельности, навыки разрешения проблем;</w:t>
      </w:r>
    </w:p>
    <w:p w14:paraId="218EC714">
      <w:pPr>
        <w:numPr>
          <w:ilvl w:val="0"/>
          <w:numId w:val="15"/>
        </w:numPr>
        <w:spacing w:before="0" w:after="0"/>
        <w:jc w:val="both"/>
      </w:pPr>
      <w:r>
        <w:rPr>
          <w:rFonts w:ascii="Times New Roman" w:hAnsi="Times New Roman"/>
          <w:b w:val="0"/>
          <w:i w:val="0"/>
          <w:color w:val="000000"/>
          <w:sz w:val="28"/>
        </w:rPr>
        <w:t>проявлять способность и готовность к самостоятельному поиску методов решения практических задач, применению различных методов социального познания;</w:t>
      </w:r>
    </w:p>
    <w:p w14:paraId="3DBE4EE4">
      <w:pPr>
        <w:numPr>
          <w:ilvl w:val="0"/>
          <w:numId w:val="15"/>
        </w:numPr>
        <w:spacing w:before="0" w:after="0"/>
        <w:jc w:val="both"/>
      </w:pPr>
      <w:r>
        <w:rPr>
          <w:rFonts w:ascii="Times New Roman" w:hAnsi="Times New Roman"/>
          <w:b w:val="0"/>
          <w:i w:val="0"/>
          <w:color w:val="000000"/>
          <w:sz w:val="28"/>
        </w:rPr>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14:paraId="464F6CFD">
      <w:pPr>
        <w:numPr>
          <w:ilvl w:val="0"/>
          <w:numId w:val="15"/>
        </w:numPr>
        <w:spacing w:before="0" w:after="0"/>
        <w:jc w:val="both"/>
      </w:pPr>
      <w:r>
        <w:rPr>
          <w:rFonts w:ascii="Times New Roman" w:hAnsi="Times New Roman"/>
          <w:b w:val="0"/>
          <w:i w:val="0"/>
          <w:color w:val="000000"/>
          <w:sz w:val="28"/>
        </w:rPr>
        <w:t>формировать научный тип мышления, применять научную терминологию, ключевые понятия и методы социальных наук;</w:t>
      </w:r>
    </w:p>
    <w:p w14:paraId="591C5078">
      <w:pPr>
        <w:numPr>
          <w:ilvl w:val="0"/>
          <w:numId w:val="15"/>
        </w:numPr>
        <w:spacing w:before="0" w:after="0"/>
        <w:jc w:val="both"/>
      </w:pPr>
      <w:r>
        <w:rPr>
          <w:rFonts w:ascii="Times New Roman" w:hAnsi="Times New Roman"/>
          <w:b w:val="0"/>
          <w:i w:val="0"/>
          <w:color w:val="000000"/>
          <w:sz w:val="28"/>
        </w:rPr>
        <w:t>ставить и формулировать собственные задачи в образовательной деятельности и жизненных ситуациях;</w:t>
      </w:r>
    </w:p>
    <w:p w14:paraId="4A563860">
      <w:pPr>
        <w:numPr>
          <w:ilvl w:val="0"/>
          <w:numId w:val="15"/>
        </w:numPr>
        <w:spacing w:before="0" w:after="0"/>
        <w:jc w:val="both"/>
      </w:pPr>
      <w:r>
        <w:rPr>
          <w:rFonts w:ascii="Times New Roman" w:hAnsi="Times New Roman"/>
          <w:b w:val="0"/>
          <w:i w:val="0"/>
          <w:color w:val="000000"/>
          <w:sz w:val="28"/>
        </w:rPr>
        <w:t>выявлять причинно-следственные связи социальных явлений и процессов и 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w:t>
      </w:r>
    </w:p>
    <w:p w14:paraId="505EE0CB">
      <w:pPr>
        <w:numPr>
          <w:ilvl w:val="0"/>
          <w:numId w:val="15"/>
        </w:numPr>
        <w:spacing w:before="0" w:after="0"/>
        <w:jc w:val="both"/>
      </w:pPr>
      <w:r>
        <w:rPr>
          <w:rFonts w:ascii="Times New Roman" w:hAnsi="Times New Roman"/>
          <w:b w:val="0"/>
          <w:i w:val="0"/>
          <w:color w:val="000000"/>
          <w:sz w:val="28"/>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14:paraId="27D9BE3C">
      <w:pPr>
        <w:numPr>
          <w:ilvl w:val="0"/>
          <w:numId w:val="15"/>
        </w:numPr>
        <w:spacing w:before="0" w:after="0"/>
        <w:jc w:val="both"/>
      </w:pPr>
      <w:r>
        <w:rPr>
          <w:rFonts w:ascii="Times New Roman" w:hAnsi="Times New Roman"/>
          <w:b w:val="0"/>
          <w:i w:val="0"/>
          <w:color w:val="000000"/>
          <w:sz w:val="28"/>
        </w:rPr>
        <w:t>давать оценку новым ситуациям, возникающим в процессе познания социальных объектов, в социальных отношениях; оценивать приобретенный опыт;</w:t>
      </w:r>
    </w:p>
    <w:p w14:paraId="2871D39F">
      <w:pPr>
        <w:numPr>
          <w:ilvl w:val="0"/>
          <w:numId w:val="15"/>
        </w:numPr>
        <w:spacing w:before="0" w:after="0"/>
        <w:jc w:val="both"/>
      </w:pPr>
      <w:r>
        <w:rPr>
          <w:rFonts w:ascii="Times New Roman" w:hAnsi="Times New Roman"/>
          <w:b w:val="0"/>
          <w:i w:val="0"/>
          <w:color w:val="000000"/>
          <w:sz w:val="28"/>
        </w:rPr>
        <w:t>уметь переносить знания об общественных объектах, явлениях и процессах в познавательную и практическую области жизнедеятельности;</w:t>
      </w:r>
    </w:p>
    <w:p w14:paraId="35A55366">
      <w:pPr>
        <w:numPr>
          <w:ilvl w:val="0"/>
          <w:numId w:val="15"/>
        </w:numPr>
        <w:spacing w:before="0" w:after="0"/>
        <w:jc w:val="both"/>
      </w:pPr>
      <w:r>
        <w:rPr>
          <w:rFonts w:ascii="Times New Roman" w:hAnsi="Times New Roman"/>
          <w:b w:val="0"/>
          <w:i w:val="0"/>
          <w:color w:val="000000"/>
          <w:sz w:val="28"/>
        </w:rPr>
        <w:t>уметь интегрировать знания из разных предметных областей;</w:t>
      </w:r>
    </w:p>
    <w:p w14:paraId="52D919A2">
      <w:pPr>
        <w:numPr>
          <w:ilvl w:val="0"/>
          <w:numId w:val="15"/>
        </w:numPr>
        <w:spacing w:before="0" w:after="0"/>
        <w:jc w:val="both"/>
      </w:pPr>
      <w:r>
        <w:rPr>
          <w:rFonts w:ascii="Times New Roman" w:hAnsi="Times New Roman"/>
          <w:b w:val="0"/>
          <w:i w:val="0"/>
          <w:color w:val="000000"/>
          <w:sz w:val="28"/>
        </w:rPr>
        <w:t>выдвигать новые идеи, предлагать оригинальные подходы и решения;</w:t>
      </w:r>
    </w:p>
    <w:p w14:paraId="5D4A01B6">
      <w:pPr>
        <w:numPr>
          <w:ilvl w:val="0"/>
          <w:numId w:val="15"/>
        </w:numPr>
        <w:spacing w:before="0" w:after="0"/>
        <w:jc w:val="both"/>
      </w:pPr>
      <w:r>
        <w:rPr>
          <w:rFonts w:ascii="Times New Roman" w:hAnsi="Times New Roman"/>
          <w:b w:val="0"/>
          <w:i w:val="0"/>
          <w:color w:val="000000"/>
          <w:sz w:val="28"/>
        </w:rPr>
        <w:t>ставить проблемы и задачи, допускающие альтернативные решения.</w:t>
      </w:r>
    </w:p>
    <w:p w14:paraId="148ABA8B">
      <w:pPr>
        <w:spacing w:before="0" w:after="0"/>
        <w:ind w:firstLine="600"/>
        <w:jc w:val="both"/>
      </w:pPr>
      <w:r>
        <w:rPr>
          <w:rFonts w:ascii="Times New Roman" w:hAnsi="Times New Roman"/>
          <w:b w:val="0"/>
          <w:i/>
          <w:color w:val="000000"/>
          <w:sz w:val="28"/>
        </w:rPr>
        <w:t>Работа с информацией:</w:t>
      </w:r>
    </w:p>
    <w:p w14:paraId="6A2163E7">
      <w:pPr>
        <w:numPr>
          <w:ilvl w:val="0"/>
          <w:numId w:val="16"/>
        </w:numPr>
        <w:spacing w:before="0" w:after="0"/>
        <w:jc w:val="both"/>
      </w:pPr>
      <w:r>
        <w:rPr>
          <w:rFonts w:ascii="Times New Roman" w:hAnsi="Times New Roman"/>
          <w:b w:val="0"/>
          <w:i w:val="0"/>
          <w:color w:val="000000"/>
          <w:sz w:val="28"/>
        </w:rPr>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64FEA931">
      <w:pPr>
        <w:numPr>
          <w:ilvl w:val="0"/>
          <w:numId w:val="16"/>
        </w:numPr>
        <w:spacing w:before="0" w:after="0"/>
        <w:jc w:val="both"/>
      </w:pPr>
      <w:r>
        <w:rPr>
          <w:rFonts w:ascii="Times New Roman" w:hAnsi="Times New Roman"/>
          <w:b w:val="0"/>
          <w:i w:val="0"/>
          <w:color w:val="000000"/>
          <w:sz w:val="28"/>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22F55CB6">
      <w:pPr>
        <w:numPr>
          <w:ilvl w:val="0"/>
          <w:numId w:val="16"/>
        </w:numPr>
        <w:spacing w:before="0" w:after="0"/>
        <w:jc w:val="both"/>
      </w:pPr>
      <w:r>
        <w:rPr>
          <w:rFonts w:ascii="Times New Roman" w:hAnsi="Times New Roman"/>
          <w:b w:val="0"/>
          <w:i w:val="0"/>
          <w:color w:val="000000"/>
          <w:sz w:val="28"/>
        </w:rPr>
        <w:t>оценивать достоверность, легитимность информации различных видов и форм представления (в том числе полученной из интернет-источников), ее соответствие правовым и морально-этическим нормам;</w:t>
      </w:r>
    </w:p>
    <w:p w14:paraId="1D712D62">
      <w:pPr>
        <w:numPr>
          <w:ilvl w:val="0"/>
          <w:numId w:val="16"/>
        </w:numPr>
        <w:spacing w:before="0" w:after="0"/>
        <w:jc w:val="both"/>
      </w:pPr>
      <w:r>
        <w:rPr>
          <w:rFonts w:ascii="Times New Roman" w:hAnsi="Times New Roman"/>
          <w:b w:val="0"/>
          <w:i w:val="0"/>
          <w:color w:val="000000"/>
          <w:sz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26AC509D">
      <w:pPr>
        <w:numPr>
          <w:ilvl w:val="0"/>
          <w:numId w:val="16"/>
        </w:numPr>
        <w:spacing w:before="0" w:after="0"/>
        <w:jc w:val="both"/>
      </w:pPr>
      <w:r>
        <w:rPr>
          <w:rFonts w:ascii="Times New Roman" w:hAnsi="Times New Roman"/>
          <w:b w:val="0"/>
          <w:i w:val="0"/>
          <w:color w:val="000000"/>
          <w:sz w:val="28"/>
        </w:rPr>
        <w:t>владеть навыками распознавания и защиты информации, информационной безопасности личности.</w:t>
      </w:r>
    </w:p>
    <w:p w14:paraId="4B4A13D1">
      <w:pPr>
        <w:numPr>
          <w:ilvl w:val="0"/>
          <w:numId w:val="17"/>
        </w:numPr>
        <w:spacing w:before="0" w:after="0"/>
        <w:jc w:val="both"/>
      </w:pPr>
      <w:r>
        <w:rPr>
          <w:rFonts w:ascii="Times New Roman" w:hAnsi="Times New Roman"/>
          <w:b/>
          <w:i w:val="0"/>
          <w:color w:val="000000"/>
          <w:sz w:val="28"/>
        </w:rPr>
        <w:t>Овладение универсальными коммуникативными действиями</w:t>
      </w:r>
    </w:p>
    <w:p w14:paraId="58B0710D">
      <w:pPr>
        <w:spacing w:before="0" w:after="0"/>
        <w:ind w:firstLine="600"/>
        <w:jc w:val="both"/>
      </w:pPr>
      <w:r>
        <w:rPr>
          <w:rFonts w:ascii="Times New Roman" w:hAnsi="Times New Roman"/>
          <w:b w:val="0"/>
          <w:i/>
          <w:color w:val="000000"/>
          <w:sz w:val="28"/>
        </w:rPr>
        <w:t>Общение:</w:t>
      </w:r>
    </w:p>
    <w:p w14:paraId="551EAB02">
      <w:pPr>
        <w:numPr>
          <w:ilvl w:val="0"/>
          <w:numId w:val="18"/>
        </w:numPr>
        <w:spacing w:before="0" w:after="0"/>
        <w:jc w:val="both"/>
      </w:pPr>
      <w:r>
        <w:rPr>
          <w:rFonts w:ascii="Times New Roman" w:hAnsi="Times New Roman"/>
          <w:b w:val="0"/>
          <w:i w:val="0"/>
          <w:color w:val="000000"/>
          <w:sz w:val="28"/>
        </w:rPr>
        <w:t>осуществлять коммуникации во всех сферах жизни;</w:t>
      </w:r>
    </w:p>
    <w:p w14:paraId="0B65B914">
      <w:pPr>
        <w:numPr>
          <w:ilvl w:val="0"/>
          <w:numId w:val="18"/>
        </w:numPr>
        <w:spacing w:before="0" w:after="0"/>
        <w:jc w:val="both"/>
      </w:pPr>
      <w:r>
        <w:rPr>
          <w:rFonts w:ascii="Times New Roman" w:hAnsi="Times New Roman"/>
          <w:b w:val="0"/>
          <w:i w:val="0"/>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5C6E2450">
      <w:pPr>
        <w:numPr>
          <w:ilvl w:val="0"/>
          <w:numId w:val="18"/>
        </w:numPr>
        <w:spacing w:before="0" w:after="0"/>
        <w:jc w:val="both"/>
      </w:pPr>
      <w:r>
        <w:rPr>
          <w:rFonts w:ascii="Times New Roman" w:hAnsi="Times New Roman"/>
          <w:b w:val="0"/>
          <w:i w:val="0"/>
          <w:color w:val="000000"/>
          <w:sz w:val="28"/>
        </w:rPr>
        <w:t>владеть различными способами общения и взаимодействия; аргументированно вести диалог, уметь смягчать конфликтные ситуации;</w:t>
      </w:r>
    </w:p>
    <w:p w14:paraId="14FFAE7D">
      <w:pPr>
        <w:numPr>
          <w:ilvl w:val="0"/>
          <w:numId w:val="18"/>
        </w:numPr>
        <w:spacing w:before="0" w:after="0"/>
        <w:jc w:val="both"/>
      </w:pPr>
      <w:r>
        <w:rPr>
          <w:rFonts w:ascii="Times New Roman" w:hAnsi="Times New Roman"/>
          <w:b w:val="0"/>
          <w:i w:val="0"/>
          <w:color w:val="000000"/>
          <w:sz w:val="28"/>
        </w:rPr>
        <w:t>развернуто и логично излагать свою точку зрения с использованием языковых средств.</w:t>
      </w:r>
    </w:p>
    <w:p w14:paraId="6FBF6024">
      <w:pPr>
        <w:spacing w:before="0" w:after="0"/>
        <w:ind w:firstLine="600"/>
        <w:jc w:val="both"/>
      </w:pPr>
      <w:r>
        <w:rPr>
          <w:rFonts w:ascii="Times New Roman" w:hAnsi="Times New Roman"/>
          <w:b w:val="0"/>
          <w:i/>
          <w:color w:val="000000"/>
          <w:sz w:val="28"/>
        </w:rPr>
        <w:t>Совместная деятельность:</w:t>
      </w:r>
    </w:p>
    <w:p w14:paraId="608F2E0D">
      <w:pPr>
        <w:numPr>
          <w:ilvl w:val="0"/>
          <w:numId w:val="19"/>
        </w:numPr>
        <w:spacing w:before="0" w:after="0"/>
        <w:jc w:val="both"/>
      </w:pPr>
      <w:r>
        <w:rPr>
          <w:rFonts w:ascii="Times New Roman" w:hAnsi="Times New Roman"/>
          <w:b w:val="0"/>
          <w:i w:val="0"/>
          <w:color w:val="000000"/>
          <w:sz w:val="28"/>
        </w:rPr>
        <w:t>понимать и использовать преимущества командной и индивидуальной работы;</w:t>
      </w:r>
    </w:p>
    <w:p w14:paraId="3D2B0A0E">
      <w:pPr>
        <w:numPr>
          <w:ilvl w:val="0"/>
          <w:numId w:val="19"/>
        </w:numPr>
        <w:spacing w:before="0" w:after="0"/>
        <w:jc w:val="both"/>
      </w:pPr>
      <w:r>
        <w:rPr>
          <w:rFonts w:ascii="Times New Roman" w:hAnsi="Times New Roman"/>
          <w:b w:val="0"/>
          <w:i w:val="0"/>
          <w:color w:val="000000"/>
          <w:sz w:val="28"/>
        </w:rPr>
        <w:t>выбирать тематику и методы совместных действий с учетом общих интересов и возможностей каждого члена коллектива;</w:t>
      </w:r>
    </w:p>
    <w:p w14:paraId="7AFD48CE">
      <w:pPr>
        <w:numPr>
          <w:ilvl w:val="0"/>
          <w:numId w:val="19"/>
        </w:numPr>
        <w:spacing w:before="0" w:after="0"/>
        <w:jc w:val="both"/>
      </w:pPr>
      <w:r>
        <w:rPr>
          <w:rFonts w:ascii="Times New Roman" w:hAnsi="Times New Roman"/>
          <w:b w:val="0"/>
          <w:i w:val="0"/>
          <w:color w:val="000000"/>
          <w:sz w:val="28"/>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2DC33377">
      <w:pPr>
        <w:numPr>
          <w:ilvl w:val="0"/>
          <w:numId w:val="19"/>
        </w:numPr>
        <w:spacing w:before="0" w:after="0"/>
        <w:jc w:val="both"/>
      </w:pPr>
      <w:r>
        <w:rPr>
          <w:rFonts w:ascii="Times New Roman" w:hAnsi="Times New Roman"/>
          <w:b w:val="0"/>
          <w:i w:val="0"/>
          <w:color w:val="000000"/>
          <w:sz w:val="28"/>
        </w:rPr>
        <w:t>оценивать качество своего вклада и вклада каждого участника команды в общий результат по разработанным критериям;</w:t>
      </w:r>
    </w:p>
    <w:p w14:paraId="677ECA40">
      <w:pPr>
        <w:numPr>
          <w:ilvl w:val="0"/>
          <w:numId w:val="19"/>
        </w:numPr>
        <w:spacing w:before="0" w:after="0"/>
        <w:jc w:val="both"/>
      </w:pPr>
      <w:r>
        <w:rPr>
          <w:rFonts w:ascii="Times New Roman" w:hAnsi="Times New Roman"/>
          <w:b w:val="0"/>
          <w:i w:val="0"/>
          <w:color w:val="000000"/>
          <w:sz w:val="28"/>
        </w:rPr>
        <w:t>предлагать новые учебные исследовательские и социальные проекты, оценивать идеи с позиции новизны, оригинальности, практической значимости;</w:t>
      </w:r>
    </w:p>
    <w:p w14:paraId="4EA87E24">
      <w:pPr>
        <w:numPr>
          <w:ilvl w:val="0"/>
          <w:numId w:val="19"/>
        </w:numPr>
        <w:spacing w:before="0" w:after="0"/>
        <w:jc w:val="both"/>
      </w:pPr>
      <w:r>
        <w:rPr>
          <w:rFonts w:ascii="Times New Roman" w:hAnsi="Times New Roman"/>
          <w:b w:val="0"/>
          <w:i w:val="0"/>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14:paraId="6E345A5A">
      <w:pPr>
        <w:numPr>
          <w:ilvl w:val="0"/>
          <w:numId w:val="20"/>
        </w:numPr>
        <w:spacing w:before="0" w:after="0"/>
        <w:jc w:val="both"/>
      </w:pPr>
      <w:r>
        <w:rPr>
          <w:rFonts w:ascii="Times New Roman" w:hAnsi="Times New Roman"/>
          <w:b/>
          <w:i w:val="0"/>
          <w:color w:val="000000"/>
          <w:sz w:val="28"/>
        </w:rPr>
        <w:t>Овладение универсальными регулятивными действиями</w:t>
      </w:r>
    </w:p>
    <w:p w14:paraId="7E9D3901">
      <w:pPr>
        <w:spacing w:before="0" w:after="0"/>
        <w:ind w:firstLine="600"/>
        <w:jc w:val="both"/>
      </w:pPr>
      <w:r>
        <w:rPr>
          <w:rFonts w:ascii="Times New Roman" w:hAnsi="Times New Roman"/>
          <w:b w:val="0"/>
          <w:i/>
          <w:color w:val="000000"/>
          <w:sz w:val="28"/>
        </w:rPr>
        <w:t>Самоорганизация:</w:t>
      </w:r>
    </w:p>
    <w:p w14:paraId="33E09975">
      <w:pPr>
        <w:numPr>
          <w:ilvl w:val="0"/>
          <w:numId w:val="21"/>
        </w:numPr>
        <w:spacing w:before="0" w:after="0"/>
        <w:jc w:val="both"/>
      </w:pPr>
      <w:r>
        <w:rPr>
          <w:rFonts w:ascii="Times New Roman" w:hAnsi="Times New Roman"/>
          <w:b w:val="0"/>
          <w:i w:val="0"/>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в жизненных ситуациях;</w:t>
      </w:r>
    </w:p>
    <w:p w14:paraId="12019089">
      <w:pPr>
        <w:numPr>
          <w:ilvl w:val="0"/>
          <w:numId w:val="21"/>
        </w:numPr>
        <w:spacing w:before="0" w:after="0"/>
        <w:jc w:val="both"/>
      </w:pPr>
      <w:r>
        <w:rPr>
          <w:rFonts w:ascii="Times New Roman" w:hAnsi="Times New Roman"/>
          <w:b w:val="0"/>
          <w:i w:val="0"/>
          <w:color w:val="000000"/>
          <w:sz w:val="28"/>
        </w:rPr>
        <w:t>самостоятельно составлять план решения проблемы с учетом имеющихся ресурсов, собственных возможностей и предпочтений;</w:t>
      </w:r>
    </w:p>
    <w:p w14:paraId="542F54D8">
      <w:pPr>
        <w:numPr>
          <w:ilvl w:val="0"/>
          <w:numId w:val="21"/>
        </w:numPr>
        <w:spacing w:before="0" w:after="0"/>
        <w:jc w:val="both"/>
      </w:pPr>
      <w:r>
        <w:rPr>
          <w:rFonts w:ascii="Times New Roman" w:hAnsi="Times New Roman"/>
          <w:b w:val="0"/>
          <w:i w:val="0"/>
          <w:color w:val="000000"/>
          <w:sz w:val="28"/>
        </w:rPr>
        <w:t>давать оценку новым ситуациям, возникающим в познавательной и практической деятельности, в межличностных отношениях;</w:t>
      </w:r>
    </w:p>
    <w:p w14:paraId="3D2BA227">
      <w:pPr>
        <w:numPr>
          <w:ilvl w:val="0"/>
          <w:numId w:val="21"/>
        </w:numPr>
        <w:spacing w:before="0" w:after="0"/>
        <w:jc w:val="both"/>
      </w:pPr>
      <w:r>
        <w:rPr>
          <w:rFonts w:ascii="Times New Roman" w:hAnsi="Times New Roman"/>
          <w:b w:val="0"/>
          <w:i w:val="0"/>
          <w:color w:val="000000"/>
          <w:sz w:val="28"/>
        </w:rPr>
        <w:t>расширять рамки учебного предмета на основе личных предпочтений;</w:t>
      </w:r>
    </w:p>
    <w:p w14:paraId="4ADA3F2C">
      <w:pPr>
        <w:numPr>
          <w:ilvl w:val="0"/>
          <w:numId w:val="21"/>
        </w:numPr>
        <w:spacing w:before="0" w:after="0"/>
        <w:jc w:val="both"/>
      </w:pPr>
      <w:r>
        <w:rPr>
          <w:rFonts w:ascii="Times New Roman" w:hAnsi="Times New Roman"/>
          <w:b w:val="0"/>
          <w:i w:val="0"/>
          <w:color w:val="000000"/>
          <w:sz w:val="28"/>
        </w:rPr>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14:paraId="38E33810">
      <w:pPr>
        <w:numPr>
          <w:ilvl w:val="0"/>
          <w:numId w:val="21"/>
        </w:numPr>
        <w:spacing w:before="0" w:after="0"/>
        <w:jc w:val="both"/>
      </w:pPr>
      <w:r>
        <w:rPr>
          <w:rFonts w:ascii="Times New Roman" w:hAnsi="Times New Roman"/>
          <w:b w:val="0"/>
          <w:i w:val="0"/>
          <w:color w:val="000000"/>
          <w:sz w:val="28"/>
        </w:rPr>
        <w:t>оценивать приобретенный опыт;</w:t>
      </w:r>
    </w:p>
    <w:p w14:paraId="4E47D947">
      <w:pPr>
        <w:numPr>
          <w:ilvl w:val="0"/>
          <w:numId w:val="21"/>
        </w:numPr>
        <w:spacing w:before="0" w:after="0"/>
        <w:jc w:val="both"/>
      </w:pPr>
      <w:r>
        <w:rPr>
          <w:rFonts w:ascii="Times New Roman" w:hAnsi="Times New Roman"/>
          <w:b w:val="0"/>
          <w:i w:val="0"/>
          <w:color w:val="000000"/>
          <w:sz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57900E00">
      <w:pPr>
        <w:spacing w:before="0" w:after="0"/>
        <w:ind w:firstLine="600"/>
        <w:jc w:val="both"/>
      </w:pPr>
      <w:r>
        <w:rPr>
          <w:rFonts w:ascii="Times New Roman" w:hAnsi="Times New Roman"/>
          <w:b w:val="0"/>
          <w:i/>
          <w:color w:val="000000"/>
          <w:sz w:val="28"/>
        </w:rPr>
        <w:t>Самоконтроль:</w:t>
      </w:r>
    </w:p>
    <w:p w14:paraId="199C8747">
      <w:pPr>
        <w:numPr>
          <w:ilvl w:val="0"/>
          <w:numId w:val="22"/>
        </w:numPr>
        <w:spacing w:before="0" w:after="0"/>
        <w:jc w:val="both"/>
      </w:pPr>
      <w:r>
        <w:rPr>
          <w:rFonts w:ascii="Times New Roman" w:hAnsi="Times New Roman"/>
          <w:b w:val="0"/>
          <w:i w:val="0"/>
          <w:color w:val="000000"/>
          <w:sz w:val="28"/>
        </w:rPr>
        <w:t>давать оценку новым ситуациям, вносить коррективы в деятельность, оценивать соответствие результатов целям;</w:t>
      </w:r>
    </w:p>
    <w:p w14:paraId="73EFBA8A">
      <w:pPr>
        <w:numPr>
          <w:ilvl w:val="0"/>
          <w:numId w:val="22"/>
        </w:numPr>
        <w:spacing w:before="0" w:after="0"/>
        <w:jc w:val="both"/>
      </w:pPr>
      <w:r>
        <w:rPr>
          <w:rFonts w:ascii="Times New Roman" w:hAnsi="Times New Roman"/>
          <w:b w:val="0"/>
          <w:i w:val="0"/>
          <w:color w:val="000000"/>
          <w:sz w:val="28"/>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14:paraId="1DCBAE8E">
      <w:pPr>
        <w:numPr>
          <w:ilvl w:val="0"/>
          <w:numId w:val="22"/>
        </w:numPr>
        <w:spacing w:before="0" w:after="0"/>
        <w:jc w:val="both"/>
      </w:pPr>
      <w:r>
        <w:rPr>
          <w:rFonts w:ascii="Times New Roman" w:hAnsi="Times New Roman"/>
          <w:b w:val="0"/>
          <w:i w:val="0"/>
          <w:color w:val="000000"/>
          <w:sz w:val="28"/>
        </w:rPr>
        <w:t>уметь оценивать риски и своевременно принимать решения по их снижению;</w:t>
      </w:r>
    </w:p>
    <w:p w14:paraId="34DFC533">
      <w:pPr>
        <w:numPr>
          <w:ilvl w:val="0"/>
          <w:numId w:val="22"/>
        </w:numPr>
        <w:spacing w:before="0" w:after="0"/>
        <w:jc w:val="both"/>
      </w:pPr>
      <w:r>
        <w:rPr>
          <w:rFonts w:ascii="Times New Roman" w:hAnsi="Times New Roman"/>
          <w:b w:val="0"/>
          <w:i w:val="0"/>
          <w:color w:val="000000"/>
          <w:sz w:val="28"/>
        </w:rPr>
        <w:t>принимать мотивы и аргументы других при анализе результатов деятельности.</w:t>
      </w:r>
    </w:p>
    <w:p w14:paraId="375F8B54">
      <w:pPr>
        <w:spacing w:before="0" w:after="0"/>
        <w:ind w:firstLine="600"/>
        <w:jc w:val="both"/>
      </w:pPr>
      <w:r>
        <w:rPr>
          <w:rFonts w:ascii="Times New Roman" w:hAnsi="Times New Roman"/>
          <w:b w:val="0"/>
          <w:i/>
          <w:color w:val="000000"/>
          <w:sz w:val="28"/>
        </w:rPr>
        <w:t>Принятие себя и других:</w:t>
      </w:r>
    </w:p>
    <w:p w14:paraId="1D2F66C5">
      <w:pPr>
        <w:numPr>
          <w:ilvl w:val="0"/>
          <w:numId w:val="23"/>
        </w:numPr>
        <w:spacing w:before="0" w:after="0"/>
        <w:jc w:val="both"/>
      </w:pPr>
      <w:r>
        <w:rPr>
          <w:rFonts w:ascii="Times New Roman" w:hAnsi="Times New Roman"/>
          <w:b w:val="0"/>
          <w:i w:val="0"/>
          <w:color w:val="000000"/>
          <w:sz w:val="28"/>
        </w:rPr>
        <w:t>принимать себя, понимая свои недостатки и достоинства;</w:t>
      </w:r>
    </w:p>
    <w:p w14:paraId="3821D189">
      <w:pPr>
        <w:numPr>
          <w:ilvl w:val="0"/>
          <w:numId w:val="23"/>
        </w:numPr>
        <w:spacing w:before="0" w:after="0"/>
        <w:jc w:val="both"/>
      </w:pPr>
      <w:r>
        <w:rPr>
          <w:rFonts w:ascii="Times New Roman" w:hAnsi="Times New Roman"/>
          <w:b w:val="0"/>
          <w:i w:val="0"/>
          <w:color w:val="000000"/>
          <w:sz w:val="28"/>
        </w:rPr>
        <w:t>принимать мотивы и аргументы других при анализе результатов деятельности;</w:t>
      </w:r>
    </w:p>
    <w:p w14:paraId="12F4FC56">
      <w:pPr>
        <w:numPr>
          <w:ilvl w:val="0"/>
          <w:numId w:val="23"/>
        </w:numPr>
        <w:spacing w:before="0" w:after="0"/>
        <w:jc w:val="both"/>
      </w:pPr>
      <w:r>
        <w:rPr>
          <w:rFonts w:ascii="Times New Roman" w:hAnsi="Times New Roman"/>
          <w:b w:val="0"/>
          <w:i w:val="0"/>
          <w:color w:val="000000"/>
          <w:sz w:val="28"/>
        </w:rPr>
        <w:t>признавать свое право и право других на ошибки;</w:t>
      </w:r>
    </w:p>
    <w:p w14:paraId="05397ED0">
      <w:pPr>
        <w:numPr>
          <w:ilvl w:val="0"/>
          <w:numId w:val="23"/>
        </w:numPr>
        <w:spacing w:before="0" w:after="0"/>
        <w:jc w:val="both"/>
      </w:pPr>
      <w:r>
        <w:rPr>
          <w:rFonts w:ascii="Times New Roman" w:hAnsi="Times New Roman"/>
          <w:b w:val="0"/>
          <w:i w:val="0"/>
          <w:color w:val="000000"/>
          <w:sz w:val="28"/>
        </w:rPr>
        <w:t>развивать способность понимать мир с позиции другого человека.</w:t>
      </w:r>
    </w:p>
    <w:p w14:paraId="47328BC1">
      <w:pPr>
        <w:spacing w:before="0" w:after="0"/>
        <w:ind w:left="120"/>
        <w:jc w:val="left"/>
      </w:pPr>
    </w:p>
    <w:p w14:paraId="07AF1079">
      <w:pPr>
        <w:spacing w:before="0" w:after="0"/>
        <w:ind w:left="120"/>
        <w:jc w:val="left"/>
      </w:pPr>
      <w:r>
        <w:rPr>
          <w:rFonts w:ascii="Times New Roman" w:hAnsi="Times New Roman"/>
          <w:b/>
          <w:i w:val="0"/>
          <w:color w:val="000000"/>
          <w:sz w:val="28"/>
        </w:rPr>
        <w:t>ПРЕДМЕТНЫЕ РЕЗУЛЬТАТЫ</w:t>
      </w:r>
    </w:p>
    <w:p w14:paraId="6A00638F">
      <w:pPr>
        <w:spacing w:before="0" w:after="0"/>
        <w:ind w:left="120"/>
        <w:jc w:val="left"/>
      </w:pPr>
    </w:p>
    <w:p w14:paraId="35E1E455">
      <w:pPr>
        <w:spacing w:before="0" w:after="0"/>
        <w:ind w:firstLine="600"/>
        <w:jc w:val="left"/>
      </w:pPr>
      <w:r>
        <w:rPr>
          <w:rFonts w:ascii="Times New Roman" w:hAnsi="Times New Roman"/>
          <w:b/>
          <w:i w:val="0"/>
          <w:color w:val="000000"/>
          <w:sz w:val="28"/>
        </w:rPr>
        <w:t>10 КЛАСС</w:t>
      </w:r>
    </w:p>
    <w:p w14:paraId="12D0863C">
      <w:pPr>
        <w:spacing w:before="0" w:after="0"/>
        <w:ind w:firstLine="600"/>
        <w:jc w:val="both"/>
      </w:pPr>
      <w:r>
        <w:rPr>
          <w:rFonts w:ascii="Times New Roman" w:hAnsi="Times New Roman"/>
          <w:b w:val="0"/>
          <w:i w:val="0"/>
          <w:color w:val="000000"/>
          <w:sz w:val="28"/>
        </w:rPr>
        <w:t>1) Владеть знаниями об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 социальной динамике и ее формах; особенностях процесса цифровизации и влияния массовых коммуникаций на все сферы жизни общества; глобальных проблемах и вызовах современности; перспективах развития современного общества, тенденциях развития Российской Федерации; человеке как субъекте общественных отношений и сознательной деятельности; особенностях социализации личности и ее этапах в современных условиях; деятельности и ее структуре; сознании, самосознании и социальном поведении; познании мира; истине и ее критериях; формах и методах мышления; особенностях профессиональной деятельности в области науки;</w:t>
      </w:r>
    </w:p>
    <w:p w14:paraId="25EB3B6D">
      <w:pPr>
        <w:spacing w:before="0" w:after="0"/>
        <w:ind w:firstLine="600"/>
        <w:jc w:val="both"/>
      </w:pPr>
      <w:r>
        <w:rPr>
          <w:rFonts w:ascii="Times New Roman" w:hAnsi="Times New Roman"/>
          <w:b w:val="0"/>
          <w:i w:val="0"/>
          <w:color w:val="000000"/>
          <w:sz w:val="28"/>
        </w:rPr>
        <w:t>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p w14:paraId="01326835">
      <w:pPr>
        <w:spacing w:before="0" w:after="0"/>
        <w:ind w:firstLine="600"/>
        <w:jc w:val="both"/>
      </w:pPr>
      <w:r>
        <w:rPr>
          <w:rFonts w:ascii="Times New Roman" w:hAnsi="Times New Roman"/>
          <w:b w:val="0"/>
          <w:i w:val="0"/>
          <w:color w:val="000000"/>
          <w:sz w:val="28"/>
        </w:rPr>
        <w:t>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импортозамещения, особенностях рыночных отношений в современной экономике; роли государственного бюджета в реализации полномочий органов государственной власти, механизмах принятия бюджетных решений; особенностях профессиональной деятельности в экономической и финансовой сферах.</w:t>
      </w:r>
    </w:p>
    <w:p w14:paraId="24F9088A">
      <w:pPr>
        <w:spacing w:before="0" w:after="0"/>
        <w:ind w:firstLine="600"/>
        <w:jc w:val="both"/>
      </w:pPr>
      <w:r>
        <w:rPr>
          <w:rFonts w:ascii="Times New Roman" w:hAnsi="Times New Roman"/>
          <w:b w:val="0"/>
          <w:i w:val="0"/>
          <w:color w:val="000000"/>
          <w:sz w:val="28"/>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«Человек в обществе», «Духовная культура», «Экономическая жизнь общества».</w:t>
      </w:r>
    </w:p>
    <w:p w14:paraId="23F27590">
      <w:pPr>
        <w:spacing w:before="0" w:after="0"/>
        <w:ind w:firstLine="600"/>
        <w:jc w:val="both"/>
      </w:pPr>
      <w:r>
        <w:rPr>
          <w:rFonts w:ascii="Times New Roman" w:hAnsi="Times New Roman"/>
          <w:b w:val="0"/>
          <w:i w:val="0"/>
          <w:color w:val="000000"/>
          <w:sz w:val="28"/>
        </w:rPr>
        <w:t>3) Владеть умениями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 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механизмы государственного регулирования экономики, международное разделение труда;</w:t>
      </w:r>
    </w:p>
    <w:p w14:paraId="75BFBF39">
      <w:pPr>
        <w:spacing w:before="0" w:after="0"/>
        <w:ind w:firstLine="600"/>
        <w:jc w:val="both"/>
      </w:pPr>
      <w:r>
        <w:rPr>
          <w:rFonts w:ascii="Times New Roman" w:hAnsi="Times New Roman"/>
          <w:b w:val="0"/>
          <w:i w:val="0"/>
          <w:color w:val="000000"/>
          <w:sz w:val="28"/>
        </w:rPr>
        <w:t>определять различные смыслы многозначных понятий, в том числе: общество, личность, свобода, культура, экономика, собственность;</w:t>
      </w:r>
    </w:p>
    <w:p w14:paraId="3B1A71F8">
      <w:pPr>
        <w:spacing w:before="0" w:after="0"/>
        <w:ind w:firstLine="600"/>
        <w:jc w:val="both"/>
      </w:pPr>
      <w:r>
        <w:rPr>
          <w:rFonts w:ascii="Times New Roman" w:hAnsi="Times New Roman"/>
          <w:b w:val="0"/>
          <w:i w:val="0"/>
          <w:color w:val="000000"/>
          <w:spacing w:val="-2"/>
          <w:sz w:val="28"/>
        </w:rPr>
        <w:t>классифицировать и типологизировать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и формы деятельности; формы познания, культуры; виды знания, науки, религий; виды и уровни образования в Российской Федерации; виды налоговых систем, издержек производства, безработицы, финансовых услуг; типы и виды рыночных структур; факторы производства; источники финансирования предприятий</w:t>
      </w:r>
      <w:r>
        <w:rPr>
          <w:rFonts w:ascii="Times New Roman" w:hAnsi="Times New Roman"/>
          <w:b w:val="0"/>
          <w:i w:val="0"/>
          <w:color w:val="000000"/>
          <w:sz w:val="28"/>
        </w:rPr>
        <w:t>.</w:t>
      </w:r>
    </w:p>
    <w:p w14:paraId="69082A83">
      <w:pPr>
        <w:spacing w:before="0" w:after="0"/>
        <w:ind w:firstLine="600"/>
        <w:jc w:val="both"/>
      </w:pPr>
      <w:r>
        <w:rPr>
          <w:rFonts w:ascii="Times New Roman" w:hAnsi="Times New Roman"/>
          <w:b w:val="0"/>
          <w:i w:val="0"/>
          <w:color w:val="000000"/>
          <w:sz w:val="28"/>
        </w:rPr>
        <w:t>4) Владеть умениями устанавливать, выявлять, объяснять и конкретизировать примерами причинно-следственные, функциональные, иерархические и другие связи подсистем и элементов общества; материальной и духовной культуры; уровней и методов научного познания; мышления и деятельности; общественного и индивидуального сознания; чувственного и рационального познания; народной, массовой и элитарной культуры; экономической деятельности и проблем устойчивого развития; макроэкономических показателей и качества жизни; спроса и предложения;</w:t>
      </w:r>
    </w:p>
    <w:p w14:paraId="44D3CD31">
      <w:pPr>
        <w:spacing w:before="0" w:after="0"/>
        <w:ind w:firstLine="600"/>
        <w:jc w:val="both"/>
      </w:pPr>
      <w:r>
        <w:rPr>
          <w:rFonts w:ascii="Times New Roman" w:hAnsi="Times New Roman"/>
          <w:b w:val="0"/>
          <w:i w:val="0"/>
          <w:color w:val="000000"/>
          <w:sz w:val="28"/>
        </w:rPr>
        <w:t>характеризовать причины и последствия преобразований в духовной, экономической сферах жизни российского общества; противоречивого характера общественного прогресса; глобализации; культурного многообразия современного общества; возрастания роли науки в современном обществе; инфляции, безработицы; функции образования, науки, религии как социальных институтов; морали; искусства; экономические функции государства; Центрального банка Российской Федерации; налоговой системы Российской Федерации; предпринимательства;</w:t>
      </w:r>
    </w:p>
    <w:p w14:paraId="423B275D">
      <w:pPr>
        <w:spacing w:before="0" w:after="0"/>
        <w:ind w:firstLine="600"/>
        <w:jc w:val="both"/>
      </w:pPr>
      <w:r>
        <w:rPr>
          <w:rFonts w:ascii="Times New Roman" w:hAnsi="Times New Roman"/>
          <w:b w:val="0"/>
          <w:i w:val="0"/>
          <w:color w:val="000000"/>
          <w:sz w:val="28"/>
        </w:rPr>
        <w:t>отражать связи социальных объектов и явлений с помощью различных знаковых систем, в том числе в таблицах, схемах, диаграммах, графиках.</w:t>
      </w:r>
    </w:p>
    <w:p w14:paraId="70F88400">
      <w:pPr>
        <w:spacing w:before="0" w:after="0"/>
        <w:ind w:firstLine="600"/>
        <w:jc w:val="both"/>
      </w:pPr>
      <w:r>
        <w:rPr>
          <w:rFonts w:ascii="Times New Roman" w:hAnsi="Times New Roman"/>
          <w:b w:val="0"/>
          <w:i w:val="0"/>
          <w:color w:val="000000"/>
          <w:sz w:val="28"/>
        </w:rPr>
        <w:t>5) 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p w14:paraId="5A80575B">
      <w:pPr>
        <w:spacing w:before="0" w:after="0"/>
        <w:ind w:firstLine="600"/>
        <w:jc w:val="both"/>
      </w:pPr>
      <w:r>
        <w:rPr>
          <w:rFonts w:ascii="Times New Roman" w:hAnsi="Times New Roman"/>
          <w:b w:val="0"/>
          <w:i w:val="0"/>
          <w:color w:val="000000"/>
          <w:sz w:val="28"/>
        </w:rPr>
        <w:t>6) Применять знания, полученные при изучении разделов «Человек в обществе», «Духовная культура», «Экономическая жизнь общества», для анализа социальной информации о многообразии путей и форм общественного развития, российском обществе, об угрозах и вызовах развития в XXI в., о развитии духовной культуры, о проблемах и современных тенденциях, направлениях и механизмах экономического развития,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14:paraId="232F1FB3">
      <w:pPr>
        <w:spacing w:before="0" w:after="0"/>
        <w:ind w:firstLine="600"/>
        <w:jc w:val="both"/>
      </w:pPr>
      <w:r>
        <w:rPr>
          <w:rFonts w:ascii="Times New Roman" w:hAnsi="Times New Roman"/>
          <w:b w:val="0"/>
          <w:i w:val="0"/>
          <w:color w:val="000000"/>
          <w:sz w:val="28"/>
        </w:rPr>
        <w:t>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«Человек в обществе», «Духовная культура», «Экономическая жизнь общества».</w:t>
      </w:r>
    </w:p>
    <w:p w14:paraId="759E1208">
      <w:pPr>
        <w:spacing w:before="0" w:after="0"/>
        <w:ind w:firstLine="600"/>
        <w:jc w:val="both"/>
      </w:pPr>
      <w:r>
        <w:rPr>
          <w:rFonts w:ascii="Times New Roman" w:hAnsi="Times New Roman"/>
          <w:b w:val="0"/>
          <w:i w:val="0"/>
          <w:color w:val="000000"/>
          <w:sz w:val="28"/>
        </w:rPr>
        <w:t>7) Осуществлять учебно-исследовательскую и проектную деятельность с опорой на полученные знания об обществе, о его духовной культуре и экономической жизни, о человеке, его познавательной деятельности и творческой активности,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14:paraId="2D1F6264">
      <w:pPr>
        <w:spacing w:before="0" w:after="0"/>
        <w:ind w:firstLine="600"/>
        <w:jc w:val="both"/>
      </w:pPr>
      <w:r>
        <w:rPr>
          <w:rFonts w:ascii="Times New Roman" w:hAnsi="Times New Roman"/>
          <w:b w:val="0"/>
          <w:i w:val="0"/>
          <w:color w:val="000000"/>
          <w:sz w:val="28"/>
        </w:rPr>
        <w:t>8)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разделов «Человек в обществе», «Духовная культура», «Экономическая жизнь общества».</w:t>
      </w:r>
    </w:p>
    <w:p w14:paraId="7D24BE57">
      <w:pPr>
        <w:spacing w:before="0" w:after="0"/>
        <w:ind w:firstLine="600"/>
        <w:jc w:val="both"/>
      </w:pPr>
      <w:r>
        <w:rPr>
          <w:rFonts w:ascii="Times New Roman" w:hAnsi="Times New Roman"/>
          <w:b w:val="0"/>
          <w:i w:val="0"/>
          <w:color w:val="000000"/>
          <w:sz w:val="28"/>
        </w:rPr>
        <w:t>9) Формулировать, основываясь на социальных ценностях и приобретенных знаниях о человеке в обществе, духовной культуре, об экономической жизни общества, собственные суждения и аргументы по проблемам влияния социокультурных факторов на формирование личности; противоречивых последствий глобализации; соотношения свободы и необходимости в деятельности человека; значения культурных ценностей и норм в жизни общества, в духовном развитии личности; роли государства в экономике; путей достижения экономического роста; взаимосвязи экономической свободы и социальной ответственности;</w:t>
      </w:r>
    </w:p>
    <w:p w14:paraId="3CEE385B">
      <w:pPr>
        <w:spacing w:before="0" w:after="0"/>
        <w:ind w:firstLine="600"/>
        <w:jc w:val="both"/>
      </w:pPr>
      <w:r>
        <w:rPr>
          <w:rFonts w:ascii="Times New Roman" w:hAnsi="Times New Roman"/>
          <w:b w:val="0"/>
          <w:i w:val="0"/>
          <w:color w:val="000000"/>
          <w:sz w:val="28"/>
        </w:rPr>
        <w:t>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социокультурной эволюции; многообразии видов деятельности и ее мотивации; этапах социализации; особенностях научного познания в социально-гуманитарных науках; духовных ценностях; субкультуре и контркультуре; диалоге культур; категориях морали; возможностях самовоспитания; особенностях образования и науки в современном обществе; свободе совести; 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молодежи в условиях конкуренции на рынке труда, фактами социальной действительности, модельными ситуациями, примерами из личного социального опыта.</w:t>
      </w:r>
    </w:p>
    <w:p w14:paraId="19E0A799">
      <w:pPr>
        <w:spacing w:before="0" w:after="0"/>
        <w:ind w:firstLine="600"/>
        <w:jc w:val="both"/>
      </w:pPr>
      <w:r>
        <w:rPr>
          <w:rFonts w:ascii="Times New Roman" w:hAnsi="Times New Roman"/>
          <w:b w:val="0"/>
          <w:i w:val="0"/>
          <w:color w:val="000000"/>
          <w:sz w:val="28"/>
        </w:rPr>
        <w:t>10) 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w:t>
      </w:r>
    </w:p>
    <w:p w14:paraId="7B05FB28">
      <w:pPr>
        <w:spacing w:before="0" w:after="0"/>
        <w:ind w:firstLine="600"/>
        <w:jc w:val="both"/>
      </w:pPr>
      <w:r>
        <w:rPr>
          <w:rFonts w:ascii="Times New Roman" w:hAnsi="Times New Roman"/>
          <w:b w:val="0"/>
          <w:i w:val="0"/>
          <w:color w:val="000000"/>
          <w:sz w:val="28"/>
        </w:rPr>
        <w:t>11) 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духовной культуры, экономической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p w14:paraId="53E03E84">
      <w:pPr>
        <w:spacing w:before="0" w:after="0"/>
        <w:ind w:firstLine="600"/>
        <w:jc w:val="both"/>
      </w:pPr>
      <w:r>
        <w:rPr>
          <w:rFonts w:ascii="Times New Roman" w:hAnsi="Times New Roman"/>
          <w:b w:val="0"/>
          <w:i w:val="0"/>
          <w:color w:val="000000"/>
          <w:sz w:val="28"/>
        </w:rPr>
        <w:t>12) 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
    <w:p w14:paraId="5D9F96FC">
      <w:pPr>
        <w:spacing w:before="0" w:after="0"/>
        <w:ind w:firstLine="600"/>
        <w:jc w:val="left"/>
      </w:pPr>
      <w:r>
        <w:rPr>
          <w:rFonts w:ascii="Times New Roman" w:hAnsi="Times New Roman"/>
          <w:b/>
          <w:i w:val="0"/>
          <w:color w:val="000000"/>
          <w:sz w:val="28"/>
        </w:rPr>
        <w:t>11 КЛАСС</w:t>
      </w:r>
    </w:p>
    <w:p w14:paraId="679C1246">
      <w:pPr>
        <w:spacing w:before="0" w:after="0"/>
        <w:ind w:firstLine="600"/>
        <w:jc w:val="both"/>
      </w:pPr>
      <w:r>
        <w:rPr>
          <w:rFonts w:ascii="Times New Roman" w:hAnsi="Times New Roman"/>
          <w:b w:val="0"/>
          <w:i w:val="0"/>
          <w:color w:val="000000"/>
          <w:sz w:val="28"/>
        </w:rPr>
        <w:t>1) 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p w14:paraId="060DCFB4">
      <w:pPr>
        <w:spacing w:before="0" w:after="0"/>
        <w:ind w:firstLine="600"/>
        <w:jc w:val="both"/>
      </w:pPr>
      <w:r>
        <w:rPr>
          <w:rFonts w:ascii="Times New Roman" w:hAnsi="Times New Roman"/>
          <w:b w:val="0"/>
          <w:i w:val="0"/>
          <w:color w:val="000000"/>
          <w:sz w:val="28"/>
        </w:rPr>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p w14:paraId="050FCA94">
      <w:pPr>
        <w:spacing w:before="0" w:after="0"/>
        <w:ind w:firstLine="600"/>
        <w:jc w:val="both"/>
      </w:pPr>
      <w:r>
        <w:rPr>
          <w:rFonts w:ascii="Times New Roman" w:hAnsi="Times New Roman"/>
          <w:b w:val="0"/>
          <w:i w:val="0"/>
          <w:color w:val="000000"/>
          <w:sz w:val="28"/>
        </w:rPr>
        <w:t>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p w14:paraId="5BEA1AA5">
      <w:pPr>
        <w:spacing w:before="0" w:after="0"/>
        <w:ind w:firstLine="600"/>
        <w:jc w:val="both"/>
      </w:pPr>
      <w:r>
        <w:rPr>
          <w:rFonts w:ascii="Times New Roman" w:hAnsi="Times New Roman"/>
          <w:b w:val="0"/>
          <w:i w:val="0"/>
          <w:color w:val="000000"/>
          <w:sz w:val="28"/>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регулирование общественных отношений в Российской Федерации».</w:t>
      </w:r>
    </w:p>
    <w:p w14:paraId="70269488">
      <w:pPr>
        <w:spacing w:before="0" w:after="0"/>
        <w:ind w:firstLine="600"/>
        <w:jc w:val="both"/>
      </w:pPr>
      <w:r>
        <w:rPr>
          <w:rFonts w:ascii="Times New Roman" w:hAnsi="Times New Roman"/>
          <w:b w:val="0"/>
          <w:i w:val="0"/>
          <w:color w:val="000000"/>
          <w:sz w:val="28"/>
        </w:rPr>
        <w:t>3) Владеть умениями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 самоконтроль, 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
    <w:p w14:paraId="5C93307D">
      <w:pPr>
        <w:spacing w:before="0" w:after="0"/>
        <w:ind w:firstLine="600"/>
        <w:jc w:val="both"/>
      </w:pPr>
      <w:r>
        <w:rPr>
          <w:rFonts w:ascii="Times New Roman" w:hAnsi="Times New Roman"/>
          <w:b w:val="0"/>
          <w:i w:val="0"/>
          <w:color w:val="000000"/>
          <w:sz w:val="28"/>
        </w:rPr>
        <w:t>определять различные смыслы многозначных понятий, в том числе: власть, социальная справедливость, социальный институт;</w:t>
      </w:r>
    </w:p>
    <w:p w14:paraId="1BF983CE">
      <w:pPr>
        <w:spacing w:before="0" w:after="0"/>
        <w:ind w:firstLine="600"/>
        <w:jc w:val="both"/>
      </w:pPr>
      <w:r>
        <w:rPr>
          <w:rFonts w:ascii="Times New Roman" w:hAnsi="Times New Roman"/>
          <w:b w:val="0"/>
          <w:i w:val="0"/>
          <w:color w:val="000000"/>
          <w:spacing w:val="-3"/>
          <w:sz w:val="28"/>
        </w:rPr>
        <w:t>классифицировать и типологизировать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виды политического лидерства, избирательных и партийных систем, политических идеологий; правовые 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p w14:paraId="64DC8AE8">
      <w:pPr>
        <w:spacing w:before="0" w:after="0"/>
        <w:ind w:firstLine="600"/>
        <w:jc w:val="both"/>
      </w:pPr>
      <w:r>
        <w:rPr>
          <w:rFonts w:ascii="Times New Roman" w:hAnsi="Times New Roman"/>
          <w:b w:val="0"/>
          <w:i w:val="0"/>
          <w:color w:val="000000"/>
          <w:sz w:val="28"/>
        </w:rPr>
        <w:t>4) Владеть умениями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p w14:paraId="2360A41C">
      <w:pPr>
        <w:spacing w:before="0" w:after="0"/>
        <w:ind w:firstLine="600"/>
        <w:jc w:val="both"/>
      </w:pPr>
      <w:r>
        <w:rPr>
          <w:rFonts w:ascii="Times New Roman" w:hAnsi="Times New Roman"/>
          <w:b w:val="0"/>
          <w:i w:val="0"/>
          <w:color w:val="000000"/>
          <w:sz w:val="28"/>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14:paraId="4307AD06">
      <w:pPr>
        <w:spacing w:before="0" w:after="0"/>
        <w:ind w:firstLine="600"/>
        <w:jc w:val="both"/>
      </w:pPr>
      <w:r>
        <w:rPr>
          <w:rFonts w:ascii="Times New Roman" w:hAnsi="Times New Roman"/>
          <w:b w:val="0"/>
          <w:i w:val="0"/>
          <w:color w:val="000000"/>
          <w:sz w:val="28"/>
        </w:rPr>
        <w:t>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 возрастания социальной мобильности; сохранения социального неравенства; социальных конфликтов; отклоняющегося (девиантного) поведения; правонарушения и юридической ответственности за него; абсентеизма; коррупции;</w:t>
      </w:r>
    </w:p>
    <w:p w14:paraId="7C20EB98">
      <w:pPr>
        <w:spacing w:before="0" w:after="0"/>
        <w:ind w:firstLine="600"/>
        <w:jc w:val="both"/>
      </w:pPr>
      <w:r>
        <w:rPr>
          <w:rFonts w:ascii="Times New Roman" w:hAnsi="Times New Roman"/>
          <w:b w:val="0"/>
          <w:i w:val="0"/>
          <w:color w:val="000000"/>
          <w:spacing w:val="-2"/>
          <w:sz w:val="28"/>
        </w:rPr>
        <w:t>характеризовать функции семьи, социальных норм, включая нормы права; социального контроля;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органов;</w:t>
      </w:r>
    </w:p>
    <w:p w14:paraId="447EBB62">
      <w:pPr>
        <w:spacing w:before="0" w:after="0"/>
        <w:ind w:firstLine="600"/>
        <w:jc w:val="both"/>
      </w:pPr>
      <w:r>
        <w:rPr>
          <w:rFonts w:ascii="Times New Roman" w:hAnsi="Times New Roman"/>
          <w:b w:val="0"/>
          <w:i w:val="0"/>
          <w:color w:val="000000"/>
          <w:sz w:val="28"/>
        </w:rPr>
        <w:t>отражать связи социальных объектов и явлений с помощью различных знаковых систем, в том числе в таблицах, схемах, диаграммах, графиках.</w:t>
      </w:r>
    </w:p>
    <w:p w14:paraId="3DF339D9">
      <w:pPr>
        <w:spacing w:before="0" w:after="0"/>
        <w:ind w:firstLine="600"/>
        <w:jc w:val="both"/>
      </w:pPr>
      <w:r>
        <w:rPr>
          <w:rFonts w:ascii="Times New Roman" w:hAnsi="Times New Roman"/>
          <w:b w:val="0"/>
          <w:i w:val="0"/>
          <w:color w:val="000000"/>
          <w:sz w:val="28"/>
        </w:rPr>
        <w:t>5) 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p w14:paraId="28B1354B">
      <w:pPr>
        <w:spacing w:before="0" w:after="0"/>
        <w:ind w:firstLine="600"/>
        <w:jc w:val="both"/>
      </w:pPr>
      <w:r>
        <w:rPr>
          <w:rFonts w:ascii="Times New Roman" w:hAnsi="Times New Roman"/>
          <w:b w:val="0"/>
          <w:i w:val="0"/>
          <w:color w:val="000000"/>
          <w:sz w:val="28"/>
        </w:rPr>
        <w:t>6) 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14:paraId="295EF9F3">
      <w:pPr>
        <w:spacing w:before="0" w:after="0"/>
        <w:ind w:firstLine="600"/>
        <w:jc w:val="both"/>
      </w:pPr>
      <w:r>
        <w:rPr>
          <w:rFonts w:ascii="Times New Roman" w:hAnsi="Times New Roman"/>
          <w:b w:val="0"/>
          <w:i w:val="0"/>
          <w:color w:val="000000"/>
          <w:sz w:val="28"/>
        </w:rPr>
        <w:t>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«Социальная сфера», «Политическая сфера», «Правовое регулирование общественных отношений в Российской Федерации».</w:t>
      </w:r>
    </w:p>
    <w:p w14:paraId="0FAADB06">
      <w:pPr>
        <w:spacing w:before="0" w:after="0"/>
        <w:ind w:firstLine="600"/>
        <w:jc w:val="both"/>
      </w:pPr>
      <w:r>
        <w:rPr>
          <w:rFonts w:ascii="Times New Roman" w:hAnsi="Times New Roman"/>
          <w:b w:val="0"/>
          <w:i w:val="0"/>
          <w:color w:val="000000"/>
          <w:sz w:val="28"/>
        </w:rPr>
        <w:t>7) Осуществлять учебно-исследовательскую и проектную деятельность с опорой на полученные знания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14:paraId="6CD6882A">
      <w:pPr>
        <w:spacing w:before="0" w:after="0"/>
        <w:ind w:firstLine="600"/>
        <w:jc w:val="both"/>
      </w:pPr>
      <w:r>
        <w:rPr>
          <w:rFonts w:ascii="Times New Roman" w:hAnsi="Times New Roman"/>
          <w:b w:val="0"/>
          <w:i w:val="0"/>
          <w:color w:val="000000"/>
          <w:sz w:val="28"/>
        </w:rPr>
        <w:t>8)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«Политическая сфера», «Правовое регулирование общественных отношений в Российской Федерации».</w:t>
      </w:r>
    </w:p>
    <w:p w14:paraId="41DBE2CB">
      <w:pPr>
        <w:spacing w:before="0" w:after="0"/>
        <w:ind w:firstLine="600"/>
        <w:jc w:val="both"/>
      </w:pPr>
      <w:r>
        <w:rPr>
          <w:rFonts w:ascii="Times New Roman" w:hAnsi="Times New Roman"/>
          <w:b w:val="0"/>
          <w:i w:val="0"/>
          <w:color w:val="000000"/>
          <w:sz w:val="28"/>
        </w:rPr>
        <w:t>9) 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ней; соотношения прав и свобод человека с обязанностями и правовой ответственностью;</w:t>
      </w:r>
    </w:p>
    <w:p w14:paraId="3EF6A04F">
      <w:pPr>
        <w:spacing w:before="0" w:after="0"/>
        <w:ind w:firstLine="600"/>
        <w:jc w:val="both"/>
      </w:pPr>
      <w:r>
        <w:rPr>
          <w:rFonts w:ascii="Times New Roman" w:hAnsi="Times New Roman"/>
          <w:b w:val="0"/>
          <w:i w:val="0"/>
          <w:color w:val="000000"/>
          <w:sz w:val="28"/>
        </w:rPr>
        <w:t>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 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 особенностях уголовной ответственности несовершеннолетних для объяснения явлений социальной действительности;</w:t>
      </w:r>
    </w:p>
    <w:p w14:paraId="0B7624AB">
      <w:pPr>
        <w:spacing w:before="0" w:after="0"/>
        <w:ind w:firstLine="600"/>
        <w:jc w:val="both"/>
      </w:pPr>
      <w:r>
        <w:rPr>
          <w:rFonts w:ascii="Times New Roman" w:hAnsi="Times New Roman"/>
          <w:b w:val="0"/>
          <w:i w:val="0"/>
          <w:color w:val="000000"/>
          <w:sz w:val="28"/>
        </w:rPr>
        <w:t>конкретизировать теоретические положения о конституционных принципах национальной политики в Российской Федерации; социальных конфликтах, включая этносоциальные,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 принципах уголовного права, уголовного процесса, гражданского процесса фактами социальной действительности, модельными ситуациями, примерами из личного социального опыта.</w:t>
      </w:r>
    </w:p>
    <w:p w14:paraId="55E7D5F4">
      <w:pPr>
        <w:spacing w:before="0" w:after="0"/>
        <w:ind w:firstLine="600"/>
        <w:jc w:val="both"/>
      </w:pPr>
      <w:r>
        <w:rPr>
          <w:rFonts w:ascii="Times New Roman" w:hAnsi="Times New Roman"/>
          <w:b w:val="0"/>
          <w:i w:val="0"/>
          <w:color w:val="000000"/>
          <w:sz w:val="28"/>
        </w:rPr>
        <w:t>10) 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p w14:paraId="01D2F420">
      <w:pPr>
        <w:spacing w:before="0" w:after="0"/>
        <w:ind w:firstLine="600"/>
        <w:jc w:val="both"/>
      </w:pPr>
      <w:r>
        <w:rPr>
          <w:rFonts w:ascii="Times New Roman" w:hAnsi="Times New Roman"/>
          <w:b w:val="0"/>
          <w:i w:val="0"/>
          <w:color w:val="000000"/>
          <w:sz w:val="28"/>
        </w:rPr>
        <w:t>11) 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
    <w:p w14:paraId="5A2ED0ED">
      <w:pPr>
        <w:spacing w:before="0" w:after="0"/>
        <w:ind w:firstLine="600"/>
        <w:jc w:val="both"/>
      </w:pPr>
      <w:r>
        <w:rPr>
          <w:rFonts w:ascii="Times New Roman" w:hAnsi="Times New Roman"/>
          <w:b w:val="0"/>
          <w:i w:val="0"/>
          <w:color w:val="000000"/>
          <w:sz w:val="28"/>
        </w:rPr>
        <w:t>12)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p w14:paraId="0245E0FD">
      <w:pPr>
        <w:sectPr>
          <w:pgSz w:w="11906" w:h="16383"/>
          <w:cols w:space="720" w:num="1"/>
        </w:sectPr>
      </w:pPr>
      <w:bookmarkStart w:id="11" w:name="block-33096481"/>
    </w:p>
    <w:bookmarkEnd w:id="10"/>
    <w:bookmarkEnd w:id="11"/>
    <w:p w14:paraId="5855CB4D">
      <w:pPr>
        <w:spacing w:before="0" w:after="0"/>
        <w:ind w:left="120"/>
        <w:jc w:val="left"/>
      </w:pPr>
      <w:bookmarkStart w:id="12" w:name="block-33096476"/>
      <w:r>
        <w:rPr>
          <w:rFonts w:ascii="Times New Roman" w:hAnsi="Times New Roman"/>
          <w:b/>
          <w:i w:val="0"/>
          <w:color w:val="000000"/>
          <w:sz w:val="28"/>
        </w:rPr>
        <w:t xml:space="preserve"> ТЕМАТИЧЕСКОЕ ПЛАНИРОВАНИЕ </w:t>
      </w:r>
    </w:p>
    <w:p w14:paraId="34DABC8C">
      <w:pPr>
        <w:spacing w:before="0" w:after="0"/>
        <w:ind w:left="120"/>
        <w:jc w:val="left"/>
      </w:pPr>
      <w:r>
        <w:rPr>
          <w:rFonts w:ascii="Times New Roman" w:hAnsi="Times New Roman"/>
          <w:b/>
          <w:i w:val="0"/>
          <w:color w:val="000000"/>
          <w:sz w:val="28"/>
        </w:rPr>
        <w:t xml:space="preserve"> 10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301"/>
        <w:gridCol w:w="5424"/>
        <w:gridCol w:w="1102"/>
        <w:gridCol w:w="1143"/>
        <w:gridCol w:w="1192"/>
        <w:gridCol w:w="2834"/>
      </w:tblGrid>
      <w:tr w14:paraId="08DB03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vMerge w:val="restart"/>
            <w:tcMar>
              <w:top w:w="50" w:type="dxa"/>
              <w:left w:w="100" w:type="dxa"/>
            </w:tcMar>
            <w:vAlign w:val="center"/>
          </w:tcPr>
          <w:p w14:paraId="56E7F793">
            <w:pPr>
              <w:spacing w:before="0" w:after="0"/>
              <w:ind w:left="135"/>
              <w:jc w:val="left"/>
            </w:pPr>
            <w:r>
              <w:rPr>
                <w:rFonts w:ascii="Times New Roman" w:hAnsi="Times New Roman"/>
                <w:b/>
                <w:i w:val="0"/>
                <w:color w:val="000000"/>
                <w:sz w:val="24"/>
              </w:rPr>
              <w:t xml:space="preserve">№ п/п </w:t>
            </w:r>
          </w:p>
          <w:p w14:paraId="2D66794A">
            <w:pPr>
              <w:spacing w:before="0" w:after="0"/>
              <w:ind w:left="135"/>
              <w:jc w:val="left"/>
            </w:pPr>
          </w:p>
        </w:tc>
        <w:tc>
          <w:tcPr>
            <w:tcW w:w="3168" w:type="dxa"/>
            <w:vMerge w:val="restart"/>
            <w:tcMar>
              <w:top w:w="50" w:type="dxa"/>
              <w:left w:w="100" w:type="dxa"/>
            </w:tcMar>
            <w:vAlign w:val="center"/>
          </w:tcPr>
          <w:p w14:paraId="4C12D96F">
            <w:pPr>
              <w:spacing w:before="0" w:after="0"/>
              <w:ind w:left="135"/>
              <w:jc w:val="left"/>
            </w:pPr>
            <w:r>
              <w:rPr>
                <w:rFonts w:ascii="Times New Roman" w:hAnsi="Times New Roman"/>
                <w:b/>
                <w:i w:val="0"/>
                <w:color w:val="000000"/>
                <w:sz w:val="24"/>
              </w:rPr>
              <w:t xml:space="preserve">Наименование разделов и тем программы </w:t>
            </w:r>
          </w:p>
          <w:p w14:paraId="76B46E40">
            <w:pPr>
              <w:spacing w:before="0" w:after="0"/>
              <w:ind w:left="135"/>
              <w:jc w:val="left"/>
            </w:pPr>
          </w:p>
        </w:tc>
        <w:tc>
          <w:tcPr>
            <w:tcW w:w="0" w:type="auto"/>
            <w:gridSpan w:val="3"/>
            <w:tcMar>
              <w:top w:w="50" w:type="dxa"/>
              <w:left w:w="100" w:type="dxa"/>
            </w:tcMar>
            <w:vAlign w:val="center"/>
          </w:tcPr>
          <w:p w14:paraId="49DD53B8">
            <w:pPr>
              <w:spacing w:before="0" w:after="0"/>
              <w:ind w:left="0"/>
              <w:jc w:val="left"/>
            </w:pPr>
            <w:r>
              <w:rPr>
                <w:rFonts w:ascii="Times New Roman" w:hAnsi="Times New Roman"/>
                <w:b/>
                <w:i w:val="0"/>
                <w:color w:val="000000"/>
                <w:sz w:val="24"/>
              </w:rPr>
              <w:t>Количество часов</w:t>
            </w:r>
          </w:p>
        </w:tc>
        <w:tc>
          <w:tcPr>
            <w:tcW w:w="2599" w:type="dxa"/>
            <w:vMerge w:val="restart"/>
            <w:tcMar>
              <w:top w:w="50" w:type="dxa"/>
              <w:left w:w="100" w:type="dxa"/>
            </w:tcMar>
            <w:vAlign w:val="center"/>
          </w:tcPr>
          <w:p w14:paraId="4988EA7A">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40230CFA">
            <w:pPr>
              <w:spacing w:before="0" w:after="0"/>
              <w:ind w:left="135"/>
              <w:jc w:val="left"/>
            </w:pPr>
          </w:p>
        </w:tc>
      </w:tr>
      <w:tr w14:paraId="357FDD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72E0DDD9">
            <w:pPr>
              <w:jc w:val="left"/>
            </w:pPr>
          </w:p>
        </w:tc>
        <w:tc>
          <w:tcPr>
            <w:tcW w:w="0" w:type="auto"/>
            <w:vMerge w:val="continue"/>
            <w:tcBorders>
              <w:top w:val="nil"/>
            </w:tcBorders>
            <w:tcMar>
              <w:top w:w="50" w:type="dxa"/>
              <w:left w:w="100" w:type="dxa"/>
            </w:tcMar>
          </w:tcPr>
          <w:p w14:paraId="565AC8A8">
            <w:pPr>
              <w:jc w:val="left"/>
            </w:pPr>
          </w:p>
        </w:tc>
        <w:tc>
          <w:tcPr>
            <w:tcW w:w="960" w:type="dxa"/>
            <w:tcMar>
              <w:top w:w="50" w:type="dxa"/>
              <w:left w:w="100" w:type="dxa"/>
            </w:tcMar>
            <w:vAlign w:val="center"/>
          </w:tcPr>
          <w:p w14:paraId="2596A58F">
            <w:pPr>
              <w:spacing w:before="0" w:after="0"/>
              <w:ind w:left="135"/>
              <w:jc w:val="left"/>
            </w:pPr>
            <w:r>
              <w:rPr>
                <w:rFonts w:ascii="Times New Roman" w:hAnsi="Times New Roman"/>
                <w:b/>
                <w:i w:val="0"/>
                <w:color w:val="000000"/>
                <w:sz w:val="24"/>
              </w:rPr>
              <w:t xml:space="preserve">Всего </w:t>
            </w:r>
          </w:p>
          <w:p w14:paraId="63157C34">
            <w:pPr>
              <w:spacing w:before="0" w:after="0"/>
              <w:ind w:left="135"/>
              <w:jc w:val="left"/>
            </w:pPr>
          </w:p>
        </w:tc>
        <w:tc>
          <w:tcPr>
            <w:tcW w:w="1680" w:type="dxa"/>
            <w:tcMar>
              <w:top w:w="50" w:type="dxa"/>
              <w:left w:w="100" w:type="dxa"/>
            </w:tcMar>
            <w:vAlign w:val="center"/>
          </w:tcPr>
          <w:p w14:paraId="30BC93E3">
            <w:pPr>
              <w:spacing w:before="0" w:after="0"/>
              <w:ind w:left="135"/>
              <w:jc w:val="left"/>
            </w:pPr>
            <w:r>
              <w:rPr>
                <w:rFonts w:ascii="Times New Roman" w:hAnsi="Times New Roman"/>
                <w:b/>
                <w:i w:val="0"/>
                <w:color w:val="000000"/>
                <w:sz w:val="24"/>
              </w:rPr>
              <w:t xml:space="preserve">Контрольные работы </w:t>
            </w:r>
          </w:p>
          <w:p w14:paraId="34B34AB9">
            <w:pPr>
              <w:spacing w:before="0" w:after="0"/>
              <w:ind w:left="135"/>
              <w:jc w:val="left"/>
            </w:pPr>
          </w:p>
        </w:tc>
        <w:tc>
          <w:tcPr>
            <w:tcW w:w="1768" w:type="dxa"/>
            <w:tcMar>
              <w:top w:w="50" w:type="dxa"/>
              <w:left w:w="100" w:type="dxa"/>
            </w:tcMar>
            <w:vAlign w:val="center"/>
          </w:tcPr>
          <w:p w14:paraId="3D249D50">
            <w:pPr>
              <w:spacing w:before="0" w:after="0"/>
              <w:ind w:left="135"/>
              <w:jc w:val="left"/>
            </w:pPr>
            <w:r>
              <w:rPr>
                <w:rFonts w:ascii="Times New Roman" w:hAnsi="Times New Roman"/>
                <w:b/>
                <w:i w:val="0"/>
                <w:color w:val="000000"/>
                <w:sz w:val="24"/>
              </w:rPr>
              <w:t xml:space="preserve">Практические работы </w:t>
            </w:r>
          </w:p>
          <w:p w14:paraId="6D7E9E23">
            <w:pPr>
              <w:spacing w:before="0" w:after="0"/>
              <w:ind w:left="135"/>
              <w:jc w:val="left"/>
            </w:pPr>
          </w:p>
        </w:tc>
        <w:tc>
          <w:tcPr>
            <w:tcW w:w="0" w:type="auto"/>
            <w:vMerge w:val="continue"/>
            <w:tcBorders>
              <w:top w:val="nil"/>
            </w:tcBorders>
            <w:tcMar>
              <w:top w:w="50" w:type="dxa"/>
              <w:left w:w="100" w:type="dxa"/>
            </w:tcMar>
          </w:tcPr>
          <w:p w14:paraId="6B9EC661">
            <w:pPr>
              <w:jc w:val="left"/>
            </w:pPr>
          </w:p>
        </w:tc>
      </w:tr>
      <w:tr w14:paraId="101970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3BB03BF2">
            <w:pPr>
              <w:spacing w:before="0" w:after="0"/>
              <w:ind w:left="135"/>
              <w:jc w:val="left"/>
            </w:pPr>
            <w:r>
              <w:rPr>
                <w:rFonts w:ascii="Times New Roman" w:hAnsi="Times New Roman"/>
                <w:b/>
                <w:i w:val="0"/>
                <w:color w:val="000000"/>
                <w:sz w:val="24"/>
              </w:rPr>
              <w:t>Раздел 1.</w:t>
            </w:r>
            <w:r>
              <w:rPr>
                <w:rFonts w:ascii="Times New Roman" w:hAnsi="Times New Roman"/>
                <w:b w:val="0"/>
                <w:i w:val="0"/>
                <w:color w:val="000000"/>
                <w:sz w:val="24"/>
              </w:rPr>
              <w:t xml:space="preserve"> Человек в обществе</w:t>
            </w:r>
          </w:p>
        </w:tc>
      </w:tr>
      <w:tr w14:paraId="57ABC1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29972521">
            <w:pPr>
              <w:spacing w:before="0" w:after="0"/>
              <w:ind w:left="0"/>
              <w:jc w:val="left"/>
            </w:pPr>
            <w:r>
              <w:rPr>
                <w:rFonts w:ascii="Times New Roman" w:hAnsi="Times New Roman"/>
                <w:b w:val="0"/>
                <w:i w:val="0"/>
                <w:color w:val="000000"/>
                <w:sz w:val="24"/>
              </w:rPr>
              <w:t>1.1</w:t>
            </w:r>
          </w:p>
        </w:tc>
        <w:tc>
          <w:tcPr>
            <w:tcW w:w="3168" w:type="dxa"/>
            <w:tcMar>
              <w:top w:w="50" w:type="dxa"/>
              <w:left w:w="100" w:type="dxa"/>
            </w:tcMar>
            <w:vAlign w:val="center"/>
          </w:tcPr>
          <w:p w14:paraId="1CC1AF72">
            <w:pPr>
              <w:spacing w:before="0" w:after="0"/>
              <w:ind w:left="135"/>
              <w:jc w:val="left"/>
            </w:pPr>
            <w:r>
              <w:rPr>
                <w:rFonts w:ascii="Times New Roman" w:hAnsi="Times New Roman"/>
                <w:b w:val="0"/>
                <w:i w:val="0"/>
                <w:color w:val="000000"/>
                <w:sz w:val="24"/>
              </w:rPr>
              <w:t>Общество и общественные отношения</w:t>
            </w:r>
          </w:p>
        </w:tc>
        <w:tc>
          <w:tcPr>
            <w:tcW w:w="960" w:type="dxa"/>
            <w:tcMar>
              <w:top w:w="50" w:type="dxa"/>
              <w:left w:w="100" w:type="dxa"/>
            </w:tcMar>
            <w:vAlign w:val="center"/>
          </w:tcPr>
          <w:p w14:paraId="31C46E1B">
            <w:pPr>
              <w:spacing w:before="0" w:after="0" w:line="276" w:lineRule="auto"/>
              <w:ind w:left="135"/>
              <w:jc w:val="center"/>
            </w:pPr>
            <w:r>
              <w:rPr>
                <w:rFonts w:ascii="Times New Roman" w:hAnsi="Times New Roman"/>
                <w:b w:val="0"/>
                <w:i w:val="0"/>
                <w:color w:val="000000"/>
                <w:sz w:val="24"/>
              </w:rPr>
              <w:t xml:space="preserve"> 3 </w:t>
            </w:r>
          </w:p>
        </w:tc>
        <w:tc>
          <w:tcPr>
            <w:tcW w:w="1680" w:type="dxa"/>
            <w:tcMar>
              <w:top w:w="50" w:type="dxa"/>
              <w:left w:w="100" w:type="dxa"/>
            </w:tcMar>
            <w:vAlign w:val="center"/>
          </w:tcPr>
          <w:p w14:paraId="1D4A3206">
            <w:pPr>
              <w:spacing w:before="0" w:after="0" w:line="276" w:lineRule="auto"/>
              <w:ind w:left="135"/>
              <w:jc w:val="center"/>
            </w:pPr>
            <w:r>
              <w:rPr>
                <w:rFonts w:ascii="Times New Roman" w:hAnsi="Times New Roman"/>
                <w:b w:val="0"/>
                <w:i w:val="0"/>
                <w:color w:val="000000"/>
                <w:sz w:val="24"/>
              </w:rPr>
              <w:t xml:space="preserve"> 0 </w:t>
            </w:r>
          </w:p>
        </w:tc>
        <w:tc>
          <w:tcPr>
            <w:tcW w:w="1768" w:type="dxa"/>
            <w:tcMar>
              <w:top w:w="50" w:type="dxa"/>
              <w:left w:w="100" w:type="dxa"/>
            </w:tcMar>
            <w:vAlign w:val="center"/>
          </w:tcPr>
          <w:p w14:paraId="28C9F430">
            <w:pPr>
              <w:spacing w:before="0" w:after="0" w:line="276" w:lineRule="auto"/>
              <w:ind w:left="135"/>
              <w:jc w:val="center"/>
            </w:pPr>
            <w:r>
              <w:rPr>
                <w:rFonts w:ascii="Times New Roman" w:hAnsi="Times New Roman"/>
                <w:b w:val="0"/>
                <w:i w:val="0"/>
                <w:color w:val="000000"/>
                <w:sz w:val="24"/>
              </w:rPr>
              <w:t xml:space="preserve"> 0 </w:t>
            </w:r>
          </w:p>
        </w:tc>
        <w:tc>
          <w:tcPr>
            <w:tcW w:w="2599" w:type="dxa"/>
            <w:tcMar>
              <w:top w:w="50" w:type="dxa"/>
              <w:left w:w="100" w:type="dxa"/>
            </w:tcMar>
            <w:vAlign w:val="center"/>
          </w:tcPr>
          <w:p w14:paraId="15C14DE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"https://m.edsoo.ru/7f41c418" \h </w:instrText>
            </w:r>
            <w:r>
              <w:fldChar w:fldCharType="separate"/>
            </w:r>
            <w:r>
              <w:rPr>
                <w:rFonts w:ascii="Times New Roman" w:hAnsi="Times New Roman"/>
                <w:b w:val="0"/>
                <w:i w:val="0"/>
                <w:color w:val="0000FF"/>
                <w:sz w:val="22"/>
                <w:u w:val="single"/>
              </w:rPr>
              <w:t>https://m.edsoo.ru/7f41c418</w:t>
            </w:r>
            <w:r>
              <w:rPr>
                <w:rFonts w:ascii="Times New Roman" w:hAnsi="Times New Roman"/>
                <w:b w:val="0"/>
                <w:i w:val="0"/>
                <w:color w:val="0000FF"/>
                <w:sz w:val="22"/>
                <w:u w:val="single"/>
              </w:rPr>
              <w:fldChar w:fldCharType="end"/>
            </w:r>
          </w:p>
        </w:tc>
      </w:tr>
      <w:tr w14:paraId="210F57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7DC2B173">
            <w:pPr>
              <w:spacing w:before="0" w:after="0"/>
              <w:ind w:left="0"/>
              <w:jc w:val="left"/>
            </w:pPr>
            <w:r>
              <w:rPr>
                <w:rFonts w:ascii="Times New Roman" w:hAnsi="Times New Roman"/>
                <w:b w:val="0"/>
                <w:i w:val="0"/>
                <w:color w:val="000000"/>
                <w:sz w:val="24"/>
              </w:rPr>
              <w:t>1.2</w:t>
            </w:r>
          </w:p>
        </w:tc>
        <w:tc>
          <w:tcPr>
            <w:tcW w:w="3168" w:type="dxa"/>
            <w:tcMar>
              <w:top w:w="50" w:type="dxa"/>
              <w:left w:w="100" w:type="dxa"/>
            </w:tcMar>
            <w:vAlign w:val="center"/>
          </w:tcPr>
          <w:p w14:paraId="1AC999F7">
            <w:pPr>
              <w:spacing w:before="0" w:after="0"/>
              <w:ind w:left="135"/>
              <w:jc w:val="left"/>
            </w:pPr>
            <w:r>
              <w:rPr>
                <w:rFonts w:ascii="Times New Roman" w:hAnsi="Times New Roman"/>
                <w:b w:val="0"/>
                <w:i w:val="0"/>
                <w:color w:val="000000"/>
                <w:sz w:val="24"/>
              </w:rPr>
              <w:t>Информационное общество и массовые коммуникации</w:t>
            </w:r>
          </w:p>
        </w:tc>
        <w:tc>
          <w:tcPr>
            <w:tcW w:w="960" w:type="dxa"/>
            <w:tcMar>
              <w:top w:w="50" w:type="dxa"/>
              <w:left w:w="100" w:type="dxa"/>
            </w:tcMar>
            <w:vAlign w:val="center"/>
          </w:tcPr>
          <w:p w14:paraId="05D21442">
            <w:pPr>
              <w:spacing w:before="0" w:after="0" w:line="276" w:lineRule="auto"/>
              <w:ind w:left="135"/>
              <w:jc w:val="center"/>
            </w:pPr>
            <w:r>
              <w:rPr>
                <w:rFonts w:ascii="Times New Roman" w:hAnsi="Times New Roman"/>
                <w:b w:val="0"/>
                <w:i w:val="0"/>
                <w:color w:val="000000"/>
                <w:sz w:val="24"/>
              </w:rPr>
              <w:t xml:space="preserve"> 2 </w:t>
            </w:r>
          </w:p>
        </w:tc>
        <w:tc>
          <w:tcPr>
            <w:tcW w:w="1680" w:type="dxa"/>
            <w:tcMar>
              <w:top w:w="50" w:type="dxa"/>
              <w:left w:w="100" w:type="dxa"/>
            </w:tcMar>
            <w:vAlign w:val="center"/>
          </w:tcPr>
          <w:p w14:paraId="7E880AFB">
            <w:pPr>
              <w:spacing w:before="0" w:after="0" w:line="276" w:lineRule="auto"/>
              <w:ind w:left="135"/>
              <w:jc w:val="center"/>
            </w:pPr>
            <w:r>
              <w:rPr>
                <w:rFonts w:ascii="Times New Roman" w:hAnsi="Times New Roman"/>
                <w:b w:val="0"/>
                <w:i w:val="0"/>
                <w:color w:val="000000"/>
                <w:sz w:val="24"/>
              </w:rPr>
              <w:t xml:space="preserve"> 0 </w:t>
            </w:r>
          </w:p>
        </w:tc>
        <w:tc>
          <w:tcPr>
            <w:tcW w:w="1768" w:type="dxa"/>
            <w:tcMar>
              <w:top w:w="50" w:type="dxa"/>
              <w:left w:w="100" w:type="dxa"/>
            </w:tcMar>
            <w:vAlign w:val="center"/>
          </w:tcPr>
          <w:p w14:paraId="268523E7">
            <w:pPr>
              <w:spacing w:before="0" w:after="0" w:line="276" w:lineRule="auto"/>
              <w:ind w:left="135"/>
              <w:jc w:val="center"/>
            </w:pPr>
            <w:r>
              <w:rPr>
                <w:rFonts w:ascii="Times New Roman" w:hAnsi="Times New Roman"/>
                <w:b w:val="0"/>
                <w:i w:val="0"/>
                <w:color w:val="000000"/>
                <w:sz w:val="24"/>
              </w:rPr>
              <w:t xml:space="preserve"> 0 </w:t>
            </w:r>
          </w:p>
        </w:tc>
        <w:tc>
          <w:tcPr>
            <w:tcW w:w="2599" w:type="dxa"/>
            <w:tcMar>
              <w:top w:w="50" w:type="dxa"/>
              <w:left w:w="100" w:type="dxa"/>
            </w:tcMar>
            <w:vAlign w:val="center"/>
          </w:tcPr>
          <w:p w14:paraId="7B2FEC8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"https://m.edsoo.ru/7f41c418" \h </w:instrText>
            </w:r>
            <w:r>
              <w:fldChar w:fldCharType="separate"/>
            </w:r>
            <w:r>
              <w:rPr>
                <w:rFonts w:ascii="Times New Roman" w:hAnsi="Times New Roman"/>
                <w:b w:val="0"/>
                <w:i w:val="0"/>
                <w:color w:val="0000FF"/>
                <w:sz w:val="22"/>
                <w:u w:val="single"/>
              </w:rPr>
              <w:t>https://m.edsoo.ru/7f41c418</w:t>
            </w:r>
            <w:r>
              <w:rPr>
                <w:rFonts w:ascii="Times New Roman" w:hAnsi="Times New Roman"/>
                <w:b w:val="0"/>
                <w:i w:val="0"/>
                <w:color w:val="0000FF"/>
                <w:sz w:val="22"/>
                <w:u w:val="single"/>
              </w:rPr>
              <w:fldChar w:fldCharType="end"/>
            </w:r>
          </w:p>
        </w:tc>
      </w:tr>
      <w:tr w14:paraId="3390AD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45D0870B">
            <w:pPr>
              <w:spacing w:before="0" w:after="0"/>
              <w:ind w:left="0"/>
              <w:jc w:val="left"/>
            </w:pPr>
            <w:r>
              <w:rPr>
                <w:rFonts w:ascii="Times New Roman" w:hAnsi="Times New Roman"/>
                <w:b w:val="0"/>
                <w:i w:val="0"/>
                <w:color w:val="000000"/>
                <w:sz w:val="24"/>
              </w:rPr>
              <w:t>1.3</w:t>
            </w:r>
          </w:p>
        </w:tc>
        <w:tc>
          <w:tcPr>
            <w:tcW w:w="3168" w:type="dxa"/>
            <w:tcMar>
              <w:top w:w="50" w:type="dxa"/>
              <w:left w:w="100" w:type="dxa"/>
            </w:tcMar>
            <w:vAlign w:val="center"/>
          </w:tcPr>
          <w:p w14:paraId="5BB3A48F">
            <w:pPr>
              <w:spacing w:before="0" w:after="0"/>
              <w:ind w:left="135"/>
              <w:jc w:val="left"/>
            </w:pPr>
            <w:r>
              <w:rPr>
                <w:rFonts w:ascii="Times New Roman" w:hAnsi="Times New Roman"/>
                <w:b w:val="0"/>
                <w:i w:val="0"/>
                <w:color w:val="000000"/>
                <w:sz w:val="24"/>
              </w:rPr>
              <w:t>Развитие общества. Глобализация и ее противоречия</w:t>
            </w:r>
          </w:p>
        </w:tc>
        <w:tc>
          <w:tcPr>
            <w:tcW w:w="960" w:type="dxa"/>
            <w:tcMar>
              <w:top w:w="50" w:type="dxa"/>
              <w:left w:w="100" w:type="dxa"/>
            </w:tcMar>
            <w:vAlign w:val="center"/>
          </w:tcPr>
          <w:p w14:paraId="7C6DDDE5">
            <w:pPr>
              <w:spacing w:before="0" w:after="0" w:line="276" w:lineRule="auto"/>
              <w:ind w:left="135"/>
              <w:jc w:val="center"/>
            </w:pPr>
            <w:r>
              <w:rPr>
                <w:rFonts w:ascii="Times New Roman" w:hAnsi="Times New Roman"/>
                <w:b w:val="0"/>
                <w:i w:val="0"/>
                <w:color w:val="000000"/>
                <w:sz w:val="24"/>
              </w:rPr>
              <w:t xml:space="preserve"> 3 </w:t>
            </w:r>
          </w:p>
        </w:tc>
        <w:tc>
          <w:tcPr>
            <w:tcW w:w="1680" w:type="dxa"/>
            <w:tcMar>
              <w:top w:w="50" w:type="dxa"/>
              <w:left w:w="100" w:type="dxa"/>
            </w:tcMar>
            <w:vAlign w:val="center"/>
          </w:tcPr>
          <w:p w14:paraId="25487509">
            <w:pPr>
              <w:spacing w:before="0" w:after="0" w:line="276" w:lineRule="auto"/>
              <w:ind w:left="135"/>
              <w:jc w:val="center"/>
            </w:pPr>
            <w:r>
              <w:rPr>
                <w:rFonts w:ascii="Times New Roman" w:hAnsi="Times New Roman"/>
                <w:b w:val="0"/>
                <w:i w:val="0"/>
                <w:color w:val="000000"/>
                <w:sz w:val="24"/>
              </w:rPr>
              <w:t xml:space="preserve"> 0 </w:t>
            </w:r>
          </w:p>
        </w:tc>
        <w:tc>
          <w:tcPr>
            <w:tcW w:w="1768" w:type="dxa"/>
            <w:tcMar>
              <w:top w:w="50" w:type="dxa"/>
              <w:left w:w="100" w:type="dxa"/>
            </w:tcMar>
            <w:vAlign w:val="center"/>
          </w:tcPr>
          <w:p w14:paraId="0DB545A0">
            <w:pPr>
              <w:spacing w:before="0" w:after="0" w:line="276" w:lineRule="auto"/>
              <w:ind w:left="135"/>
              <w:jc w:val="center"/>
            </w:pPr>
            <w:r>
              <w:rPr>
                <w:rFonts w:ascii="Times New Roman" w:hAnsi="Times New Roman"/>
                <w:b w:val="0"/>
                <w:i w:val="0"/>
                <w:color w:val="000000"/>
                <w:sz w:val="24"/>
              </w:rPr>
              <w:t xml:space="preserve"> 0 </w:t>
            </w:r>
          </w:p>
        </w:tc>
        <w:tc>
          <w:tcPr>
            <w:tcW w:w="2599" w:type="dxa"/>
            <w:tcMar>
              <w:top w:w="50" w:type="dxa"/>
              <w:left w:w="100" w:type="dxa"/>
            </w:tcMar>
            <w:vAlign w:val="center"/>
          </w:tcPr>
          <w:p w14:paraId="1455BE0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"https://m.edsoo.ru/7f41c418" \h </w:instrText>
            </w:r>
            <w:r>
              <w:fldChar w:fldCharType="separate"/>
            </w:r>
            <w:r>
              <w:rPr>
                <w:rFonts w:ascii="Times New Roman" w:hAnsi="Times New Roman"/>
                <w:b w:val="0"/>
                <w:i w:val="0"/>
                <w:color w:val="0000FF"/>
                <w:sz w:val="22"/>
                <w:u w:val="single"/>
              </w:rPr>
              <w:t>https://m.edsoo.ru/7f41c418</w:t>
            </w:r>
            <w:r>
              <w:rPr>
                <w:rFonts w:ascii="Times New Roman" w:hAnsi="Times New Roman"/>
                <w:b w:val="0"/>
                <w:i w:val="0"/>
                <w:color w:val="0000FF"/>
                <w:sz w:val="22"/>
                <w:u w:val="single"/>
              </w:rPr>
              <w:fldChar w:fldCharType="end"/>
            </w:r>
          </w:p>
        </w:tc>
      </w:tr>
      <w:tr w14:paraId="17D4BA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09D77C49">
            <w:pPr>
              <w:spacing w:before="0" w:after="0"/>
              <w:ind w:left="0"/>
              <w:jc w:val="left"/>
            </w:pPr>
            <w:r>
              <w:rPr>
                <w:rFonts w:ascii="Times New Roman" w:hAnsi="Times New Roman"/>
                <w:b w:val="0"/>
                <w:i w:val="0"/>
                <w:color w:val="000000"/>
                <w:sz w:val="24"/>
              </w:rPr>
              <w:t>1.4</w:t>
            </w:r>
          </w:p>
        </w:tc>
        <w:tc>
          <w:tcPr>
            <w:tcW w:w="3168" w:type="dxa"/>
            <w:tcMar>
              <w:top w:w="50" w:type="dxa"/>
              <w:left w:w="100" w:type="dxa"/>
            </w:tcMar>
            <w:vAlign w:val="center"/>
          </w:tcPr>
          <w:p w14:paraId="06FE3187">
            <w:pPr>
              <w:spacing w:before="0" w:after="0"/>
              <w:ind w:left="135"/>
              <w:jc w:val="left"/>
            </w:pPr>
            <w:r>
              <w:rPr>
                <w:rFonts w:ascii="Times New Roman" w:hAnsi="Times New Roman"/>
                <w:b w:val="0"/>
                <w:i w:val="0"/>
                <w:color w:val="000000"/>
                <w:sz w:val="24"/>
              </w:rPr>
              <w:t>Становление личности в процессе социализации</w:t>
            </w:r>
          </w:p>
        </w:tc>
        <w:tc>
          <w:tcPr>
            <w:tcW w:w="960" w:type="dxa"/>
            <w:tcMar>
              <w:top w:w="50" w:type="dxa"/>
              <w:left w:w="100" w:type="dxa"/>
            </w:tcMar>
            <w:vAlign w:val="center"/>
          </w:tcPr>
          <w:p w14:paraId="3AC5BC89">
            <w:pPr>
              <w:spacing w:before="0" w:after="0" w:line="276" w:lineRule="auto"/>
              <w:ind w:left="135"/>
              <w:jc w:val="center"/>
            </w:pPr>
            <w:r>
              <w:rPr>
                <w:rFonts w:ascii="Times New Roman" w:hAnsi="Times New Roman"/>
                <w:b w:val="0"/>
                <w:i w:val="0"/>
                <w:color w:val="000000"/>
                <w:sz w:val="24"/>
              </w:rPr>
              <w:t xml:space="preserve"> 3 </w:t>
            </w:r>
          </w:p>
        </w:tc>
        <w:tc>
          <w:tcPr>
            <w:tcW w:w="1680" w:type="dxa"/>
            <w:tcMar>
              <w:top w:w="50" w:type="dxa"/>
              <w:left w:w="100" w:type="dxa"/>
            </w:tcMar>
            <w:vAlign w:val="center"/>
          </w:tcPr>
          <w:p w14:paraId="153BD036">
            <w:pPr>
              <w:spacing w:before="0" w:after="0" w:line="276" w:lineRule="auto"/>
              <w:ind w:left="135"/>
              <w:jc w:val="center"/>
            </w:pPr>
            <w:r>
              <w:rPr>
                <w:rFonts w:ascii="Times New Roman" w:hAnsi="Times New Roman"/>
                <w:b w:val="0"/>
                <w:i w:val="0"/>
                <w:color w:val="000000"/>
                <w:sz w:val="24"/>
              </w:rPr>
              <w:t xml:space="preserve"> 0 </w:t>
            </w:r>
          </w:p>
        </w:tc>
        <w:tc>
          <w:tcPr>
            <w:tcW w:w="1768" w:type="dxa"/>
            <w:tcMar>
              <w:top w:w="50" w:type="dxa"/>
              <w:left w:w="100" w:type="dxa"/>
            </w:tcMar>
            <w:vAlign w:val="center"/>
          </w:tcPr>
          <w:p w14:paraId="7F7F6D13">
            <w:pPr>
              <w:spacing w:before="0" w:after="0" w:line="276" w:lineRule="auto"/>
              <w:ind w:left="135"/>
              <w:jc w:val="center"/>
            </w:pPr>
            <w:r>
              <w:rPr>
                <w:rFonts w:ascii="Times New Roman" w:hAnsi="Times New Roman"/>
                <w:b w:val="0"/>
                <w:i w:val="0"/>
                <w:color w:val="000000"/>
                <w:sz w:val="24"/>
              </w:rPr>
              <w:t xml:space="preserve"> 0 </w:t>
            </w:r>
          </w:p>
        </w:tc>
        <w:tc>
          <w:tcPr>
            <w:tcW w:w="2599" w:type="dxa"/>
            <w:tcMar>
              <w:top w:w="50" w:type="dxa"/>
              <w:left w:w="100" w:type="dxa"/>
            </w:tcMar>
            <w:vAlign w:val="center"/>
          </w:tcPr>
          <w:p w14:paraId="3BAFF86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"https://m.edsoo.ru/7f41c418" \h </w:instrText>
            </w:r>
            <w:r>
              <w:fldChar w:fldCharType="separate"/>
            </w:r>
            <w:r>
              <w:rPr>
                <w:rFonts w:ascii="Times New Roman" w:hAnsi="Times New Roman"/>
                <w:b w:val="0"/>
                <w:i w:val="0"/>
                <w:color w:val="0000FF"/>
                <w:sz w:val="22"/>
                <w:u w:val="single"/>
              </w:rPr>
              <w:t>https://m.edsoo.ru/7f41c418</w:t>
            </w:r>
            <w:r>
              <w:rPr>
                <w:rFonts w:ascii="Times New Roman" w:hAnsi="Times New Roman"/>
                <w:b w:val="0"/>
                <w:i w:val="0"/>
                <w:color w:val="0000FF"/>
                <w:sz w:val="22"/>
                <w:u w:val="single"/>
              </w:rPr>
              <w:fldChar w:fldCharType="end"/>
            </w:r>
          </w:p>
        </w:tc>
      </w:tr>
      <w:tr w14:paraId="46CC21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466AAE61">
            <w:pPr>
              <w:spacing w:before="0" w:after="0"/>
              <w:ind w:left="0"/>
              <w:jc w:val="left"/>
            </w:pPr>
            <w:r>
              <w:rPr>
                <w:rFonts w:ascii="Times New Roman" w:hAnsi="Times New Roman"/>
                <w:b w:val="0"/>
                <w:i w:val="0"/>
                <w:color w:val="000000"/>
                <w:sz w:val="24"/>
              </w:rPr>
              <w:t>1.5</w:t>
            </w:r>
          </w:p>
        </w:tc>
        <w:tc>
          <w:tcPr>
            <w:tcW w:w="3168" w:type="dxa"/>
            <w:tcMar>
              <w:top w:w="50" w:type="dxa"/>
              <w:left w:w="100" w:type="dxa"/>
            </w:tcMar>
            <w:vAlign w:val="center"/>
          </w:tcPr>
          <w:p w14:paraId="297E6C66">
            <w:pPr>
              <w:spacing w:before="0" w:after="0"/>
              <w:ind w:left="135"/>
              <w:jc w:val="left"/>
            </w:pPr>
            <w:r>
              <w:rPr>
                <w:rFonts w:ascii="Times New Roman" w:hAnsi="Times New Roman"/>
                <w:b w:val="0"/>
                <w:i w:val="0"/>
                <w:color w:val="000000"/>
                <w:sz w:val="24"/>
              </w:rPr>
              <w:t>Деятельность человека</w:t>
            </w:r>
          </w:p>
        </w:tc>
        <w:tc>
          <w:tcPr>
            <w:tcW w:w="960" w:type="dxa"/>
            <w:tcMar>
              <w:top w:w="50" w:type="dxa"/>
              <w:left w:w="100" w:type="dxa"/>
            </w:tcMar>
            <w:vAlign w:val="center"/>
          </w:tcPr>
          <w:p w14:paraId="0C5CB2D6">
            <w:pPr>
              <w:spacing w:before="0" w:after="0" w:line="276" w:lineRule="auto"/>
              <w:ind w:left="135"/>
              <w:jc w:val="center"/>
            </w:pPr>
            <w:r>
              <w:rPr>
                <w:rFonts w:ascii="Times New Roman" w:hAnsi="Times New Roman"/>
                <w:b w:val="0"/>
                <w:i w:val="0"/>
                <w:color w:val="000000"/>
                <w:sz w:val="24"/>
              </w:rPr>
              <w:t xml:space="preserve"> 2 </w:t>
            </w:r>
          </w:p>
        </w:tc>
        <w:tc>
          <w:tcPr>
            <w:tcW w:w="1680" w:type="dxa"/>
            <w:tcMar>
              <w:top w:w="50" w:type="dxa"/>
              <w:left w:w="100" w:type="dxa"/>
            </w:tcMar>
            <w:vAlign w:val="center"/>
          </w:tcPr>
          <w:p w14:paraId="7F3218DD">
            <w:pPr>
              <w:spacing w:before="0" w:after="0" w:line="276" w:lineRule="auto"/>
              <w:ind w:left="135"/>
              <w:jc w:val="center"/>
            </w:pPr>
            <w:r>
              <w:rPr>
                <w:rFonts w:ascii="Times New Roman" w:hAnsi="Times New Roman"/>
                <w:b w:val="0"/>
                <w:i w:val="0"/>
                <w:color w:val="000000"/>
                <w:sz w:val="24"/>
              </w:rPr>
              <w:t xml:space="preserve"> 0 </w:t>
            </w:r>
          </w:p>
        </w:tc>
        <w:tc>
          <w:tcPr>
            <w:tcW w:w="1768" w:type="dxa"/>
            <w:tcMar>
              <w:top w:w="50" w:type="dxa"/>
              <w:left w:w="100" w:type="dxa"/>
            </w:tcMar>
            <w:vAlign w:val="center"/>
          </w:tcPr>
          <w:p w14:paraId="5A8D09CF">
            <w:pPr>
              <w:spacing w:before="0" w:after="0" w:line="276" w:lineRule="auto"/>
              <w:ind w:left="135"/>
              <w:jc w:val="center"/>
            </w:pPr>
            <w:r>
              <w:rPr>
                <w:rFonts w:ascii="Times New Roman" w:hAnsi="Times New Roman"/>
                <w:b w:val="0"/>
                <w:i w:val="0"/>
                <w:color w:val="000000"/>
                <w:sz w:val="24"/>
              </w:rPr>
              <w:t xml:space="preserve"> 0 </w:t>
            </w:r>
          </w:p>
        </w:tc>
        <w:tc>
          <w:tcPr>
            <w:tcW w:w="2599" w:type="dxa"/>
            <w:tcMar>
              <w:top w:w="50" w:type="dxa"/>
              <w:left w:w="100" w:type="dxa"/>
            </w:tcMar>
            <w:vAlign w:val="center"/>
          </w:tcPr>
          <w:p w14:paraId="02D7F94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"https://m.edsoo.ru/7f41c418" \h </w:instrText>
            </w:r>
            <w:r>
              <w:fldChar w:fldCharType="separate"/>
            </w:r>
            <w:r>
              <w:rPr>
                <w:rFonts w:ascii="Times New Roman" w:hAnsi="Times New Roman"/>
                <w:b w:val="0"/>
                <w:i w:val="0"/>
                <w:color w:val="0000FF"/>
                <w:sz w:val="22"/>
                <w:u w:val="single"/>
              </w:rPr>
              <w:t>https://m.edsoo.ru/7f41c418</w:t>
            </w:r>
            <w:r>
              <w:rPr>
                <w:rFonts w:ascii="Times New Roman" w:hAnsi="Times New Roman"/>
                <w:b w:val="0"/>
                <w:i w:val="0"/>
                <w:color w:val="0000FF"/>
                <w:sz w:val="22"/>
                <w:u w:val="single"/>
              </w:rPr>
              <w:fldChar w:fldCharType="end"/>
            </w:r>
          </w:p>
        </w:tc>
      </w:tr>
      <w:tr w14:paraId="205BB4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58AFBE17">
            <w:pPr>
              <w:spacing w:before="0" w:after="0"/>
              <w:ind w:left="0"/>
              <w:jc w:val="left"/>
            </w:pPr>
            <w:r>
              <w:rPr>
                <w:rFonts w:ascii="Times New Roman" w:hAnsi="Times New Roman"/>
                <w:b w:val="0"/>
                <w:i w:val="0"/>
                <w:color w:val="000000"/>
                <w:sz w:val="24"/>
              </w:rPr>
              <w:t>1.6</w:t>
            </w:r>
          </w:p>
        </w:tc>
        <w:tc>
          <w:tcPr>
            <w:tcW w:w="3168" w:type="dxa"/>
            <w:tcMar>
              <w:top w:w="50" w:type="dxa"/>
              <w:left w:w="100" w:type="dxa"/>
            </w:tcMar>
            <w:vAlign w:val="center"/>
          </w:tcPr>
          <w:p w14:paraId="64745F05">
            <w:pPr>
              <w:spacing w:before="0" w:after="0"/>
              <w:ind w:left="135"/>
              <w:jc w:val="left"/>
            </w:pPr>
            <w:r>
              <w:rPr>
                <w:rFonts w:ascii="Times New Roman" w:hAnsi="Times New Roman"/>
                <w:b w:val="0"/>
                <w:i w:val="0"/>
                <w:color w:val="000000"/>
                <w:sz w:val="24"/>
              </w:rPr>
              <w:t>Познавательная деятельность человека. Научное познание</w:t>
            </w:r>
          </w:p>
        </w:tc>
        <w:tc>
          <w:tcPr>
            <w:tcW w:w="960" w:type="dxa"/>
            <w:tcMar>
              <w:top w:w="50" w:type="dxa"/>
              <w:left w:w="100" w:type="dxa"/>
            </w:tcMar>
            <w:vAlign w:val="center"/>
          </w:tcPr>
          <w:p w14:paraId="46947284">
            <w:pPr>
              <w:spacing w:before="0" w:after="0" w:line="276" w:lineRule="auto"/>
              <w:ind w:left="135"/>
              <w:jc w:val="center"/>
            </w:pPr>
            <w:r>
              <w:rPr>
                <w:rFonts w:ascii="Times New Roman" w:hAnsi="Times New Roman"/>
                <w:b w:val="0"/>
                <w:i w:val="0"/>
                <w:color w:val="000000"/>
                <w:sz w:val="24"/>
              </w:rPr>
              <w:t xml:space="preserve"> 3 </w:t>
            </w:r>
          </w:p>
        </w:tc>
        <w:tc>
          <w:tcPr>
            <w:tcW w:w="1680" w:type="dxa"/>
            <w:tcMar>
              <w:top w:w="50" w:type="dxa"/>
              <w:left w:w="100" w:type="dxa"/>
            </w:tcMar>
            <w:vAlign w:val="center"/>
          </w:tcPr>
          <w:p w14:paraId="4DD9FC7B">
            <w:pPr>
              <w:spacing w:before="0" w:after="0" w:line="276" w:lineRule="auto"/>
              <w:ind w:left="135"/>
              <w:jc w:val="center"/>
            </w:pPr>
            <w:r>
              <w:rPr>
                <w:rFonts w:ascii="Times New Roman" w:hAnsi="Times New Roman"/>
                <w:b w:val="0"/>
                <w:i w:val="0"/>
                <w:color w:val="000000"/>
                <w:sz w:val="24"/>
              </w:rPr>
              <w:t xml:space="preserve"> 0 </w:t>
            </w:r>
          </w:p>
        </w:tc>
        <w:tc>
          <w:tcPr>
            <w:tcW w:w="1768" w:type="dxa"/>
            <w:tcMar>
              <w:top w:w="50" w:type="dxa"/>
              <w:left w:w="100" w:type="dxa"/>
            </w:tcMar>
            <w:vAlign w:val="center"/>
          </w:tcPr>
          <w:p w14:paraId="349C21D5">
            <w:pPr>
              <w:spacing w:before="0" w:after="0" w:line="276" w:lineRule="auto"/>
              <w:ind w:left="135"/>
              <w:jc w:val="center"/>
            </w:pPr>
            <w:r>
              <w:rPr>
                <w:rFonts w:ascii="Times New Roman" w:hAnsi="Times New Roman"/>
                <w:b w:val="0"/>
                <w:i w:val="0"/>
                <w:color w:val="000000"/>
                <w:sz w:val="24"/>
              </w:rPr>
              <w:t xml:space="preserve"> 0 </w:t>
            </w:r>
          </w:p>
        </w:tc>
        <w:tc>
          <w:tcPr>
            <w:tcW w:w="2599" w:type="dxa"/>
            <w:tcMar>
              <w:top w:w="50" w:type="dxa"/>
              <w:left w:w="100" w:type="dxa"/>
            </w:tcMar>
            <w:vAlign w:val="center"/>
          </w:tcPr>
          <w:p w14:paraId="1537BFA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"https://m.edsoo.ru/7f41c418" \h </w:instrText>
            </w:r>
            <w:r>
              <w:fldChar w:fldCharType="separate"/>
            </w:r>
            <w:r>
              <w:rPr>
                <w:rFonts w:ascii="Times New Roman" w:hAnsi="Times New Roman"/>
                <w:b w:val="0"/>
                <w:i w:val="0"/>
                <w:color w:val="0000FF"/>
                <w:sz w:val="22"/>
                <w:u w:val="single"/>
              </w:rPr>
              <w:t>https://m.edsoo.ru/7f41c418</w:t>
            </w:r>
            <w:r>
              <w:rPr>
                <w:rFonts w:ascii="Times New Roman" w:hAnsi="Times New Roman"/>
                <w:b w:val="0"/>
                <w:i w:val="0"/>
                <w:color w:val="0000FF"/>
                <w:sz w:val="22"/>
                <w:u w:val="single"/>
              </w:rPr>
              <w:fldChar w:fldCharType="end"/>
            </w:r>
          </w:p>
        </w:tc>
      </w:tr>
      <w:tr w14:paraId="6D4BD6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39828FBB">
            <w:pPr>
              <w:spacing w:before="0" w:after="0"/>
              <w:ind w:left="0"/>
              <w:jc w:val="left"/>
            </w:pPr>
            <w:r>
              <w:rPr>
                <w:rFonts w:ascii="Times New Roman" w:hAnsi="Times New Roman"/>
                <w:b w:val="0"/>
                <w:i w:val="0"/>
                <w:color w:val="000000"/>
                <w:sz w:val="24"/>
              </w:rPr>
              <w:t>1.7</w:t>
            </w:r>
          </w:p>
        </w:tc>
        <w:tc>
          <w:tcPr>
            <w:tcW w:w="3168" w:type="dxa"/>
            <w:tcMar>
              <w:top w:w="50" w:type="dxa"/>
              <w:left w:w="100" w:type="dxa"/>
            </w:tcMar>
            <w:vAlign w:val="center"/>
          </w:tcPr>
          <w:p w14:paraId="0BA9AB1F">
            <w:pPr>
              <w:spacing w:before="0" w:after="0"/>
              <w:ind w:left="135"/>
              <w:jc w:val="left"/>
            </w:pPr>
            <w:r>
              <w:rPr>
                <w:rFonts w:ascii="Times New Roman" w:hAnsi="Times New Roman"/>
                <w:b w:val="0"/>
                <w:i w:val="0"/>
                <w:color w:val="000000"/>
                <w:sz w:val="24"/>
              </w:rPr>
              <w:t>Повторительно-обобщающий урок по разделу «Человек в обществе»</w:t>
            </w:r>
          </w:p>
        </w:tc>
        <w:tc>
          <w:tcPr>
            <w:tcW w:w="960" w:type="dxa"/>
            <w:tcMar>
              <w:top w:w="50" w:type="dxa"/>
              <w:left w:w="100" w:type="dxa"/>
            </w:tcMar>
            <w:vAlign w:val="center"/>
          </w:tcPr>
          <w:p w14:paraId="5D7C63FA">
            <w:pPr>
              <w:spacing w:before="0" w:after="0" w:line="276" w:lineRule="auto"/>
              <w:ind w:left="135"/>
              <w:jc w:val="center"/>
            </w:pPr>
            <w:r>
              <w:rPr>
                <w:rFonts w:ascii="Times New Roman" w:hAnsi="Times New Roman"/>
                <w:b w:val="0"/>
                <w:i w:val="0"/>
                <w:color w:val="000000"/>
                <w:sz w:val="24"/>
              </w:rPr>
              <w:t xml:space="preserve"> 2 </w:t>
            </w:r>
          </w:p>
        </w:tc>
        <w:tc>
          <w:tcPr>
            <w:tcW w:w="1680" w:type="dxa"/>
            <w:tcMar>
              <w:top w:w="50" w:type="dxa"/>
              <w:left w:w="100" w:type="dxa"/>
            </w:tcMar>
            <w:vAlign w:val="center"/>
          </w:tcPr>
          <w:p w14:paraId="3CA04228">
            <w:pPr>
              <w:spacing w:before="0" w:after="0" w:line="276" w:lineRule="auto"/>
              <w:ind w:left="135"/>
              <w:jc w:val="center"/>
            </w:pPr>
            <w:r>
              <w:rPr>
                <w:rFonts w:ascii="Times New Roman" w:hAnsi="Times New Roman"/>
                <w:b w:val="0"/>
                <w:i w:val="0"/>
                <w:color w:val="000000"/>
                <w:sz w:val="24"/>
              </w:rPr>
              <w:t xml:space="preserve"> 1 </w:t>
            </w:r>
          </w:p>
        </w:tc>
        <w:tc>
          <w:tcPr>
            <w:tcW w:w="1768" w:type="dxa"/>
            <w:tcMar>
              <w:top w:w="50" w:type="dxa"/>
              <w:left w:w="100" w:type="dxa"/>
            </w:tcMar>
            <w:vAlign w:val="center"/>
          </w:tcPr>
          <w:p w14:paraId="07E7039C">
            <w:pPr>
              <w:spacing w:before="0" w:after="0" w:line="276" w:lineRule="auto"/>
              <w:ind w:left="135"/>
              <w:jc w:val="center"/>
            </w:pPr>
            <w:r>
              <w:rPr>
                <w:rFonts w:ascii="Times New Roman" w:hAnsi="Times New Roman"/>
                <w:b w:val="0"/>
                <w:i w:val="0"/>
                <w:color w:val="000000"/>
                <w:sz w:val="24"/>
              </w:rPr>
              <w:t xml:space="preserve"> 0 </w:t>
            </w:r>
          </w:p>
        </w:tc>
        <w:tc>
          <w:tcPr>
            <w:tcW w:w="2599" w:type="dxa"/>
            <w:tcMar>
              <w:top w:w="50" w:type="dxa"/>
              <w:left w:w="100" w:type="dxa"/>
            </w:tcMar>
            <w:vAlign w:val="center"/>
          </w:tcPr>
          <w:p w14:paraId="03768FB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"https://m.edsoo.ru/7f41c418" \h </w:instrText>
            </w:r>
            <w:r>
              <w:fldChar w:fldCharType="separate"/>
            </w:r>
            <w:r>
              <w:rPr>
                <w:rFonts w:ascii="Times New Roman" w:hAnsi="Times New Roman"/>
                <w:b w:val="0"/>
                <w:i w:val="0"/>
                <w:color w:val="0000FF"/>
                <w:sz w:val="22"/>
                <w:u w:val="single"/>
              </w:rPr>
              <w:t>https://m.edsoo.ru/7f41c418</w:t>
            </w:r>
            <w:r>
              <w:rPr>
                <w:rFonts w:ascii="Times New Roman" w:hAnsi="Times New Roman"/>
                <w:b w:val="0"/>
                <w:i w:val="0"/>
                <w:color w:val="0000FF"/>
                <w:sz w:val="22"/>
                <w:u w:val="single"/>
              </w:rPr>
              <w:fldChar w:fldCharType="end"/>
            </w:r>
          </w:p>
        </w:tc>
      </w:tr>
      <w:tr w14:paraId="5698A9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FC1AB3E">
            <w:pPr>
              <w:spacing w:before="0" w:after="0"/>
              <w:ind w:left="135"/>
              <w:jc w:val="left"/>
            </w:pPr>
            <w:r>
              <w:rPr>
                <w:rFonts w:ascii="Times New Roman" w:hAnsi="Times New Roman"/>
                <w:b w:val="0"/>
                <w:i w:val="0"/>
                <w:color w:val="000000"/>
                <w:sz w:val="24"/>
              </w:rPr>
              <w:t>Итого по разделу</w:t>
            </w:r>
          </w:p>
        </w:tc>
        <w:tc>
          <w:tcPr>
            <w:tcW w:w="1509" w:type="dxa"/>
            <w:tcMar>
              <w:top w:w="50" w:type="dxa"/>
              <w:left w:w="100" w:type="dxa"/>
            </w:tcMar>
            <w:vAlign w:val="center"/>
          </w:tcPr>
          <w:p w14:paraId="01F9443A">
            <w:pPr>
              <w:spacing w:before="0" w:after="0" w:line="276" w:lineRule="auto"/>
              <w:ind w:left="135"/>
              <w:jc w:val="center"/>
            </w:pPr>
            <w:r>
              <w:rPr>
                <w:rFonts w:ascii="Times New Roman" w:hAnsi="Times New Roman"/>
                <w:b w:val="0"/>
                <w:i w:val="0"/>
                <w:color w:val="000000"/>
                <w:sz w:val="24"/>
              </w:rPr>
              <w:t xml:space="preserve"> 18 </w:t>
            </w:r>
          </w:p>
        </w:tc>
        <w:tc>
          <w:tcPr>
            <w:tcW w:w="0" w:type="auto"/>
            <w:gridSpan w:val="3"/>
            <w:tcMar>
              <w:top w:w="50" w:type="dxa"/>
              <w:left w:w="100" w:type="dxa"/>
            </w:tcMar>
            <w:vAlign w:val="center"/>
          </w:tcPr>
          <w:p w14:paraId="4DF9E5F8">
            <w:pPr>
              <w:jc w:val="left"/>
            </w:pPr>
          </w:p>
        </w:tc>
      </w:tr>
      <w:tr w14:paraId="5634DB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1801CE5D">
            <w:pPr>
              <w:spacing w:before="0" w:after="0"/>
              <w:ind w:left="135"/>
              <w:jc w:val="left"/>
            </w:pPr>
            <w:r>
              <w:rPr>
                <w:rFonts w:ascii="Times New Roman" w:hAnsi="Times New Roman"/>
                <w:b/>
                <w:i w:val="0"/>
                <w:color w:val="000000"/>
                <w:sz w:val="24"/>
              </w:rPr>
              <w:t>Раздел 2.</w:t>
            </w:r>
            <w:r>
              <w:rPr>
                <w:rFonts w:ascii="Times New Roman" w:hAnsi="Times New Roman"/>
                <w:b w:val="0"/>
                <w:i w:val="0"/>
                <w:color w:val="000000"/>
                <w:sz w:val="24"/>
              </w:rPr>
              <w:t xml:space="preserve"> Духовная культура</w:t>
            </w:r>
          </w:p>
        </w:tc>
      </w:tr>
      <w:tr w14:paraId="71BA23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0333036D">
            <w:pPr>
              <w:spacing w:before="0" w:after="0"/>
              <w:ind w:left="0"/>
              <w:jc w:val="left"/>
            </w:pPr>
            <w:r>
              <w:rPr>
                <w:rFonts w:ascii="Times New Roman" w:hAnsi="Times New Roman"/>
                <w:b w:val="0"/>
                <w:i w:val="0"/>
                <w:color w:val="000000"/>
                <w:sz w:val="24"/>
              </w:rPr>
              <w:t>2.1</w:t>
            </w:r>
          </w:p>
        </w:tc>
        <w:tc>
          <w:tcPr>
            <w:tcW w:w="3168" w:type="dxa"/>
            <w:tcMar>
              <w:top w:w="50" w:type="dxa"/>
              <w:left w:w="100" w:type="dxa"/>
            </w:tcMar>
            <w:vAlign w:val="center"/>
          </w:tcPr>
          <w:p w14:paraId="692E23BE">
            <w:pPr>
              <w:spacing w:before="0" w:after="0"/>
              <w:ind w:left="135"/>
              <w:jc w:val="left"/>
            </w:pPr>
            <w:r>
              <w:rPr>
                <w:rFonts w:ascii="Times New Roman" w:hAnsi="Times New Roman"/>
                <w:b w:val="0"/>
                <w:i w:val="0"/>
                <w:color w:val="000000"/>
                <w:sz w:val="24"/>
              </w:rPr>
              <w:t>Культура и ее формы</w:t>
            </w:r>
          </w:p>
        </w:tc>
        <w:tc>
          <w:tcPr>
            <w:tcW w:w="960" w:type="dxa"/>
            <w:tcMar>
              <w:top w:w="50" w:type="dxa"/>
              <w:left w:w="100" w:type="dxa"/>
            </w:tcMar>
            <w:vAlign w:val="center"/>
          </w:tcPr>
          <w:p w14:paraId="0298519C">
            <w:pPr>
              <w:spacing w:before="0" w:after="0" w:line="276" w:lineRule="auto"/>
              <w:ind w:left="135"/>
              <w:jc w:val="center"/>
            </w:pPr>
            <w:r>
              <w:rPr>
                <w:rFonts w:ascii="Times New Roman" w:hAnsi="Times New Roman"/>
                <w:b w:val="0"/>
                <w:i w:val="0"/>
                <w:color w:val="000000"/>
                <w:sz w:val="24"/>
              </w:rPr>
              <w:t xml:space="preserve"> 3 </w:t>
            </w:r>
          </w:p>
        </w:tc>
        <w:tc>
          <w:tcPr>
            <w:tcW w:w="1680" w:type="dxa"/>
            <w:tcMar>
              <w:top w:w="50" w:type="dxa"/>
              <w:left w:w="100" w:type="dxa"/>
            </w:tcMar>
            <w:vAlign w:val="center"/>
          </w:tcPr>
          <w:p w14:paraId="575197CB">
            <w:pPr>
              <w:spacing w:before="0" w:after="0" w:line="276" w:lineRule="auto"/>
              <w:ind w:left="135"/>
              <w:jc w:val="center"/>
            </w:pPr>
            <w:r>
              <w:rPr>
                <w:rFonts w:ascii="Times New Roman" w:hAnsi="Times New Roman"/>
                <w:b w:val="0"/>
                <w:i w:val="0"/>
                <w:color w:val="000000"/>
                <w:sz w:val="24"/>
              </w:rPr>
              <w:t xml:space="preserve"> 0 </w:t>
            </w:r>
          </w:p>
        </w:tc>
        <w:tc>
          <w:tcPr>
            <w:tcW w:w="1768" w:type="dxa"/>
            <w:tcMar>
              <w:top w:w="50" w:type="dxa"/>
              <w:left w:w="100" w:type="dxa"/>
            </w:tcMar>
            <w:vAlign w:val="center"/>
          </w:tcPr>
          <w:p w14:paraId="31D32038">
            <w:pPr>
              <w:spacing w:before="0" w:after="0" w:line="276" w:lineRule="auto"/>
              <w:ind w:left="135"/>
              <w:jc w:val="center"/>
            </w:pPr>
            <w:r>
              <w:rPr>
                <w:rFonts w:ascii="Times New Roman" w:hAnsi="Times New Roman"/>
                <w:b w:val="0"/>
                <w:i w:val="0"/>
                <w:color w:val="000000"/>
                <w:sz w:val="24"/>
              </w:rPr>
              <w:t xml:space="preserve"> 0 </w:t>
            </w:r>
          </w:p>
        </w:tc>
        <w:tc>
          <w:tcPr>
            <w:tcW w:w="2599" w:type="dxa"/>
            <w:tcMar>
              <w:top w:w="50" w:type="dxa"/>
              <w:left w:w="100" w:type="dxa"/>
            </w:tcMar>
            <w:vAlign w:val="center"/>
          </w:tcPr>
          <w:p w14:paraId="0274EF2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"https://m.edsoo.ru/7f41c418" \h </w:instrText>
            </w:r>
            <w:r>
              <w:fldChar w:fldCharType="separate"/>
            </w:r>
            <w:r>
              <w:rPr>
                <w:rFonts w:ascii="Times New Roman" w:hAnsi="Times New Roman"/>
                <w:b w:val="0"/>
                <w:i w:val="0"/>
                <w:color w:val="0000FF"/>
                <w:sz w:val="22"/>
                <w:u w:val="single"/>
              </w:rPr>
              <w:t>https://m.edsoo.ru/7f41c418</w:t>
            </w:r>
            <w:r>
              <w:rPr>
                <w:rFonts w:ascii="Times New Roman" w:hAnsi="Times New Roman"/>
                <w:b w:val="0"/>
                <w:i w:val="0"/>
                <w:color w:val="0000FF"/>
                <w:sz w:val="22"/>
                <w:u w:val="single"/>
              </w:rPr>
              <w:fldChar w:fldCharType="end"/>
            </w:r>
          </w:p>
        </w:tc>
      </w:tr>
      <w:tr w14:paraId="4A2AA1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71F3EC30">
            <w:pPr>
              <w:spacing w:before="0" w:after="0"/>
              <w:ind w:left="0"/>
              <w:jc w:val="left"/>
            </w:pPr>
            <w:r>
              <w:rPr>
                <w:rFonts w:ascii="Times New Roman" w:hAnsi="Times New Roman"/>
                <w:b w:val="0"/>
                <w:i w:val="0"/>
                <w:color w:val="000000"/>
                <w:sz w:val="24"/>
              </w:rPr>
              <w:t>2.2</w:t>
            </w:r>
          </w:p>
        </w:tc>
        <w:tc>
          <w:tcPr>
            <w:tcW w:w="3168" w:type="dxa"/>
            <w:tcMar>
              <w:top w:w="50" w:type="dxa"/>
              <w:left w:w="100" w:type="dxa"/>
            </w:tcMar>
            <w:vAlign w:val="center"/>
          </w:tcPr>
          <w:p w14:paraId="6559DFA8">
            <w:pPr>
              <w:spacing w:before="0" w:after="0"/>
              <w:ind w:left="135"/>
              <w:jc w:val="left"/>
            </w:pPr>
            <w:r>
              <w:rPr>
                <w:rFonts w:ascii="Times New Roman" w:hAnsi="Times New Roman"/>
                <w:b w:val="0"/>
                <w:i w:val="0"/>
                <w:color w:val="000000"/>
                <w:sz w:val="24"/>
              </w:rPr>
              <w:t>Категории и принципы морали в жизни человека и развитии общества</w:t>
            </w:r>
          </w:p>
        </w:tc>
        <w:tc>
          <w:tcPr>
            <w:tcW w:w="960" w:type="dxa"/>
            <w:tcMar>
              <w:top w:w="50" w:type="dxa"/>
              <w:left w:w="100" w:type="dxa"/>
            </w:tcMar>
            <w:vAlign w:val="center"/>
          </w:tcPr>
          <w:p w14:paraId="27B5C582">
            <w:pPr>
              <w:spacing w:before="0" w:after="0" w:line="276" w:lineRule="auto"/>
              <w:ind w:left="135"/>
              <w:jc w:val="center"/>
            </w:pPr>
            <w:r>
              <w:rPr>
                <w:rFonts w:ascii="Times New Roman" w:hAnsi="Times New Roman"/>
                <w:b w:val="0"/>
                <w:i w:val="0"/>
                <w:color w:val="000000"/>
                <w:sz w:val="24"/>
              </w:rPr>
              <w:t xml:space="preserve"> 3 </w:t>
            </w:r>
          </w:p>
        </w:tc>
        <w:tc>
          <w:tcPr>
            <w:tcW w:w="1680" w:type="dxa"/>
            <w:tcMar>
              <w:top w:w="50" w:type="dxa"/>
              <w:left w:w="100" w:type="dxa"/>
            </w:tcMar>
            <w:vAlign w:val="center"/>
          </w:tcPr>
          <w:p w14:paraId="1A8B9A28">
            <w:pPr>
              <w:spacing w:before="0" w:after="0" w:line="276" w:lineRule="auto"/>
              <w:ind w:left="135"/>
              <w:jc w:val="center"/>
            </w:pPr>
            <w:r>
              <w:rPr>
                <w:rFonts w:ascii="Times New Roman" w:hAnsi="Times New Roman"/>
                <w:b w:val="0"/>
                <w:i w:val="0"/>
                <w:color w:val="000000"/>
                <w:sz w:val="24"/>
              </w:rPr>
              <w:t xml:space="preserve"> 0 </w:t>
            </w:r>
          </w:p>
        </w:tc>
        <w:tc>
          <w:tcPr>
            <w:tcW w:w="1768" w:type="dxa"/>
            <w:tcMar>
              <w:top w:w="50" w:type="dxa"/>
              <w:left w:w="100" w:type="dxa"/>
            </w:tcMar>
            <w:vAlign w:val="center"/>
          </w:tcPr>
          <w:p w14:paraId="4E321201">
            <w:pPr>
              <w:spacing w:before="0" w:after="0" w:line="276" w:lineRule="auto"/>
              <w:ind w:left="135"/>
              <w:jc w:val="center"/>
            </w:pPr>
            <w:r>
              <w:rPr>
                <w:rFonts w:ascii="Times New Roman" w:hAnsi="Times New Roman"/>
                <w:b w:val="0"/>
                <w:i w:val="0"/>
                <w:color w:val="000000"/>
                <w:sz w:val="24"/>
              </w:rPr>
              <w:t xml:space="preserve"> 0 </w:t>
            </w:r>
          </w:p>
        </w:tc>
        <w:tc>
          <w:tcPr>
            <w:tcW w:w="2599" w:type="dxa"/>
            <w:tcMar>
              <w:top w:w="50" w:type="dxa"/>
              <w:left w:w="100" w:type="dxa"/>
            </w:tcMar>
            <w:vAlign w:val="center"/>
          </w:tcPr>
          <w:p w14:paraId="711BCE9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"https://m.edsoo.ru/7f41c418" \h </w:instrText>
            </w:r>
            <w:r>
              <w:fldChar w:fldCharType="separate"/>
            </w:r>
            <w:r>
              <w:rPr>
                <w:rFonts w:ascii="Times New Roman" w:hAnsi="Times New Roman"/>
                <w:b w:val="0"/>
                <w:i w:val="0"/>
                <w:color w:val="0000FF"/>
                <w:sz w:val="22"/>
                <w:u w:val="single"/>
              </w:rPr>
              <w:t>https://m.edsoo.ru/7f41c418</w:t>
            </w:r>
            <w:r>
              <w:rPr>
                <w:rFonts w:ascii="Times New Roman" w:hAnsi="Times New Roman"/>
                <w:b w:val="0"/>
                <w:i w:val="0"/>
                <w:color w:val="0000FF"/>
                <w:sz w:val="22"/>
                <w:u w:val="single"/>
              </w:rPr>
              <w:fldChar w:fldCharType="end"/>
            </w:r>
          </w:p>
        </w:tc>
      </w:tr>
      <w:tr w14:paraId="18BA9F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137D3F2E">
            <w:pPr>
              <w:spacing w:before="0" w:after="0"/>
              <w:ind w:left="0"/>
              <w:jc w:val="left"/>
            </w:pPr>
            <w:r>
              <w:rPr>
                <w:rFonts w:ascii="Times New Roman" w:hAnsi="Times New Roman"/>
                <w:b w:val="0"/>
                <w:i w:val="0"/>
                <w:color w:val="000000"/>
                <w:sz w:val="24"/>
              </w:rPr>
              <w:t>2.3</w:t>
            </w:r>
          </w:p>
        </w:tc>
        <w:tc>
          <w:tcPr>
            <w:tcW w:w="3168" w:type="dxa"/>
            <w:tcMar>
              <w:top w:w="50" w:type="dxa"/>
              <w:left w:w="100" w:type="dxa"/>
            </w:tcMar>
            <w:vAlign w:val="center"/>
          </w:tcPr>
          <w:p w14:paraId="2FD5DA15">
            <w:pPr>
              <w:spacing w:before="0" w:after="0"/>
              <w:ind w:left="135"/>
              <w:jc w:val="left"/>
            </w:pPr>
            <w:r>
              <w:rPr>
                <w:rFonts w:ascii="Times New Roman" w:hAnsi="Times New Roman"/>
                <w:b w:val="0"/>
                <w:i w:val="0"/>
                <w:color w:val="000000"/>
                <w:sz w:val="24"/>
              </w:rPr>
              <w:t>Наука и образование</w:t>
            </w:r>
          </w:p>
        </w:tc>
        <w:tc>
          <w:tcPr>
            <w:tcW w:w="960" w:type="dxa"/>
            <w:tcMar>
              <w:top w:w="50" w:type="dxa"/>
              <w:left w:w="100" w:type="dxa"/>
            </w:tcMar>
            <w:vAlign w:val="center"/>
          </w:tcPr>
          <w:p w14:paraId="35BB1211">
            <w:pPr>
              <w:spacing w:before="0" w:after="0" w:line="276" w:lineRule="auto"/>
              <w:ind w:left="135"/>
              <w:jc w:val="center"/>
            </w:pPr>
            <w:r>
              <w:rPr>
                <w:rFonts w:ascii="Times New Roman" w:hAnsi="Times New Roman"/>
                <w:b w:val="0"/>
                <w:i w:val="0"/>
                <w:color w:val="000000"/>
                <w:sz w:val="24"/>
              </w:rPr>
              <w:t xml:space="preserve"> 4 </w:t>
            </w:r>
          </w:p>
        </w:tc>
        <w:tc>
          <w:tcPr>
            <w:tcW w:w="1680" w:type="dxa"/>
            <w:tcMar>
              <w:top w:w="50" w:type="dxa"/>
              <w:left w:w="100" w:type="dxa"/>
            </w:tcMar>
            <w:vAlign w:val="center"/>
          </w:tcPr>
          <w:p w14:paraId="1D171164">
            <w:pPr>
              <w:spacing w:before="0" w:after="0" w:line="276" w:lineRule="auto"/>
              <w:ind w:left="135"/>
              <w:jc w:val="center"/>
            </w:pPr>
            <w:r>
              <w:rPr>
                <w:rFonts w:ascii="Times New Roman" w:hAnsi="Times New Roman"/>
                <w:b w:val="0"/>
                <w:i w:val="0"/>
                <w:color w:val="000000"/>
                <w:sz w:val="24"/>
              </w:rPr>
              <w:t xml:space="preserve"> 0 </w:t>
            </w:r>
          </w:p>
        </w:tc>
        <w:tc>
          <w:tcPr>
            <w:tcW w:w="1768" w:type="dxa"/>
            <w:tcMar>
              <w:top w:w="50" w:type="dxa"/>
              <w:left w:w="100" w:type="dxa"/>
            </w:tcMar>
            <w:vAlign w:val="center"/>
          </w:tcPr>
          <w:p w14:paraId="19120578">
            <w:pPr>
              <w:spacing w:before="0" w:after="0" w:line="276" w:lineRule="auto"/>
              <w:ind w:left="135"/>
              <w:jc w:val="center"/>
            </w:pPr>
            <w:r>
              <w:rPr>
                <w:rFonts w:ascii="Times New Roman" w:hAnsi="Times New Roman"/>
                <w:b w:val="0"/>
                <w:i w:val="0"/>
                <w:color w:val="000000"/>
                <w:sz w:val="24"/>
              </w:rPr>
              <w:t xml:space="preserve"> 0 </w:t>
            </w:r>
          </w:p>
        </w:tc>
        <w:tc>
          <w:tcPr>
            <w:tcW w:w="2599" w:type="dxa"/>
            <w:tcMar>
              <w:top w:w="50" w:type="dxa"/>
              <w:left w:w="100" w:type="dxa"/>
            </w:tcMar>
            <w:vAlign w:val="center"/>
          </w:tcPr>
          <w:p w14:paraId="73DFC23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"https://m.edsoo.ru/7f41c418" \h </w:instrText>
            </w:r>
            <w:r>
              <w:fldChar w:fldCharType="separate"/>
            </w:r>
            <w:r>
              <w:rPr>
                <w:rFonts w:ascii="Times New Roman" w:hAnsi="Times New Roman"/>
                <w:b w:val="0"/>
                <w:i w:val="0"/>
                <w:color w:val="0000FF"/>
                <w:sz w:val="22"/>
                <w:u w:val="single"/>
              </w:rPr>
              <w:t>https://m.edsoo.ru/7f41c418</w:t>
            </w:r>
            <w:r>
              <w:rPr>
                <w:rFonts w:ascii="Times New Roman" w:hAnsi="Times New Roman"/>
                <w:b w:val="0"/>
                <w:i w:val="0"/>
                <w:color w:val="0000FF"/>
                <w:sz w:val="22"/>
                <w:u w:val="single"/>
              </w:rPr>
              <w:fldChar w:fldCharType="end"/>
            </w:r>
          </w:p>
        </w:tc>
      </w:tr>
      <w:tr w14:paraId="3FF2B2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1EC3DEC1">
            <w:pPr>
              <w:spacing w:before="0" w:after="0"/>
              <w:ind w:left="0"/>
              <w:jc w:val="left"/>
            </w:pPr>
            <w:r>
              <w:rPr>
                <w:rFonts w:ascii="Times New Roman" w:hAnsi="Times New Roman"/>
                <w:b w:val="0"/>
                <w:i w:val="0"/>
                <w:color w:val="000000"/>
                <w:sz w:val="24"/>
              </w:rPr>
              <w:t>2.4</w:t>
            </w:r>
          </w:p>
        </w:tc>
        <w:tc>
          <w:tcPr>
            <w:tcW w:w="3168" w:type="dxa"/>
            <w:tcMar>
              <w:top w:w="50" w:type="dxa"/>
              <w:left w:w="100" w:type="dxa"/>
            </w:tcMar>
            <w:vAlign w:val="center"/>
          </w:tcPr>
          <w:p w14:paraId="597EC5A3">
            <w:pPr>
              <w:spacing w:before="0" w:after="0"/>
              <w:ind w:left="135"/>
              <w:jc w:val="left"/>
            </w:pPr>
            <w:r>
              <w:rPr>
                <w:rFonts w:ascii="Times New Roman" w:hAnsi="Times New Roman"/>
                <w:b w:val="0"/>
                <w:i w:val="0"/>
                <w:color w:val="000000"/>
                <w:sz w:val="24"/>
              </w:rPr>
              <w:t>Религия</w:t>
            </w:r>
          </w:p>
        </w:tc>
        <w:tc>
          <w:tcPr>
            <w:tcW w:w="960" w:type="dxa"/>
            <w:tcMar>
              <w:top w:w="50" w:type="dxa"/>
              <w:left w:w="100" w:type="dxa"/>
            </w:tcMar>
            <w:vAlign w:val="center"/>
          </w:tcPr>
          <w:p w14:paraId="24F43B6E">
            <w:pPr>
              <w:spacing w:before="0" w:after="0" w:line="276" w:lineRule="auto"/>
              <w:ind w:left="135"/>
              <w:jc w:val="center"/>
            </w:pPr>
            <w:r>
              <w:rPr>
                <w:rFonts w:ascii="Times New Roman" w:hAnsi="Times New Roman"/>
                <w:b w:val="0"/>
                <w:i w:val="0"/>
                <w:color w:val="000000"/>
                <w:sz w:val="24"/>
              </w:rPr>
              <w:t xml:space="preserve"> 2 </w:t>
            </w:r>
          </w:p>
        </w:tc>
        <w:tc>
          <w:tcPr>
            <w:tcW w:w="1680" w:type="dxa"/>
            <w:tcMar>
              <w:top w:w="50" w:type="dxa"/>
              <w:left w:w="100" w:type="dxa"/>
            </w:tcMar>
            <w:vAlign w:val="center"/>
          </w:tcPr>
          <w:p w14:paraId="00B6906B">
            <w:pPr>
              <w:spacing w:before="0" w:after="0" w:line="276" w:lineRule="auto"/>
              <w:ind w:left="135"/>
              <w:jc w:val="center"/>
            </w:pPr>
            <w:r>
              <w:rPr>
                <w:rFonts w:ascii="Times New Roman" w:hAnsi="Times New Roman"/>
                <w:b w:val="0"/>
                <w:i w:val="0"/>
                <w:color w:val="000000"/>
                <w:sz w:val="24"/>
              </w:rPr>
              <w:t xml:space="preserve"> 0 </w:t>
            </w:r>
          </w:p>
        </w:tc>
        <w:tc>
          <w:tcPr>
            <w:tcW w:w="1768" w:type="dxa"/>
            <w:tcMar>
              <w:top w:w="50" w:type="dxa"/>
              <w:left w:w="100" w:type="dxa"/>
            </w:tcMar>
            <w:vAlign w:val="center"/>
          </w:tcPr>
          <w:p w14:paraId="0EEE3E56">
            <w:pPr>
              <w:spacing w:before="0" w:after="0" w:line="276" w:lineRule="auto"/>
              <w:ind w:left="135"/>
              <w:jc w:val="center"/>
            </w:pPr>
            <w:r>
              <w:rPr>
                <w:rFonts w:ascii="Times New Roman" w:hAnsi="Times New Roman"/>
                <w:b w:val="0"/>
                <w:i w:val="0"/>
                <w:color w:val="000000"/>
                <w:sz w:val="24"/>
              </w:rPr>
              <w:t xml:space="preserve"> 0 </w:t>
            </w:r>
          </w:p>
        </w:tc>
        <w:tc>
          <w:tcPr>
            <w:tcW w:w="2599" w:type="dxa"/>
            <w:tcMar>
              <w:top w:w="50" w:type="dxa"/>
              <w:left w:w="100" w:type="dxa"/>
            </w:tcMar>
            <w:vAlign w:val="center"/>
          </w:tcPr>
          <w:p w14:paraId="6AF8922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"https://m.edsoo.ru/7f41c418" \h </w:instrText>
            </w:r>
            <w:r>
              <w:fldChar w:fldCharType="separate"/>
            </w:r>
            <w:r>
              <w:rPr>
                <w:rFonts w:ascii="Times New Roman" w:hAnsi="Times New Roman"/>
                <w:b w:val="0"/>
                <w:i w:val="0"/>
                <w:color w:val="0000FF"/>
                <w:sz w:val="22"/>
                <w:u w:val="single"/>
              </w:rPr>
              <w:t>https://m.edsoo.ru/7f41c418</w:t>
            </w:r>
            <w:r>
              <w:rPr>
                <w:rFonts w:ascii="Times New Roman" w:hAnsi="Times New Roman"/>
                <w:b w:val="0"/>
                <w:i w:val="0"/>
                <w:color w:val="0000FF"/>
                <w:sz w:val="22"/>
                <w:u w:val="single"/>
              </w:rPr>
              <w:fldChar w:fldCharType="end"/>
            </w:r>
          </w:p>
        </w:tc>
      </w:tr>
      <w:tr w14:paraId="3AF7D4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4DB7BBBE">
            <w:pPr>
              <w:spacing w:before="0" w:after="0"/>
              <w:ind w:left="0"/>
              <w:jc w:val="left"/>
            </w:pPr>
            <w:r>
              <w:rPr>
                <w:rFonts w:ascii="Times New Roman" w:hAnsi="Times New Roman"/>
                <w:b w:val="0"/>
                <w:i w:val="0"/>
                <w:color w:val="000000"/>
                <w:sz w:val="24"/>
              </w:rPr>
              <w:t>2.5</w:t>
            </w:r>
          </w:p>
        </w:tc>
        <w:tc>
          <w:tcPr>
            <w:tcW w:w="3168" w:type="dxa"/>
            <w:tcMar>
              <w:top w:w="50" w:type="dxa"/>
              <w:left w:w="100" w:type="dxa"/>
            </w:tcMar>
            <w:vAlign w:val="center"/>
          </w:tcPr>
          <w:p w14:paraId="02F89229">
            <w:pPr>
              <w:spacing w:before="0" w:after="0"/>
              <w:ind w:left="135"/>
              <w:jc w:val="left"/>
            </w:pPr>
            <w:r>
              <w:rPr>
                <w:rFonts w:ascii="Times New Roman" w:hAnsi="Times New Roman"/>
                <w:b w:val="0"/>
                <w:i w:val="0"/>
                <w:color w:val="000000"/>
                <w:sz w:val="24"/>
              </w:rPr>
              <w:t>Искусство</w:t>
            </w:r>
          </w:p>
        </w:tc>
        <w:tc>
          <w:tcPr>
            <w:tcW w:w="960" w:type="dxa"/>
            <w:tcMar>
              <w:top w:w="50" w:type="dxa"/>
              <w:left w:w="100" w:type="dxa"/>
            </w:tcMar>
            <w:vAlign w:val="center"/>
          </w:tcPr>
          <w:p w14:paraId="52408A98">
            <w:pPr>
              <w:spacing w:before="0" w:after="0" w:line="276" w:lineRule="auto"/>
              <w:ind w:left="135"/>
              <w:jc w:val="center"/>
            </w:pPr>
            <w:r>
              <w:rPr>
                <w:rFonts w:ascii="Times New Roman" w:hAnsi="Times New Roman"/>
                <w:b w:val="0"/>
                <w:i w:val="0"/>
                <w:color w:val="000000"/>
                <w:sz w:val="24"/>
              </w:rPr>
              <w:t xml:space="preserve"> 2 </w:t>
            </w:r>
          </w:p>
        </w:tc>
        <w:tc>
          <w:tcPr>
            <w:tcW w:w="1680" w:type="dxa"/>
            <w:tcMar>
              <w:top w:w="50" w:type="dxa"/>
              <w:left w:w="100" w:type="dxa"/>
            </w:tcMar>
            <w:vAlign w:val="center"/>
          </w:tcPr>
          <w:p w14:paraId="65565EA4">
            <w:pPr>
              <w:spacing w:before="0" w:after="0" w:line="276" w:lineRule="auto"/>
              <w:ind w:left="135"/>
              <w:jc w:val="center"/>
            </w:pPr>
            <w:r>
              <w:rPr>
                <w:rFonts w:ascii="Times New Roman" w:hAnsi="Times New Roman"/>
                <w:b w:val="0"/>
                <w:i w:val="0"/>
                <w:color w:val="000000"/>
                <w:sz w:val="24"/>
              </w:rPr>
              <w:t xml:space="preserve"> 0 </w:t>
            </w:r>
          </w:p>
        </w:tc>
        <w:tc>
          <w:tcPr>
            <w:tcW w:w="1768" w:type="dxa"/>
            <w:tcMar>
              <w:top w:w="50" w:type="dxa"/>
              <w:left w:w="100" w:type="dxa"/>
            </w:tcMar>
            <w:vAlign w:val="center"/>
          </w:tcPr>
          <w:p w14:paraId="084EB3E0">
            <w:pPr>
              <w:spacing w:before="0" w:after="0" w:line="276" w:lineRule="auto"/>
              <w:ind w:left="135"/>
              <w:jc w:val="center"/>
            </w:pPr>
            <w:r>
              <w:rPr>
                <w:rFonts w:ascii="Times New Roman" w:hAnsi="Times New Roman"/>
                <w:b w:val="0"/>
                <w:i w:val="0"/>
                <w:color w:val="000000"/>
                <w:sz w:val="24"/>
              </w:rPr>
              <w:t xml:space="preserve"> 0 </w:t>
            </w:r>
          </w:p>
        </w:tc>
        <w:tc>
          <w:tcPr>
            <w:tcW w:w="2599" w:type="dxa"/>
            <w:tcMar>
              <w:top w:w="50" w:type="dxa"/>
              <w:left w:w="100" w:type="dxa"/>
            </w:tcMar>
            <w:vAlign w:val="center"/>
          </w:tcPr>
          <w:p w14:paraId="1E9EDD3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"https://m.edsoo.ru/7f41c418" \h </w:instrText>
            </w:r>
            <w:r>
              <w:fldChar w:fldCharType="separate"/>
            </w:r>
            <w:r>
              <w:rPr>
                <w:rFonts w:ascii="Times New Roman" w:hAnsi="Times New Roman"/>
                <w:b w:val="0"/>
                <w:i w:val="0"/>
                <w:color w:val="0000FF"/>
                <w:sz w:val="22"/>
                <w:u w:val="single"/>
              </w:rPr>
              <w:t>https://m.edsoo.ru/7f41c418</w:t>
            </w:r>
            <w:r>
              <w:rPr>
                <w:rFonts w:ascii="Times New Roman" w:hAnsi="Times New Roman"/>
                <w:b w:val="0"/>
                <w:i w:val="0"/>
                <w:color w:val="0000FF"/>
                <w:sz w:val="22"/>
                <w:u w:val="single"/>
              </w:rPr>
              <w:fldChar w:fldCharType="end"/>
            </w:r>
          </w:p>
        </w:tc>
      </w:tr>
      <w:tr w14:paraId="6CA30B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1CC90C61">
            <w:pPr>
              <w:spacing w:before="0" w:after="0"/>
              <w:ind w:left="0"/>
              <w:jc w:val="left"/>
            </w:pPr>
            <w:r>
              <w:rPr>
                <w:rFonts w:ascii="Times New Roman" w:hAnsi="Times New Roman"/>
                <w:b w:val="0"/>
                <w:i w:val="0"/>
                <w:color w:val="000000"/>
                <w:sz w:val="24"/>
              </w:rPr>
              <w:t>2.6</w:t>
            </w:r>
          </w:p>
        </w:tc>
        <w:tc>
          <w:tcPr>
            <w:tcW w:w="3168" w:type="dxa"/>
            <w:tcMar>
              <w:top w:w="50" w:type="dxa"/>
              <w:left w:w="100" w:type="dxa"/>
            </w:tcMar>
            <w:vAlign w:val="center"/>
          </w:tcPr>
          <w:p w14:paraId="66E488E2">
            <w:pPr>
              <w:spacing w:before="0" w:after="0"/>
              <w:ind w:left="135"/>
              <w:jc w:val="left"/>
            </w:pPr>
            <w:r>
              <w:rPr>
                <w:rFonts w:ascii="Times New Roman" w:hAnsi="Times New Roman"/>
                <w:b w:val="0"/>
                <w:i w:val="0"/>
                <w:color w:val="000000"/>
                <w:sz w:val="24"/>
              </w:rPr>
              <w:t>Повторительно-обобщающий урок по разделу «Духовная культура»</w:t>
            </w:r>
          </w:p>
        </w:tc>
        <w:tc>
          <w:tcPr>
            <w:tcW w:w="960" w:type="dxa"/>
            <w:tcMar>
              <w:top w:w="50" w:type="dxa"/>
              <w:left w:w="100" w:type="dxa"/>
            </w:tcMar>
            <w:vAlign w:val="center"/>
          </w:tcPr>
          <w:p w14:paraId="2FD3B428">
            <w:pPr>
              <w:spacing w:before="0" w:after="0" w:line="276" w:lineRule="auto"/>
              <w:ind w:left="135"/>
              <w:jc w:val="center"/>
            </w:pPr>
            <w:r>
              <w:rPr>
                <w:rFonts w:ascii="Times New Roman" w:hAnsi="Times New Roman"/>
                <w:b w:val="0"/>
                <w:i w:val="0"/>
                <w:color w:val="000000"/>
                <w:sz w:val="24"/>
              </w:rPr>
              <w:t xml:space="preserve"> 2 </w:t>
            </w:r>
          </w:p>
        </w:tc>
        <w:tc>
          <w:tcPr>
            <w:tcW w:w="1680" w:type="dxa"/>
            <w:tcMar>
              <w:top w:w="50" w:type="dxa"/>
              <w:left w:w="100" w:type="dxa"/>
            </w:tcMar>
            <w:vAlign w:val="center"/>
          </w:tcPr>
          <w:p w14:paraId="20E64878">
            <w:pPr>
              <w:spacing w:before="0" w:after="0" w:line="276" w:lineRule="auto"/>
              <w:ind w:left="135"/>
              <w:jc w:val="center"/>
            </w:pPr>
            <w:r>
              <w:rPr>
                <w:rFonts w:ascii="Times New Roman" w:hAnsi="Times New Roman"/>
                <w:b w:val="0"/>
                <w:i w:val="0"/>
                <w:color w:val="000000"/>
                <w:sz w:val="24"/>
              </w:rPr>
              <w:t xml:space="preserve"> 1 </w:t>
            </w:r>
          </w:p>
        </w:tc>
        <w:tc>
          <w:tcPr>
            <w:tcW w:w="1768" w:type="dxa"/>
            <w:tcMar>
              <w:top w:w="50" w:type="dxa"/>
              <w:left w:w="100" w:type="dxa"/>
            </w:tcMar>
            <w:vAlign w:val="center"/>
          </w:tcPr>
          <w:p w14:paraId="1DE54FCE">
            <w:pPr>
              <w:spacing w:before="0" w:after="0" w:line="276" w:lineRule="auto"/>
              <w:ind w:left="135"/>
              <w:jc w:val="center"/>
            </w:pPr>
            <w:r>
              <w:rPr>
                <w:rFonts w:ascii="Times New Roman" w:hAnsi="Times New Roman"/>
                <w:b w:val="0"/>
                <w:i w:val="0"/>
                <w:color w:val="000000"/>
                <w:sz w:val="24"/>
              </w:rPr>
              <w:t xml:space="preserve"> 0 </w:t>
            </w:r>
          </w:p>
        </w:tc>
        <w:tc>
          <w:tcPr>
            <w:tcW w:w="2599" w:type="dxa"/>
            <w:tcMar>
              <w:top w:w="50" w:type="dxa"/>
              <w:left w:w="100" w:type="dxa"/>
            </w:tcMar>
            <w:vAlign w:val="center"/>
          </w:tcPr>
          <w:p w14:paraId="156C035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"https://m.edsoo.ru/7f41c418" \h </w:instrText>
            </w:r>
            <w:r>
              <w:fldChar w:fldCharType="separate"/>
            </w:r>
            <w:r>
              <w:rPr>
                <w:rFonts w:ascii="Times New Roman" w:hAnsi="Times New Roman"/>
                <w:b w:val="0"/>
                <w:i w:val="0"/>
                <w:color w:val="0000FF"/>
                <w:sz w:val="22"/>
                <w:u w:val="single"/>
              </w:rPr>
              <w:t>https://m.edsoo.ru/7f41c418</w:t>
            </w:r>
            <w:r>
              <w:rPr>
                <w:rFonts w:ascii="Times New Roman" w:hAnsi="Times New Roman"/>
                <w:b w:val="0"/>
                <w:i w:val="0"/>
                <w:color w:val="0000FF"/>
                <w:sz w:val="22"/>
                <w:u w:val="single"/>
              </w:rPr>
              <w:fldChar w:fldCharType="end"/>
            </w:r>
          </w:p>
        </w:tc>
      </w:tr>
      <w:tr w14:paraId="6158CE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167CD42">
            <w:pPr>
              <w:spacing w:before="0" w:after="0"/>
              <w:ind w:left="135"/>
              <w:jc w:val="left"/>
            </w:pPr>
            <w:r>
              <w:rPr>
                <w:rFonts w:ascii="Times New Roman" w:hAnsi="Times New Roman"/>
                <w:b w:val="0"/>
                <w:i w:val="0"/>
                <w:color w:val="000000"/>
                <w:sz w:val="24"/>
              </w:rPr>
              <w:t>Итого по разделу</w:t>
            </w:r>
          </w:p>
        </w:tc>
        <w:tc>
          <w:tcPr>
            <w:tcW w:w="1509" w:type="dxa"/>
            <w:tcMar>
              <w:top w:w="50" w:type="dxa"/>
              <w:left w:w="100" w:type="dxa"/>
            </w:tcMar>
            <w:vAlign w:val="center"/>
          </w:tcPr>
          <w:p w14:paraId="02729EB5">
            <w:pPr>
              <w:spacing w:before="0" w:after="0" w:line="276" w:lineRule="auto"/>
              <w:ind w:left="135"/>
              <w:jc w:val="center"/>
            </w:pPr>
            <w:r>
              <w:rPr>
                <w:rFonts w:ascii="Times New Roman" w:hAnsi="Times New Roman"/>
                <w:b w:val="0"/>
                <w:i w:val="0"/>
                <w:color w:val="000000"/>
                <w:sz w:val="24"/>
              </w:rPr>
              <w:t xml:space="preserve"> 16 </w:t>
            </w:r>
          </w:p>
        </w:tc>
        <w:tc>
          <w:tcPr>
            <w:tcW w:w="0" w:type="auto"/>
            <w:gridSpan w:val="3"/>
            <w:tcMar>
              <w:top w:w="50" w:type="dxa"/>
              <w:left w:w="100" w:type="dxa"/>
            </w:tcMar>
            <w:vAlign w:val="center"/>
          </w:tcPr>
          <w:p w14:paraId="55486AF7">
            <w:pPr>
              <w:jc w:val="left"/>
            </w:pPr>
          </w:p>
        </w:tc>
      </w:tr>
      <w:tr w14:paraId="019303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7A0D8C1D">
            <w:pPr>
              <w:spacing w:before="0" w:after="0"/>
              <w:ind w:left="135"/>
              <w:jc w:val="left"/>
            </w:pPr>
            <w:r>
              <w:rPr>
                <w:rFonts w:ascii="Times New Roman" w:hAnsi="Times New Roman"/>
                <w:b/>
                <w:i w:val="0"/>
                <w:color w:val="000000"/>
                <w:sz w:val="24"/>
              </w:rPr>
              <w:t>Раздел 3.</w:t>
            </w:r>
            <w:r>
              <w:rPr>
                <w:rFonts w:ascii="Times New Roman" w:hAnsi="Times New Roman"/>
                <w:b w:val="0"/>
                <w:i w:val="0"/>
                <w:color w:val="000000"/>
                <w:sz w:val="24"/>
              </w:rPr>
              <w:t xml:space="preserve"> Экономическая жизнь общества</w:t>
            </w:r>
          </w:p>
        </w:tc>
      </w:tr>
      <w:tr w14:paraId="6EC0D2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7567CB72">
            <w:pPr>
              <w:spacing w:before="0" w:after="0"/>
              <w:ind w:left="0"/>
              <w:jc w:val="left"/>
            </w:pPr>
            <w:r>
              <w:rPr>
                <w:rFonts w:ascii="Times New Roman" w:hAnsi="Times New Roman"/>
                <w:b w:val="0"/>
                <w:i w:val="0"/>
                <w:color w:val="000000"/>
                <w:sz w:val="24"/>
              </w:rPr>
              <w:t>3.1</w:t>
            </w:r>
          </w:p>
        </w:tc>
        <w:tc>
          <w:tcPr>
            <w:tcW w:w="3168" w:type="dxa"/>
            <w:tcMar>
              <w:top w:w="50" w:type="dxa"/>
              <w:left w:w="100" w:type="dxa"/>
            </w:tcMar>
            <w:vAlign w:val="center"/>
          </w:tcPr>
          <w:p w14:paraId="3F6417D0">
            <w:pPr>
              <w:spacing w:before="0" w:after="0"/>
              <w:ind w:left="135"/>
              <w:jc w:val="left"/>
            </w:pPr>
            <w:r>
              <w:rPr>
                <w:rFonts w:ascii="Times New Roman" w:hAnsi="Times New Roman"/>
                <w:b w:val="0"/>
                <w:i w:val="0"/>
                <w:color w:val="000000"/>
                <w:sz w:val="24"/>
              </w:rPr>
              <w:t>Экономика — основа жизнедеятельности общества</w:t>
            </w:r>
          </w:p>
        </w:tc>
        <w:tc>
          <w:tcPr>
            <w:tcW w:w="960" w:type="dxa"/>
            <w:tcMar>
              <w:top w:w="50" w:type="dxa"/>
              <w:left w:w="100" w:type="dxa"/>
            </w:tcMar>
            <w:vAlign w:val="center"/>
          </w:tcPr>
          <w:p w14:paraId="6F119DF0">
            <w:pPr>
              <w:spacing w:before="0" w:after="0" w:line="276" w:lineRule="auto"/>
              <w:ind w:left="135"/>
              <w:jc w:val="center"/>
            </w:pPr>
            <w:r>
              <w:rPr>
                <w:rFonts w:ascii="Times New Roman" w:hAnsi="Times New Roman"/>
                <w:b w:val="0"/>
                <w:i w:val="0"/>
                <w:color w:val="000000"/>
                <w:sz w:val="24"/>
              </w:rPr>
              <w:t xml:space="preserve"> 6 </w:t>
            </w:r>
          </w:p>
        </w:tc>
        <w:tc>
          <w:tcPr>
            <w:tcW w:w="1680" w:type="dxa"/>
            <w:tcMar>
              <w:top w:w="50" w:type="dxa"/>
              <w:left w:w="100" w:type="dxa"/>
            </w:tcMar>
            <w:vAlign w:val="center"/>
          </w:tcPr>
          <w:p w14:paraId="55E5D035">
            <w:pPr>
              <w:spacing w:before="0" w:after="0" w:line="276" w:lineRule="auto"/>
              <w:ind w:left="135"/>
              <w:jc w:val="center"/>
            </w:pPr>
            <w:r>
              <w:rPr>
                <w:rFonts w:ascii="Times New Roman" w:hAnsi="Times New Roman"/>
                <w:b w:val="0"/>
                <w:i w:val="0"/>
                <w:color w:val="000000"/>
                <w:sz w:val="24"/>
              </w:rPr>
              <w:t xml:space="preserve"> 0 </w:t>
            </w:r>
          </w:p>
        </w:tc>
        <w:tc>
          <w:tcPr>
            <w:tcW w:w="1768" w:type="dxa"/>
            <w:tcMar>
              <w:top w:w="50" w:type="dxa"/>
              <w:left w:w="100" w:type="dxa"/>
            </w:tcMar>
            <w:vAlign w:val="center"/>
          </w:tcPr>
          <w:p w14:paraId="0AA787B5">
            <w:pPr>
              <w:spacing w:before="0" w:after="0" w:line="276" w:lineRule="auto"/>
              <w:ind w:left="135"/>
              <w:jc w:val="center"/>
            </w:pPr>
            <w:r>
              <w:rPr>
                <w:rFonts w:ascii="Times New Roman" w:hAnsi="Times New Roman"/>
                <w:b w:val="0"/>
                <w:i w:val="0"/>
                <w:color w:val="000000"/>
                <w:sz w:val="24"/>
              </w:rPr>
              <w:t xml:space="preserve"> 0 </w:t>
            </w:r>
          </w:p>
        </w:tc>
        <w:tc>
          <w:tcPr>
            <w:tcW w:w="2599" w:type="dxa"/>
            <w:tcMar>
              <w:top w:w="50" w:type="dxa"/>
              <w:left w:w="100" w:type="dxa"/>
            </w:tcMar>
            <w:vAlign w:val="center"/>
          </w:tcPr>
          <w:p w14:paraId="25A038A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"https://m.edsoo.ru/7f41c418" \h </w:instrText>
            </w:r>
            <w:r>
              <w:fldChar w:fldCharType="separate"/>
            </w:r>
            <w:r>
              <w:rPr>
                <w:rFonts w:ascii="Times New Roman" w:hAnsi="Times New Roman"/>
                <w:b w:val="0"/>
                <w:i w:val="0"/>
                <w:color w:val="0000FF"/>
                <w:sz w:val="22"/>
                <w:u w:val="single"/>
              </w:rPr>
              <w:t>https://m.edsoo.ru/7f41c418</w:t>
            </w:r>
            <w:r>
              <w:rPr>
                <w:rFonts w:ascii="Times New Roman" w:hAnsi="Times New Roman"/>
                <w:b w:val="0"/>
                <w:i w:val="0"/>
                <w:color w:val="0000FF"/>
                <w:sz w:val="22"/>
                <w:u w:val="single"/>
              </w:rPr>
              <w:fldChar w:fldCharType="end"/>
            </w:r>
          </w:p>
        </w:tc>
      </w:tr>
      <w:tr w14:paraId="01B571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591820B6">
            <w:pPr>
              <w:spacing w:before="0" w:after="0"/>
              <w:ind w:left="0"/>
              <w:jc w:val="left"/>
            </w:pPr>
            <w:r>
              <w:rPr>
                <w:rFonts w:ascii="Times New Roman" w:hAnsi="Times New Roman"/>
                <w:b w:val="0"/>
                <w:i w:val="0"/>
                <w:color w:val="000000"/>
                <w:sz w:val="24"/>
              </w:rPr>
              <w:t>3.2</w:t>
            </w:r>
          </w:p>
        </w:tc>
        <w:tc>
          <w:tcPr>
            <w:tcW w:w="3168" w:type="dxa"/>
            <w:tcMar>
              <w:top w:w="50" w:type="dxa"/>
              <w:left w:w="100" w:type="dxa"/>
            </w:tcMar>
            <w:vAlign w:val="center"/>
          </w:tcPr>
          <w:p w14:paraId="466EEA41">
            <w:pPr>
              <w:spacing w:before="0" w:after="0"/>
              <w:ind w:left="135"/>
              <w:jc w:val="left"/>
            </w:pPr>
            <w:r>
              <w:rPr>
                <w:rFonts w:ascii="Times New Roman" w:hAnsi="Times New Roman"/>
                <w:b w:val="0"/>
                <w:i w:val="0"/>
                <w:color w:val="000000"/>
                <w:sz w:val="24"/>
              </w:rPr>
              <w:t>Рыночные отношения в экономике</w:t>
            </w:r>
          </w:p>
        </w:tc>
        <w:tc>
          <w:tcPr>
            <w:tcW w:w="960" w:type="dxa"/>
            <w:tcMar>
              <w:top w:w="50" w:type="dxa"/>
              <w:left w:w="100" w:type="dxa"/>
            </w:tcMar>
            <w:vAlign w:val="center"/>
          </w:tcPr>
          <w:p w14:paraId="4A0309B5">
            <w:pPr>
              <w:spacing w:before="0" w:after="0" w:line="276" w:lineRule="auto"/>
              <w:ind w:left="135"/>
              <w:jc w:val="center"/>
            </w:pPr>
            <w:r>
              <w:rPr>
                <w:rFonts w:ascii="Times New Roman" w:hAnsi="Times New Roman"/>
                <w:b w:val="0"/>
                <w:i w:val="0"/>
                <w:color w:val="000000"/>
                <w:sz w:val="24"/>
              </w:rPr>
              <w:t xml:space="preserve"> 6 </w:t>
            </w:r>
          </w:p>
        </w:tc>
        <w:tc>
          <w:tcPr>
            <w:tcW w:w="1680" w:type="dxa"/>
            <w:tcMar>
              <w:top w:w="50" w:type="dxa"/>
              <w:left w:w="100" w:type="dxa"/>
            </w:tcMar>
            <w:vAlign w:val="center"/>
          </w:tcPr>
          <w:p w14:paraId="62973BE4">
            <w:pPr>
              <w:spacing w:before="0" w:after="0" w:line="276" w:lineRule="auto"/>
              <w:ind w:left="135"/>
              <w:jc w:val="center"/>
            </w:pPr>
            <w:r>
              <w:rPr>
                <w:rFonts w:ascii="Times New Roman" w:hAnsi="Times New Roman"/>
                <w:b w:val="0"/>
                <w:i w:val="0"/>
                <w:color w:val="000000"/>
                <w:sz w:val="24"/>
              </w:rPr>
              <w:t xml:space="preserve"> 0 </w:t>
            </w:r>
          </w:p>
        </w:tc>
        <w:tc>
          <w:tcPr>
            <w:tcW w:w="1768" w:type="dxa"/>
            <w:tcMar>
              <w:top w:w="50" w:type="dxa"/>
              <w:left w:w="100" w:type="dxa"/>
            </w:tcMar>
            <w:vAlign w:val="center"/>
          </w:tcPr>
          <w:p w14:paraId="48C26E62">
            <w:pPr>
              <w:spacing w:before="0" w:after="0" w:line="276" w:lineRule="auto"/>
              <w:ind w:left="135"/>
              <w:jc w:val="center"/>
            </w:pPr>
            <w:r>
              <w:rPr>
                <w:rFonts w:ascii="Times New Roman" w:hAnsi="Times New Roman"/>
                <w:b w:val="0"/>
                <w:i w:val="0"/>
                <w:color w:val="000000"/>
                <w:sz w:val="24"/>
              </w:rPr>
              <w:t xml:space="preserve"> 0 </w:t>
            </w:r>
          </w:p>
        </w:tc>
        <w:tc>
          <w:tcPr>
            <w:tcW w:w="2599" w:type="dxa"/>
            <w:tcMar>
              <w:top w:w="50" w:type="dxa"/>
              <w:left w:w="100" w:type="dxa"/>
            </w:tcMar>
            <w:vAlign w:val="center"/>
          </w:tcPr>
          <w:p w14:paraId="17FC713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"https://m.edsoo.ru/7f41c418" \h </w:instrText>
            </w:r>
            <w:r>
              <w:fldChar w:fldCharType="separate"/>
            </w:r>
            <w:r>
              <w:rPr>
                <w:rFonts w:ascii="Times New Roman" w:hAnsi="Times New Roman"/>
                <w:b w:val="0"/>
                <w:i w:val="0"/>
                <w:color w:val="0000FF"/>
                <w:sz w:val="22"/>
                <w:u w:val="single"/>
              </w:rPr>
              <w:t>https://m.edsoo.ru/7f41c418</w:t>
            </w:r>
            <w:r>
              <w:rPr>
                <w:rFonts w:ascii="Times New Roman" w:hAnsi="Times New Roman"/>
                <w:b w:val="0"/>
                <w:i w:val="0"/>
                <w:color w:val="0000FF"/>
                <w:sz w:val="22"/>
                <w:u w:val="single"/>
              </w:rPr>
              <w:fldChar w:fldCharType="end"/>
            </w:r>
          </w:p>
        </w:tc>
      </w:tr>
      <w:tr w14:paraId="0D9CA3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13E601A1">
            <w:pPr>
              <w:spacing w:before="0" w:after="0"/>
              <w:ind w:left="0"/>
              <w:jc w:val="left"/>
            </w:pPr>
            <w:r>
              <w:rPr>
                <w:rFonts w:ascii="Times New Roman" w:hAnsi="Times New Roman"/>
                <w:b w:val="0"/>
                <w:i w:val="0"/>
                <w:color w:val="000000"/>
                <w:sz w:val="24"/>
              </w:rPr>
              <w:t>3.3</w:t>
            </w:r>
          </w:p>
        </w:tc>
        <w:tc>
          <w:tcPr>
            <w:tcW w:w="3168" w:type="dxa"/>
            <w:tcMar>
              <w:top w:w="50" w:type="dxa"/>
              <w:left w:w="100" w:type="dxa"/>
            </w:tcMar>
            <w:vAlign w:val="center"/>
          </w:tcPr>
          <w:p w14:paraId="0F740DE5">
            <w:pPr>
              <w:spacing w:before="0" w:after="0"/>
              <w:ind w:left="135"/>
              <w:jc w:val="left"/>
            </w:pPr>
            <w:r>
              <w:rPr>
                <w:rFonts w:ascii="Times New Roman" w:hAnsi="Times New Roman"/>
                <w:b w:val="0"/>
                <w:i w:val="0"/>
                <w:color w:val="000000"/>
                <w:sz w:val="24"/>
              </w:rPr>
              <w:t>Экономическая деятельность</w:t>
            </w:r>
          </w:p>
        </w:tc>
        <w:tc>
          <w:tcPr>
            <w:tcW w:w="960" w:type="dxa"/>
            <w:tcMar>
              <w:top w:w="50" w:type="dxa"/>
              <w:left w:w="100" w:type="dxa"/>
            </w:tcMar>
            <w:vAlign w:val="center"/>
          </w:tcPr>
          <w:p w14:paraId="144816C3">
            <w:pPr>
              <w:spacing w:before="0" w:after="0" w:line="276" w:lineRule="auto"/>
              <w:ind w:left="135"/>
              <w:jc w:val="center"/>
            </w:pPr>
            <w:r>
              <w:rPr>
                <w:rFonts w:ascii="Times New Roman" w:hAnsi="Times New Roman"/>
                <w:b w:val="0"/>
                <w:i w:val="0"/>
                <w:color w:val="000000"/>
                <w:sz w:val="24"/>
              </w:rPr>
              <w:t xml:space="preserve"> 2 </w:t>
            </w:r>
          </w:p>
        </w:tc>
        <w:tc>
          <w:tcPr>
            <w:tcW w:w="1680" w:type="dxa"/>
            <w:tcMar>
              <w:top w:w="50" w:type="dxa"/>
              <w:left w:w="100" w:type="dxa"/>
            </w:tcMar>
            <w:vAlign w:val="center"/>
          </w:tcPr>
          <w:p w14:paraId="6708AE92">
            <w:pPr>
              <w:spacing w:before="0" w:after="0" w:line="276" w:lineRule="auto"/>
              <w:ind w:left="135"/>
              <w:jc w:val="center"/>
            </w:pPr>
            <w:r>
              <w:rPr>
                <w:rFonts w:ascii="Times New Roman" w:hAnsi="Times New Roman"/>
                <w:b w:val="0"/>
                <w:i w:val="0"/>
                <w:color w:val="000000"/>
                <w:sz w:val="24"/>
              </w:rPr>
              <w:t xml:space="preserve"> 0 </w:t>
            </w:r>
          </w:p>
        </w:tc>
        <w:tc>
          <w:tcPr>
            <w:tcW w:w="1768" w:type="dxa"/>
            <w:tcMar>
              <w:top w:w="50" w:type="dxa"/>
              <w:left w:w="100" w:type="dxa"/>
            </w:tcMar>
            <w:vAlign w:val="center"/>
          </w:tcPr>
          <w:p w14:paraId="20C647B3">
            <w:pPr>
              <w:spacing w:before="0" w:after="0" w:line="276" w:lineRule="auto"/>
              <w:ind w:left="135"/>
              <w:jc w:val="center"/>
            </w:pPr>
            <w:r>
              <w:rPr>
                <w:rFonts w:ascii="Times New Roman" w:hAnsi="Times New Roman"/>
                <w:b w:val="0"/>
                <w:i w:val="0"/>
                <w:color w:val="000000"/>
                <w:sz w:val="24"/>
              </w:rPr>
              <w:t xml:space="preserve"> 0 </w:t>
            </w:r>
          </w:p>
        </w:tc>
        <w:tc>
          <w:tcPr>
            <w:tcW w:w="2599" w:type="dxa"/>
            <w:tcMar>
              <w:top w:w="50" w:type="dxa"/>
              <w:left w:w="100" w:type="dxa"/>
            </w:tcMar>
            <w:vAlign w:val="center"/>
          </w:tcPr>
          <w:p w14:paraId="28064D5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"https://m.edsoo.ru/7f41c418" \h </w:instrText>
            </w:r>
            <w:r>
              <w:fldChar w:fldCharType="separate"/>
            </w:r>
            <w:r>
              <w:rPr>
                <w:rFonts w:ascii="Times New Roman" w:hAnsi="Times New Roman"/>
                <w:b w:val="0"/>
                <w:i w:val="0"/>
                <w:color w:val="0000FF"/>
                <w:sz w:val="22"/>
                <w:u w:val="single"/>
              </w:rPr>
              <w:t>https://m.edsoo.ru/7f41c418</w:t>
            </w:r>
            <w:r>
              <w:rPr>
                <w:rFonts w:ascii="Times New Roman" w:hAnsi="Times New Roman"/>
                <w:b w:val="0"/>
                <w:i w:val="0"/>
                <w:color w:val="0000FF"/>
                <w:sz w:val="22"/>
                <w:u w:val="single"/>
              </w:rPr>
              <w:fldChar w:fldCharType="end"/>
            </w:r>
          </w:p>
        </w:tc>
      </w:tr>
      <w:tr w14:paraId="48155A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2809C0AA">
            <w:pPr>
              <w:spacing w:before="0" w:after="0"/>
              <w:ind w:left="0"/>
              <w:jc w:val="left"/>
            </w:pPr>
            <w:r>
              <w:rPr>
                <w:rFonts w:ascii="Times New Roman" w:hAnsi="Times New Roman"/>
                <w:b w:val="0"/>
                <w:i w:val="0"/>
                <w:color w:val="000000"/>
                <w:sz w:val="24"/>
              </w:rPr>
              <w:t>3.4</w:t>
            </w:r>
          </w:p>
        </w:tc>
        <w:tc>
          <w:tcPr>
            <w:tcW w:w="3168" w:type="dxa"/>
            <w:tcMar>
              <w:top w:w="50" w:type="dxa"/>
              <w:left w:w="100" w:type="dxa"/>
            </w:tcMar>
            <w:vAlign w:val="center"/>
          </w:tcPr>
          <w:p w14:paraId="010AE78E">
            <w:pPr>
              <w:spacing w:before="0" w:after="0"/>
              <w:ind w:left="135"/>
              <w:jc w:val="left"/>
            </w:pPr>
            <w:r>
              <w:rPr>
                <w:rFonts w:ascii="Times New Roman" w:hAnsi="Times New Roman"/>
                <w:b w:val="0"/>
                <w:i w:val="0"/>
                <w:color w:val="000000"/>
                <w:sz w:val="24"/>
              </w:rPr>
              <w:t>Экономика предприятия</w:t>
            </w:r>
          </w:p>
        </w:tc>
        <w:tc>
          <w:tcPr>
            <w:tcW w:w="960" w:type="dxa"/>
            <w:tcMar>
              <w:top w:w="50" w:type="dxa"/>
              <w:left w:w="100" w:type="dxa"/>
            </w:tcMar>
            <w:vAlign w:val="center"/>
          </w:tcPr>
          <w:p w14:paraId="61813CE7">
            <w:pPr>
              <w:spacing w:before="0" w:after="0" w:line="276" w:lineRule="auto"/>
              <w:ind w:left="135"/>
              <w:jc w:val="center"/>
            </w:pPr>
            <w:r>
              <w:rPr>
                <w:rFonts w:ascii="Times New Roman" w:hAnsi="Times New Roman"/>
                <w:b w:val="0"/>
                <w:i w:val="0"/>
                <w:color w:val="000000"/>
                <w:sz w:val="24"/>
              </w:rPr>
              <w:t xml:space="preserve"> 4 </w:t>
            </w:r>
          </w:p>
        </w:tc>
        <w:tc>
          <w:tcPr>
            <w:tcW w:w="1680" w:type="dxa"/>
            <w:tcMar>
              <w:top w:w="50" w:type="dxa"/>
              <w:left w:w="100" w:type="dxa"/>
            </w:tcMar>
            <w:vAlign w:val="center"/>
          </w:tcPr>
          <w:p w14:paraId="7204C2BE">
            <w:pPr>
              <w:spacing w:before="0" w:after="0" w:line="276" w:lineRule="auto"/>
              <w:ind w:left="135"/>
              <w:jc w:val="center"/>
            </w:pPr>
            <w:r>
              <w:rPr>
                <w:rFonts w:ascii="Times New Roman" w:hAnsi="Times New Roman"/>
                <w:b w:val="0"/>
                <w:i w:val="0"/>
                <w:color w:val="000000"/>
                <w:sz w:val="24"/>
              </w:rPr>
              <w:t xml:space="preserve"> 0 </w:t>
            </w:r>
          </w:p>
        </w:tc>
        <w:tc>
          <w:tcPr>
            <w:tcW w:w="1768" w:type="dxa"/>
            <w:tcMar>
              <w:top w:w="50" w:type="dxa"/>
              <w:left w:w="100" w:type="dxa"/>
            </w:tcMar>
            <w:vAlign w:val="center"/>
          </w:tcPr>
          <w:p w14:paraId="626DCE86">
            <w:pPr>
              <w:spacing w:before="0" w:after="0" w:line="276" w:lineRule="auto"/>
              <w:ind w:left="135"/>
              <w:jc w:val="center"/>
            </w:pPr>
            <w:r>
              <w:rPr>
                <w:rFonts w:ascii="Times New Roman" w:hAnsi="Times New Roman"/>
                <w:b w:val="0"/>
                <w:i w:val="0"/>
                <w:color w:val="000000"/>
                <w:sz w:val="24"/>
              </w:rPr>
              <w:t xml:space="preserve"> 0 </w:t>
            </w:r>
          </w:p>
        </w:tc>
        <w:tc>
          <w:tcPr>
            <w:tcW w:w="2599" w:type="dxa"/>
            <w:tcMar>
              <w:top w:w="50" w:type="dxa"/>
              <w:left w:w="100" w:type="dxa"/>
            </w:tcMar>
            <w:vAlign w:val="center"/>
          </w:tcPr>
          <w:p w14:paraId="4EBCA31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"https://m.edsoo.ru/7f41c418" \h </w:instrText>
            </w:r>
            <w:r>
              <w:fldChar w:fldCharType="separate"/>
            </w:r>
            <w:r>
              <w:rPr>
                <w:rFonts w:ascii="Times New Roman" w:hAnsi="Times New Roman"/>
                <w:b w:val="0"/>
                <w:i w:val="0"/>
                <w:color w:val="0000FF"/>
                <w:sz w:val="22"/>
                <w:u w:val="single"/>
              </w:rPr>
              <w:t>https://m.edsoo.ru/7f41c418</w:t>
            </w:r>
            <w:r>
              <w:rPr>
                <w:rFonts w:ascii="Times New Roman" w:hAnsi="Times New Roman"/>
                <w:b w:val="0"/>
                <w:i w:val="0"/>
                <w:color w:val="0000FF"/>
                <w:sz w:val="22"/>
                <w:u w:val="single"/>
              </w:rPr>
              <w:fldChar w:fldCharType="end"/>
            </w:r>
          </w:p>
        </w:tc>
      </w:tr>
      <w:tr w14:paraId="075A1B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7966E4C5">
            <w:pPr>
              <w:spacing w:before="0" w:after="0"/>
              <w:ind w:left="0"/>
              <w:jc w:val="left"/>
            </w:pPr>
            <w:r>
              <w:rPr>
                <w:rFonts w:ascii="Times New Roman" w:hAnsi="Times New Roman"/>
                <w:b w:val="0"/>
                <w:i w:val="0"/>
                <w:color w:val="000000"/>
                <w:sz w:val="24"/>
              </w:rPr>
              <w:t>3.5</w:t>
            </w:r>
          </w:p>
        </w:tc>
        <w:tc>
          <w:tcPr>
            <w:tcW w:w="3168" w:type="dxa"/>
            <w:tcMar>
              <w:top w:w="50" w:type="dxa"/>
              <w:left w:w="100" w:type="dxa"/>
            </w:tcMar>
            <w:vAlign w:val="center"/>
          </w:tcPr>
          <w:p w14:paraId="2699F904">
            <w:pPr>
              <w:spacing w:before="0" w:after="0"/>
              <w:ind w:left="135"/>
              <w:jc w:val="left"/>
            </w:pPr>
            <w:r>
              <w:rPr>
                <w:rFonts w:ascii="Times New Roman" w:hAnsi="Times New Roman"/>
                <w:b w:val="0"/>
                <w:i w:val="0"/>
                <w:color w:val="000000"/>
                <w:sz w:val="24"/>
              </w:rPr>
              <w:t>Финансовый рынок и финансовые институты</w:t>
            </w:r>
          </w:p>
        </w:tc>
        <w:tc>
          <w:tcPr>
            <w:tcW w:w="960" w:type="dxa"/>
            <w:tcMar>
              <w:top w:w="50" w:type="dxa"/>
              <w:left w:w="100" w:type="dxa"/>
            </w:tcMar>
            <w:vAlign w:val="center"/>
          </w:tcPr>
          <w:p w14:paraId="091C6E0C">
            <w:pPr>
              <w:spacing w:before="0" w:after="0" w:line="276" w:lineRule="auto"/>
              <w:ind w:left="135"/>
              <w:jc w:val="center"/>
            </w:pPr>
            <w:r>
              <w:rPr>
                <w:rFonts w:ascii="Times New Roman" w:hAnsi="Times New Roman"/>
                <w:b w:val="0"/>
                <w:i w:val="0"/>
                <w:color w:val="000000"/>
                <w:sz w:val="24"/>
              </w:rPr>
              <w:t xml:space="preserve"> 3 </w:t>
            </w:r>
          </w:p>
        </w:tc>
        <w:tc>
          <w:tcPr>
            <w:tcW w:w="1680" w:type="dxa"/>
            <w:tcMar>
              <w:top w:w="50" w:type="dxa"/>
              <w:left w:w="100" w:type="dxa"/>
            </w:tcMar>
            <w:vAlign w:val="center"/>
          </w:tcPr>
          <w:p w14:paraId="5E8FE8F3">
            <w:pPr>
              <w:spacing w:before="0" w:after="0" w:line="276" w:lineRule="auto"/>
              <w:ind w:left="135"/>
              <w:jc w:val="center"/>
            </w:pPr>
            <w:r>
              <w:rPr>
                <w:rFonts w:ascii="Times New Roman" w:hAnsi="Times New Roman"/>
                <w:b w:val="0"/>
                <w:i w:val="0"/>
                <w:color w:val="000000"/>
                <w:sz w:val="24"/>
              </w:rPr>
              <w:t xml:space="preserve"> 0 </w:t>
            </w:r>
          </w:p>
        </w:tc>
        <w:tc>
          <w:tcPr>
            <w:tcW w:w="1768" w:type="dxa"/>
            <w:tcMar>
              <w:top w:w="50" w:type="dxa"/>
              <w:left w:w="100" w:type="dxa"/>
            </w:tcMar>
            <w:vAlign w:val="center"/>
          </w:tcPr>
          <w:p w14:paraId="1B559D5E">
            <w:pPr>
              <w:spacing w:before="0" w:after="0" w:line="276" w:lineRule="auto"/>
              <w:ind w:left="135"/>
              <w:jc w:val="center"/>
            </w:pPr>
            <w:r>
              <w:rPr>
                <w:rFonts w:ascii="Times New Roman" w:hAnsi="Times New Roman"/>
                <w:b w:val="0"/>
                <w:i w:val="0"/>
                <w:color w:val="000000"/>
                <w:sz w:val="24"/>
              </w:rPr>
              <w:t xml:space="preserve"> 0 </w:t>
            </w:r>
          </w:p>
        </w:tc>
        <w:tc>
          <w:tcPr>
            <w:tcW w:w="2599" w:type="dxa"/>
            <w:tcMar>
              <w:top w:w="50" w:type="dxa"/>
              <w:left w:w="100" w:type="dxa"/>
            </w:tcMar>
            <w:vAlign w:val="center"/>
          </w:tcPr>
          <w:p w14:paraId="79B19E1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"https://m.edsoo.ru/7f41c418" \h </w:instrText>
            </w:r>
            <w:r>
              <w:fldChar w:fldCharType="separate"/>
            </w:r>
            <w:r>
              <w:rPr>
                <w:rFonts w:ascii="Times New Roman" w:hAnsi="Times New Roman"/>
                <w:b w:val="0"/>
                <w:i w:val="0"/>
                <w:color w:val="0000FF"/>
                <w:sz w:val="22"/>
                <w:u w:val="single"/>
              </w:rPr>
              <w:t>https://m.edsoo.ru/7f41c418</w:t>
            </w:r>
            <w:r>
              <w:rPr>
                <w:rFonts w:ascii="Times New Roman" w:hAnsi="Times New Roman"/>
                <w:b w:val="0"/>
                <w:i w:val="0"/>
                <w:color w:val="0000FF"/>
                <w:sz w:val="22"/>
                <w:u w:val="single"/>
              </w:rPr>
              <w:fldChar w:fldCharType="end"/>
            </w:r>
          </w:p>
        </w:tc>
      </w:tr>
      <w:tr w14:paraId="0DB190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1BFD92C4">
            <w:pPr>
              <w:spacing w:before="0" w:after="0"/>
              <w:ind w:left="0"/>
              <w:jc w:val="left"/>
            </w:pPr>
            <w:r>
              <w:rPr>
                <w:rFonts w:ascii="Times New Roman" w:hAnsi="Times New Roman"/>
                <w:b w:val="0"/>
                <w:i w:val="0"/>
                <w:color w:val="000000"/>
                <w:sz w:val="24"/>
              </w:rPr>
              <w:t>3.6</w:t>
            </w:r>
          </w:p>
        </w:tc>
        <w:tc>
          <w:tcPr>
            <w:tcW w:w="3168" w:type="dxa"/>
            <w:tcMar>
              <w:top w:w="50" w:type="dxa"/>
              <w:left w:w="100" w:type="dxa"/>
            </w:tcMar>
            <w:vAlign w:val="center"/>
          </w:tcPr>
          <w:p w14:paraId="146B06B4">
            <w:pPr>
              <w:spacing w:before="0" w:after="0"/>
              <w:ind w:left="135"/>
              <w:jc w:val="left"/>
            </w:pPr>
            <w:r>
              <w:rPr>
                <w:rFonts w:ascii="Times New Roman" w:hAnsi="Times New Roman"/>
                <w:b w:val="0"/>
                <w:i w:val="0"/>
                <w:color w:val="000000"/>
                <w:sz w:val="24"/>
              </w:rPr>
              <w:t>Экономика и государство</w:t>
            </w:r>
          </w:p>
        </w:tc>
        <w:tc>
          <w:tcPr>
            <w:tcW w:w="960" w:type="dxa"/>
            <w:tcMar>
              <w:top w:w="50" w:type="dxa"/>
              <w:left w:w="100" w:type="dxa"/>
            </w:tcMar>
            <w:vAlign w:val="center"/>
          </w:tcPr>
          <w:p w14:paraId="3C208AB3">
            <w:pPr>
              <w:spacing w:before="0" w:after="0" w:line="276" w:lineRule="auto"/>
              <w:ind w:left="135"/>
              <w:jc w:val="center"/>
            </w:pPr>
            <w:r>
              <w:rPr>
                <w:rFonts w:ascii="Times New Roman" w:hAnsi="Times New Roman"/>
                <w:b w:val="0"/>
                <w:i w:val="0"/>
                <w:color w:val="000000"/>
                <w:sz w:val="24"/>
              </w:rPr>
              <w:t xml:space="preserve"> 3 </w:t>
            </w:r>
          </w:p>
        </w:tc>
        <w:tc>
          <w:tcPr>
            <w:tcW w:w="1680" w:type="dxa"/>
            <w:tcMar>
              <w:top w:w="50" w:type="dxa"/>
              <w:left w:w="100" w:type="dxa"/>
            </w:tcMar>
            <w:vAlign w:val="center"/>
          </w:tcPr>
          <w:p w14:paraId="2DC83C7A">
            <w:pPr>
              <w:spacing w:before="0" w:after="0" w:line="276" w:lineRule="auto"/>
              <w:ind w:left="135"/>
              <w:jc w:val="center"/>
            </w:pPr>
            <w:r>
              <w:rPr>
                <w:rFonts w:ascii="Times New Roman" w:hAnsi="Times New Roman"/>
                <w:b w:val="0"/>
                <w:i w:val="0"/>
                <w:color w:val="000000"/>
                <w:sz w:val="24"/>
              </w:rPr>
              <w:t xml:space="preserve"> 0 </w:t>
            </w:r>
          </w:p>
        </w:tc>
        <w:tc>
          <w:tcPr>
            <w:tcW w:w="1768" w:type="dxa"/>
            <w:tcMar>
              <w:top w:w="50" w:type="dxa"/>
              <w:left w:w="100" w:type="dxa"/>
            </w:tcMar>
            <w:vAlign w:val="center"/>
          </w:tcPr>
          <w:p w14:paraId="5EE67C10">
            <w:pPr>
              <w:spacing w:before="0" w:after="0" w:line="276" w:lineRule="auto"/>
              <w:ind w:left="135"/>
              <w:jc w:val="center"/>
            </w:pPr>
            <w:r>
              <w:rPr>
                <w:rFonts w:ascii="Times New Roman" w:hAnsi="Times New Roman"/>
                <w:b w:val="0"/>
                <w:i w:val="0"/>
                <w:color w:val="000000"/>
                <w:sz w:val="24"/>
              </w:rPr>
              <w:t xml:space="preserve"> 0 </w:t>
            </w:r>
          </w:p>
        </w:tc>
        <w:tc>
          <w:tcPr>
            <w:tcW w:w="2599" w:type="dxa"/>
            <w:tcMar>
              <w:top w:w="50" w:type="dxa"/>
              <w:left w:w="100" w:type="dxa"/>
            </w:tcMar>
            <w:vAlign w:val="center"/>
          </w:tcPr>
          <w:p w14:paraId="2B7D51C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"https://m.edsoo.ru/7f41c418" \h </w:instrText>
            </w:r>
            <w:r>
              <w:fldChar w:fldCharType="separate"/>
            </w:r>
            <w:r>
              <w:rPr>
                <w:rFonts w:ascii="Times New Roman" w:hAnsi="Times New Roman"/>
                <w:b w:val="0"/>
                <w:i w:val="0"/>
                <w:color w:val="0000FF"/>
                <w:sz w:val="22"/>
                <w:u w:val="single"/>
              </w:rPr>
              <w:t>https://m.edsoo.ru/7f41c418</w:t>
            </w:r>
            <w:r>
              <w:rPr>
                <w:rFonts w:ascii="Times New Roman" w:hAnsi="Times New Roman"/>
                <w:b w:val="0"/>
                <w:i w:val="0"/>
                <w:color w:val="0000FF"/>
                <w:sz w:val="22"/>
                <w:u w:val="single"/>
              </w:rPr>
              <w:fldChar w:fldCharType="end"/>
            </w:r>
          </w:p>
        </w:tc>
      </w:tr>
      <w:tr w14:paraId="279EAE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09F57265">
            <w:pPr>
              <w:spacing w:before="0" w:after="0"/>
              <w:ind w:left="0"/>
              <w:jc w:val="left"/>
            </w:pPr>
            <w:r>
              <w:rPr>
                <w:rFonts w:ascii="Times New Roman" w:hAnsi="Times New Roman"/>
                <w:b w:val="0"/>
                <w:i w:val="0"/>
                <w:color w:val="000000"/>
                <w:sz w:val="24"/>
              </w:rPr>
              <w:t>3.7</w:t>
            </w:r>
          </w:p>
        </w:tc>
        <w:tc>
          <w:tcPr>
            <w:tcW w:w="3168" w:type="dxa"/>
            <w:tcMar>
              <w:top w:w="50" w:type="dxa"/>
              <w:left w:w="100" w:type="dxa"/>
            </w:tcMar>
            <w:vAlign w:val="center"/>
          </w:tcPr>
          <w:p w14:paraId="19170617">
            <w:pPr>
              <w:spacing w:before="0" w:after="0"/>
              <w:ind w:left="135"/>
              <w:jc w:val="left"/>
            </w:pPr>
            <w:r>
              <w:rPr>
                <w:rFonts w:ascii="Times New Roman" w:hAnsi="Times New Roman"/>
                <w:b w:val="0"/>
                <w:i w:val="0"/>
                <w:color w:val="000000"/>
                <w:sz w:val="24"/>
              </w:rPr>
              <w:t>Мировая экономика</w:t>
            </w:r>
          </w:p>
        </w:tc>
        <w:tc>
          <w:tcPr>
            <w:tcW w:w="960" w:type="dxa"/>
            <w:tcMar>
              <w:top w:w="50" w:type="dxa"/>
              <w:left w:w="100" w:type="dxa"/>
            </w:tcMar>
            <w:vAlign w:val="center"/>
          </w:tcPr>
          <w:p w14:paraId="48893E8D">
            <w:pPr>
              <w:spacing w:before="0" w:after="0" w:line="276" w:lineRule="auto"/>
              <w:ind w:left="135"/>
              <w:jc w:val="center"/>
            </w:pPr>
            <w:r>
              <w:rPr>
                <w:rFonts w:ascii="Times New Roman" w:hAnsi="Times New Roman"/>
                <w:b w:val="0"/>
                <w:i w:val="0"/>
                <w:color w:val="000000"/>
                <w:sz w:val="24"/>
              </w:rPr>
              <w:t xml:space="preserve"> 2 </w:t>
            </w:r>
          </w:p>
        </w:tc>
        <w:tc>
          <w:tcPr>
            <w:tcW w:w="1680" w:type="dxa"/>
            <w:tcMar>
              <w:top w:w="50" w:type="dxa"/>
              <w:left w:w="100" w:type="dxa"/>
            </w:tcMar>
            <w:vAlign w:val="center"/>
          </w:tcPr>
          <w:p w14:paraId="673BDB63">
            <w:pPr>
              <w:spacing w:before="0" w:after="0" w:line="276" w:lineRule="auto"/>
              <w:ind w:left="135"/>
              <w:jc w:val="center"/>
            </w:pPr>
            <w:r>
              <w:rPr>
                <w:rFonts w:ascii="Times New Roman" w:hAnsi="Times New Roman"/>
                <w:b w:val="0"/>
                <w:i w:val="0"/>
                <w:color w:val="000000"/>
                <w:sz w:val="24"/>
              </w:rPr>
              <w:t xml:space="preserve"> 0 </w:t>
            </w:r>
          </w:p>
        </w:tc>
        <w:tc>
          <w:tcPr>
            <w:tcW w:w="1768" w:type="dxa"/>
            <w:tcMar>
              <w:top w:w="50" w:type="dxa"/>
              <w:left w:w="100" w:type="dxa"/>
            </w:tcMar>
            <w:vAlign w:val="center"/>
          </w:tcPr>
          <w:p w14:paraId="542A2531">
            <w:pPr>
              <w:spacing w:before="0" w:after="0" w:line="276" w:lineRule="auto"/>
              <w:ind w:left="135"/>
              <w:jc w:val="center"/>
            </w:pPr>
            <w:r>
              <w:rPr>
                <w:rFonts w:ascii="Times New Roman" w:hAnsi="Times New Roman"/>
                <w:b w:val="0"/>
                <w:i w:val="0"/>
                <w:color w:val="000000"/>
                <w:sz w:val="24"/>
              </w:rPr>
              <w:t xml:space="preserve"> 0 </w:t>
            </w:r>
          </w:p>
        </w:tc>
        <w:tc>
          <w:tcPr>
            <w:tcW w:w="2599" w:type="dxa"/>
            <w:tcMar>
              <w:top w:w="50" w:type="dxa"/>
              <w:left w:w="100" w:type="dxa"/>
            </w:tcMar>
            <w:vAlign w:val="center"/>
          </w:tcPr>
          <w:p w14:paraId="62AC71C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"https://m.edsoo.ru/7f41c418" \h </w:instrText>
            </w:r>
            <w:r>
              <w:fldChar w:fldCharType="separate"/>
            </w:r>
            <w:r>
              <w:rPr>
                <w:rFonts w:ascii="Times New Roman" w:hAnsi="Times New Roman"/>
                <w:b w:val="0"/>
                <w:i w:val="0"/>
                <w:color w:val="0000FF"/>
                <w:sz w:val="22"/>
                <w:u w:val="single"/>
              </w:rPr>
              <w:t>https://m.edsoo.ru/7f41c418</w:t>
            </w:r>
            <w:r>
              <w:rPr>
                <w:rFonts w:ascii="Times New Roman" w:hAnsi="Times New Roman"/>
                <w:b w:val="0"/>
                <w:i w:val="0"/>
                <w:color w:val="0000FF"/>
                <w:sz w:val="22"/>
                <w:u w:val="single"/>
              </w:rPr>
              <w:fldChar w:fldCharType="end"/>
            </w:r>
          </w:p>
        </w:tc>
      </w:tr>
      <w:tr w14:paraId="63F321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48D5B0BB">
            <w:pPr>
              <w:spacing w:before="0" w:after="0"/>
              <w:ind w:left="0"/>
              <w:jc w:val="left"/>
            </w:pPr>
            <w:r>
              <w:rPr>
                <w:rFonts w:ascii="Times New Roman" w:hAnsi="Times New Roman"/>
                <w:b w:val="0"/>
                <w:i w:val="0"/>
                <w:color w:val="000000"/>
                <w:sz w:val="24"/>
              </w:rPr>
              <w:t>3.8</w:t>
            </w:r>
          </w:p>
        </w:tc>
        <w:tc>
          <w:tcPr>
            <w:tcW w:w="3168" w:type="dxa"/>
            <w:tcMar>
              <w:top w:w="50" w:type="dxa"/>
              <w:left w:w="100" w:type="dxa"/>
            </w:tcMar>
            <w:vAlign w:val="center"/>
          </w:tcPr>
          <w:p w14:paraId="1983B333">
            <w:pPr>
              <w:spacing w:before="0" w:after="0"/>
              <w:ind w:left="135"/>
              <w:jc w:val="left"/>
            </w:pPr>
            <w:r>
              <w:rPr>
                <w:rFonts w:ascii="Times New Roman" w:hAnsi="Times New Roman"/>
                <w:b w:val="0"/>
                <w:i w:val="0"/>
                <w:color w:val="000000"/>
                <w:sz w:val="24"/>
              </w:rPr>
              <w:t>Повторительно-обобщающий урок по разделу «Экономическая жизнь общества»</w:t>
            </w:r>
          </w:p>
        </w:tc>
        <w:tc>
          <w:tcPr>
            <w:tcW w:w="960" w:type="dxa"/>
            <w:tcMar>
              <w:top w:w="50" w:type="dxa"/>
              <w:left w:w="100" w:type="dxa"/>
            </w:tcMar>
            <w:vAlign w:val="center"/>
          </w:tcPr>
          <w:p w14:paraId="167EF13F">
            <w:pPr>
              <w:spacing w:before="0" w:after="0" w:line="276" w:lineRule="auto"/>
              <w:ind w:left="135"/>
              <w:jc w:val="center"/>
            </w:pPr>
            <w:r>
              <w:rPr>
                <w:rFonts w:ascii="Times New Roman" w:hAnsi="Times New Roman"/>
                <w:b w:val="0"/>
                <w:i w:val="0"/>
                <w:color w:val="000000"/>
                <w:sz w:val="24"/>
              </w:rPr>
              <w:t xml:space="preserve"> 2 </w:t>
            </w:r>
          </w:p>
        </w:tc>
        <w:tc>
          <w:tcPr>
            <w:tcW w:w="1680" w:type="dxa"/>
            <w:tcMar>
              <w:top w:w="50" w:type="dxa"/>
              <w:left w:w="100" w:type="dxa"/>
            </w:tcMar>
            <w:vAlign w:val="center"/>
          </w:tcPr>
          <w:p w14:paraId="149E1A0B">
            <w:pPr>
              <w:spacing w:before="0" w:after="0" w:line="276" w:lineRule="auto"/>
              <w:ind w:left="135"/>
              <w:jc w:val="center"/>
            </w:pPr>
            <w:r>
              <w:rPr>
                <w:rFonts w:ascii="Times New Roman" w:hAnsi="Times New Roman"/>
                <w:b w:val="0"/>
                <w:i w:val="0"/>
                <w:color w:val="000000"/>
                <w:sz w:val="24"/>
              </w:rPr>
              <w:t xml:space="preserve"> 1 </w:t>
            </w:r>
          </w:p>
        </w:tc>
        <w:tc>
          <w:tcPr>
            <w:tcW w:w="1768" w:type="dxa"/>
            <w:tcMar>
              <w:top w:w="50" w:type="dxa"/>
              <w:left w:w="100" w:type="dxa"/>
            </w:tcMar>
            <w:vAlign w:val="center"/>
          </w:tcPr>
          <w:p w14:paraId="2FEE4D0F">
            <w:pPr>
              <w:spacing w:before="0" w:after="0" w:line="276" w:lineRule="auto"/>
              <w:ind w:left="135"/>
              <w:jc w:val="center"/>
            </w:pPr>
            <w:r>
              <w:rPr>
                <w:rFonts w:ascii="Times New Roman" w:hAnsi="Times New Roman"/>
                <w:b w:val="0"/>
                <w:i w:val="0"/>
                <w:color w:val="000000"/>
                <w:sz w:val="24"/>
              </w:rPr>
              <w:t xml:space="preserve"> 0 </w:t>
            </w:r>
          </w:p>
        </w:tc>
        <w:tc>
          <w:tcPr>
            <w:tcW w:w="2599" w:type="dxa"/>
            <w:tcMar>
              <w:top w:w="50" w:type="dxa"/>
              <w:left w:w="100" w:type="dxa"/>
            </w:tcMar>
            <w:vAlign w:val="center"/>
          </w:tcPr>
          <w:p w14:paraId="27F09A8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"https://m.edsoo.ru/7f41c418" \h </w:instrText>
            </w:r>
            <w:r>
              <w:fldChar w:fldCharType="separate"/>
            </w:r>
            <w:r>
              <w:rPr>
                <w:rFonts w:ascii="Times New Roman" w:hAnsi="Times New Roman"/>
                <w:b w:val="0"/>
                <w:i w:val="0"/>
                <w:color w:val="0000FF"/>
                <w:sz w:val="22"/>
                <w:u w:val="single"/>
              </w:rPr>
              <w:t>https://m.edsoo.ru/7f41c418</w:t>
            </w:r>
            <w:r>
              <w:rPr>
                <w:rFonts w:ascii="Times New Roman" w:hAnsi="Times New Roman"/>
                <w:b w:val="0"/>
                <w:i w:val="0"/>
                <w:color w:val="0000FF"/>
                <w:sz w:val="22"/>
                <w:u w:val="single"/>
              </w:rPr>
              <w:fldChar w:fldCharType="end"/>
            </w:r>
          </w:p>
        </w:tc>
      </w:tr>
      <w:tr w14:paraId="1BD251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4AC9BEC">
            <w:pPr>
              <w:spacing w:before="0" w:after="0"/>
              <w:ind w:left="135"/>
              <w:jc w:val="left"/>
            </w:pPr>
            <w:r>
              <w:rPr>
                <w:rFonts w:ascii="Times New Roman" w:hAnsi="Times New Roman"/>
                <w:b w:val="0"/>
                <w:i w:val="0"/>
                <w:color w:val="000000"/>
                <w:sz w:val="24"/>
              </w:rPr>
              <w:t>Итого по разделу</w:t>
            </w:r>
          </w:p>
        </w:tc>
        <w:tc>
          <w:tcPr>
            <w:tcW w:w="1509" w:type="dxa"/>
            <w:tcMar>
              <w:top w:w="50" w:type="dxa"/>
              <w:left w:w="100" w:type="dxa"/>
            </w:tcMar>
            <w:vAlign w:val="center"/>
          </w:tcPr>
          <w:p w14:paraId="7F272B23">
            <w:pPr>
              <w:spacing w:before="0" w:after="0" w:line="276" w:lineRule="auto"/>
              <w:ind w:left="135"/>
              <w:jc w:val="center"/>
            </w:pPr>
            <w:r>
              <w:rPr>
                <w:rFonts w:ascii="Times New Roman" w:hAnsi="Times New Roman"/>
                <w:b w:val="0"/>
                <w:i w:val="0"/>
                <w:color w:val="000000"/>
                <w:sz w:val="24"/>
              </w:rPr>
              <w:t xml:space="preserve"> 28 </w:t>
            </w:r>
          </w:p>
        </w:tc>
        <w:tc>
          <w:tcPr>
            <w:tcW w:w="0" w:type="auto"/>
            <w:gridSpan w:val="3"/>
            <w:tcMar>
              <w:top w:w="50" w:type="dxa"/>
              <w:left w:w="100" w:type="dxa"/>
            </w:tcMar>
            <w:vAlign w:val="center"/>
          </w:tcPr>
          <w:p w14:paraId="0A199E4E">
            <w:pPr>
              <w:jc w:val="left"/>
            </w:pPr>
          </w:p>
        </w:tc>
      </w:tr>
      <w:tr w14:paraId="7276BB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2D04ECE">
            <w:pPr>
              <w:spacing w:before="0" w:after="0"/>
              <w:ind w:left="135"/>
              <w:jc w:val="left"/>
            </w:pPr>
            <w:r>
              <w:rPr>
                <w:rFonts w:ascii="Times New Roman" w:hAnsi="Times New Roman"/>
                <w:b w:val="0"/>
                <w:i w:val="0"/>
                <w:color w:val="000000"/>
                <w:sz w:val="24"/>
              </w:rPr>
              <w:t>Итоговое повторение, представление результатов проектно-исследовательской деятельности</w:t>
            </w:r>
          </w:p>
        </w:tc>
        <w:tc>
          <w:tcPr>
            <w:tcW w:w="1509" w:type="dxa"/>
            <w:tcMar>
              <w:top w:w="50" w:type="dxa"/>
              <w:left w:w="100" w:type="dxa"/>
            </w:tcMar>
            <w:vAlign w:val="center"/>
          </w:tcPr>
          <w:p w14:paraId="2C6A780B">
            <w:pPr>
              <w:spacing w:before="0" w:after="0" w:line="276" w:lineRule="auto"/>
              <w:ind w:left="135"/>
              <w:jc w:val="center"/>
            </w:pPr>
            <w:r>
              <w:rPr>
                <w:rFonts w:ascii="Times New Roman" w:hAnsi="Times New Roman"/>
                <w:b w:val="0"/>
                <w:i w:val="0"/>
                <w:color w:val="000000"/>
                <w:sz w:val="24"/>
              </w:rPr>
              <w:t xml:space="preserve"> 6 </w:t>
            </w:r>
          </w:p>
        </w:tc>
        <w:tc>
          <w:tcPr>
            <w:tcW w:w="1680" w:type="dxa"/>
            <w:tcMar>
              <w:top w:w="50" w:type="dxa"/>
              <w:left w:w="100" w:type="dxa"/>
            </w:tcMar>
            <w:vAlign w:val="center"/>
          </w:tcPr>
          <w:p w14:paraId="27B20C0A">
            <w:pPr>
              <w:spacing w:before="0" w:after="0" w:line="276" w:lineRule="auto"/>
              <w:ind w:left="135"/>
              <w:jc w:val="center"/>
            </w:pPr>
            <w:r>
              <w:rPr>
                <w:rFonts w:ascii="Times New Roman" w:hAnsi="Times New Roman"/>
                <w:b w:val="0"/>
                <w:i w:val="0"/>
                <w:color w:val="000000"/>
                <w:sz w:val="24"/>
              </w:rPr>
              <w:t xml:space="preserve"> 0 </w:t>
            </w:r>
          </w:p>
        </w:tc>
        <w:tc>
          <w:tcPr>
            <w:tcW w:w="1768" w:type="dxa"/>
            <w:tcMar>
              <w:top w:w="50" w:type="dxa"/>
              <w:left w:w="100" w:type="dxa"/>
            </w:tcMar>
            <w:vAlign w:val="center"/>
          </w:tcPr>
          <w:p w14:paraId="47C52F45">
            <w:pPr>
              <w:spacing w:before="0" w:after="0" w:line="276" w:lineRule="auto"/>
              <w:ind w:left="135"/>
              <w:jc w:val="center"/>
            </w:pPr>
            <w:r>
              <w:rPr>
                <w:rFonts w:ascii="Times New Roman" w:hAnsi="Times New Roman"/>
                <w:b w:val="0"/>
                <w:i w:val="0"/>
                <w:color w:val="000000"/>
                <w:sz w:val="24"/>
              </w:rPr>
              <w:t xml:space="preserve"> 0 </w:t>
            </w:r>
          </w:p>
        </w:tc>
        <w:tc>
          <w:tcPr>
            <w:tcW w:w="2599" w:type="dxa"/>
            <w:tcMar>
              <w:top w:w="50" w:type="dxa"/>
              <w:left w:w="100" w:type="dxa"/>
            </w:tcMar>
            <w:vAlign w:val="center"/>
          </w:tcPr>
          <w:p w14:paraId="75E3BE4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"https://m.edsoo.ru/7f41c418" \h </w:instrText>
            </w:r>
            <w:r>
              <w:fldChar w:fldCharType="separate"/>
            </w:r>
            <w:r>
              <w:rPr>
                <w:rFonts w:ascii="Times New Roman" w:hAnsi="Times New Roman"/>
                <w:b w:val="0"/>
                <w:i w:val="0"/>
                <w:color w:val="0000FF"/>
                <w:sz w:val="22"/>
                <w:u w:val="single"/>
              </w:rPr>
              <w:t>https://m.edsoo.ru/7f41c418</w:t>
            </w:r>
            <w:r>
              <w:rPr>
                <w:rFonts w:ascii="Times New Roman" w:hAnsi="Times New Roman"/>
                <w:b w:val="0"/>
                <w:i w:val="0"/>
                <w:color w:val="0000FF"/>
                <w:sz w:val="22"/>
                <w:u w:val="single"/>
              </w:rPr>
              <w:fldChar w:fldCharType="end"/>
            </w:r>
          </w:p>
        </w:tc>
      </w:tr>
      <w:tr w14:paraId="231ADE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67B68B7">
            <w:pPr>
              <w:spacing w:before="0" w:after="0"/>
              <w:ind w:left="135"/>
              <w:jc w:val="left"/>
            </w:pPr>
            <w:r>
              <w:rPr>
                <w:rFonts w:ascii="Times New Roman" w:hAnsi="Times New Roman"/>
                <w:b w:val="0"/>
                <w:i w:val="0"/>
                <w:color w:val="000000"/>
                <w:sz w:val="24"/>
              </w:rPr>
              <w:t>ОБЩЕЕ КОЛИЧЕСТВО ЧАСОВ ПО ПРОГРАММЕ</w:t>
            </w:r>
          </w:p>
        </w:tc>
        <w:tc>
          <w:tcPr>
            <w:tcW w:w="1509" w:type="dxa"/>
            <w:tcMar>
              <w:top w:w="50" w:type="dxa"/>
              <w:left w:w="100" w:type="dxa"/>
            </w:tcMar>
            <w:vAlign w:val="center"/>
          </w:tcPr>
          <w:p w14:paraId="4D07B1A7">
            <w:pPr>
              <w:spacing w:before="0" w:after="0" w:line="276" w:lineRule="auto"/>
              <w:ind w:left="135"/>
              <w:jc w:val="center"/>
            </w:pPr>
            <w:r>
              <w:rPr>
                <w:rFonts w:ascii="Times New Roman" w:hAnsi="Times New Roman"/>
                <w:b w:val="0"/>
                <w:i w:val="0"/>
                <w:color w:val="000000"/>
                <w:sz w:val="24"/>
              </w:rPr>
              <w:t xml:space="preserve"> 68 </w:t>
            </w:r>
          </w:p>
        </w:tc>
        <w:tc>
          <w:tcPr>
            <w:tcW w:w="1680" w:type="dxa"/>
            <w:tcMar>
              <w:top w:w="50" w:type="dxa"/>
              <w:left w:w="100" w:type="dxa"/>
            </w:tcMar>
            <w:vAlign w:val="center"/>
          </w:tcPr>
          <w:p w14:paraId="6292A3AF">
            <w:pPr>
              <w:spacing w:before="0" w:after="0" w:line="276" w:lineRule="auto"/>
              <w:ind w:left="135"/>
              <w:jc w:val="center"/>
            </w:pPr>
            <w:r>
              <w:rPr>
                <w:rFonts w:ascii="Times New Roman" w:hAnsi="Times New Roman"/>
                <w:b w:val="0"/>
                <w:i w:val="0"/>
                <w:color w:val="000000"/>
                <w:sz w:val="24"/>
              </w:rPr>
              <w:t xml:space="preserve"> 3 </w:t>
            </w:r>
          </w:p>
        </w:tc>
        <w:tc>
          <w:tcPr>
            <w:tcW w:w="1768" w:type="dxa"/>
            <w:tcMar>
              <w:top w:w="50" w:type="dxa"/>
              <w:left w:w="100" w:type="dxa"/>
            </w:tcMar>
            <w:vAlign w:val="center"/>
          </w:tcPr>
          <w:p w14:paraId="43436EFD">
            <w:pPr>
              <w:spacing w:before="0" w:after="0" w:line="276" w:lineRule="auto"/>
              <w:ind w:left="135"/>
              <w:jc w:val="center"/>
            </w:pPr>
            <w:r>
              <w:rPr>
                <w:rFonts w:ascii="Times New Roman" w:hAnsi="Times New Roman"/>
                <w:b w:val="0"/>
                <w:i w:val="0"/>
                <w:color w:val="000000"/>
                <w:sz w:val="24"/>
              </w:rPr>
              <w:t xml:space="preserve"> 0 </w:t>
            </w:r>
          </w:p>
        </w:tc>
        <w:tc>
          <w:tcPr>
            <w:tcW w:w="2599" w:type="dxa"/>
            <w:tcMar>
              <w:top w:w="50" w:type="dxa"/>
              <w:left w:w="100" w:type="dxa"/>
            </w:tcMar>
            <w:vAlign w:val="center"/>
          </w:tcPr>
          <w:p w14:paraId="0F06580F">
            <w:pPr>
              <w:jc w:val="left"/>
            </w:pPr>
          </w:p>
        </w:tc>
      </w:tr>
    </w:tbl>
    <w:p w14:paraId="3CB176E6">
      <w:pPr>
        <w:sectPr>
          <w:pgSz w:w="16383" w:h="11906" w:orient="landscape"/>
          <w:cols w:space="720" w:num="1"/>
        </w:sectPr>
      </w:pPr>
    </w:p>
    <w:p w14:paraId="35B56A71">
      <w:pPr>
        <w:spacing w:before="0" w:after="0"/>
        <w:ind w:left="120"/>
        <w:jc w:val="left"/>
      </w:pPr>
      <w:r>
        <w:rPr>
          <w:rFonts w:ascii="Times New Roman" w:hAnsi="Times New Roman"/>
          <w:b/>
          <w:i w:val="0"/>
          <w:color w:val="000000"/>
          <w:sz w:val="28"/>
        </w:rPr>
        <w:t xml:space="preserve"> 11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249"/>
        <w:gridCol w:w="5626"/>
        <w:gridCol w:w="1069"/>
        <w:gridCol w:w="1104"/>
        <w:gridCol w:w="1150"/>
        <w:gridCol w:w="2798"/>
      </w:tblGrid>
      <w:tr w14:paraId="2CBCBA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7" w:type="dxa"/>
            <w:vMerge w:val="restart"/>
            <w:tcMar>
              <w:top w:w="50" w:type="dxa"/>
              <w:left w:w="100" w:type="dxa"/>
            </w:tcMar>
            <w:vAlign w:val="center"/>
          </w:tcPr>
          <w:p w14:paraId="3AFC74B0">
            <w:pPr>
              <w:spacing w:before="0" w:after="0"/>
              <w:ind w:left="135"/>
              <w:jc w:val="left"/>
            </w:pPr>
            <w:r>
              <w:rPr>
                <w:rFonts w:ascii="Times New Roman" w:hAnsi="Times New Roman"/>
                <w:b/>
                <w:i w:val="0"/>
                <w:color w:val="000000"/>
                <w:sz w:val="24"/>
              </w:rPr>
              <w:t xml:space="preserve">№ п/п </w:t>
            </w:r>
          </w:p>
          <w:p w14:paraId="21AE62D1">
            <w:pPr>
              <w:spacing w:before="0" w:after="0"/>
              <w:ind w:left="135"/>
              <w:jc w:val="left"/>
            </w:pPr>
          </w:p>
        </w:tc>
        <w:tc>
          <w:tcPr>
            <w:tcW w:w="3256" w:type="dxa"/>
            <w:vMerge w:val="restart"/>
            <w:tcMar>
              <w:top w:w="50" w:type="dxa"/>
              <w:left w:w="100" w:type="dxa"/>
            </w:tcMar>
            <w:vAlign w:val="center"/>
          </w:tcPr>
          <w:p w14:paraId="4F70B5D2">
            <w:pPr>
              <w:spacing w:before="0" w:after="0"/>
              <w:ind w:left="135"/>
              <w:jc w:val="left"/>
            </w:pPr>
            <w:r>
              <w:rPr>
                <w:rFonts w:ascii="Times New Roman" w:hAnsi="Times New Roman"/>
                <w:b/>
                <w:i w:val="0"/>
                <w:color w:val="000000"/>
                <w:sz w:val="24"/>
              </w:rPr>
              <w:t xml:space="preserve">Наименование разделов и тем программы </w:t>
            </w:r>
          </w:p>
          <w:p w14:paraId="10C0EDFC">
            <w:pPr>
              <w:spacing w:before="0" w:after="0"/>
              <w:ind w:left="135"/>
              <w:jc w:val="left"/>
            </w:pPr>
          </w:p>
        </w:tc>
        <w:tc>
          <w:tcPr>
            <w:tcW w:w="0" w:type="auto"/>
            <w:gridSpan w:val="3"/>
            <w:tcMar>
              <w:top w:w="50" w:type="dxa"/>
              <w:left w:w="100" w:type="dxa"/>
            </w:tcMar>
            <w:vAlign w:val="center"/>
          </w:tcPr>
          <w:p w14:paraId="271715FC">
            <w:pPr>
              <w:spacing w:before="0" w:after="0"/>
              <w:ind w:left="0"/>
              <w:jc w:val="left"/>
            </w:pPr>
            <w:r>
              <w:rPr>
                <w:rFonts w:ascii="Times New Roman" w:hAnsi="Times New Roman"/>
                <w:b/>
                <w:i w:val="0"/>
                <w:color w:val="000000"/>
                <w:sz w:val="24"/>
              </w:rPr>
              <w:t>Количество часов</w:t>
            </w:r>
          </w:p>
        </w:tc>
        <w:tc>
          <w:tcPr>
            <w:tcW w:w="2575" w:type="dxa"/>
            <w:vMerge w:val="restart"/>
            <w:tcMar>
              <w:top w:w="50" w:type="dxa"/>
              <w:left w:w="100" w:type="dxa"/>
            </w:tcMar>
            <w:vAlign w:val="center"/>
          </w:tcPr>
          <w:p w14:paraId="356DCC10">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63FCEA5A">
            <w:pPr>
              <w:spacing w:before="0" w:after="0"/>
              <w:ind w:left="135"/>
              <w:jc w:val="left"/>
            </w:pPr>
          </w:p>
        </w:tc>
      </w:tr>
      <w:tr w14:paraId="5C8F30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6DCEDCE1">
            <w:pPr>
              <w:jc w:val="left"/>
            </w:pPr>
          </w:p>
        </w:tc>
        <w:tc>
          <w:tcPr>
            <w:tcW w:w="0" w:type="auto"/>
            <w:vMerge w:val="continue"/>
            <w:tcBorders>
              <w:top w:val="nil"/>
            </w:tcBorders>
            <w:tcMar>
              <w:top w:w="50" w:type="dxa"/>
              <w:left w:w="100" w:type="dxa"/>
            </w:tcMar>
          </w:tcPr>
          <w:p w14:paraId="2745AFE4">
            <w:pPr>
              <w:jc w:val="left"/>
            </w:pPr>
          </w:p>
        </w:tc>
        <w:tc>
          <w:tcPr>
            <w:tcW w:w="952" w:type="dxa"/>
            <w:tcMar>
              <w:top w:w="50" w:type="dxa"/>
              <w:left w:w="100" w:type="dxa"/>
            </w:tcMar>
            <w:vAlign w:val="center"/>
          </w:tcPr>
          <w:p w14:paraId="081102C5">
            <w:pPr>
              <w:spacing w:before="0" w:after="0"/>
              <w:ind w:left="135"/>
              <w:jc w:val="left"/>
            </w:pPr>
            <w:r>
              <w:rPr>
                <w:rFonts w:ascii="Times New Roman" w:hAnsi="Times New Roman"/>
                <w:b/>
                <w:i w:val="0"/>
                <w:color w:val="000000"/>
                <w:sz w:val="24"/>
              </w:rPr>
              <w:t xml:space="preserve">Всего </w:t>
            </w:r>
          </w:p>
          <w:p w14:paraId="23AC4E37">
            <w:pPr>
              <w:spacing w:before="0" w:after="0"/>
              <w:ind w:left="135"/>
              <w:jc w:val="left"/>
            </w:pPr>
          </w:p>
        </w:tc>
        <w:tc>
          <w:tcPr>
            <w:tcW w:w="1670" w:type="dxa"/>
            <w:tcMar>
              <w:top w:w="50" w:type="dxa"/>
              <w:left w:w="100" w:type="dxa"/>
            </w:tcMar>
            <w:vAlign w:val="center"/>
          </w:tcPr>
          <w:p w14:paraId="2B428CBB">
            <w:pPr>
              <w:spacing w:before="0" w:after="0"/>
              <w:ind w:left="135"/>
              <w:jc w:val="left"/>
            </w:pPr>
            <w:r>
              <w:rPr>
                <w:rFonts w:ascii="Times New Roman" w:hAnsi="Times New Roman"/>
                <w:b/>
                <w:i w:val="0"/>
                <w:color w:val="000000"/>
                <w:sz w:val="24"/>
              </w:rPr>
              <w:t xml:space="preserve">Контрольные работы </w:t>
            </w:r>
          </w:p>
          <w:p w14:paraId="1C3C5787">
            <w:pPr>
              <w:spacing w:before="0" w:after="0"/>
              <w:ind w:left="135"/>
              <w:jc w:val="left"/>
            </w:pPr>
          </w:p>
        </w:tc>
        <w:tc>
          <w:tcPr>
            <w:tcW w:w="1759" w:type="dxa"/>
            <w:tcMar>
              <w:top w:w="50" w:type="dxa"/>
              <w:left w:w="100" w:type="dxa"/>
            </w:tcMar>
            <w:vAlign w:val="center"/>
          </w:tcPr>
          <w:p w14:paraId="325CEEC2">
            <w:pPr>
              <w:spacing w:before="0" w:after="0"/>
              <w:ind w:left="135"/>
              <w:jc w:val="left"/>
            </w:pPr>
            <w:r>
              <w:rPr>
                <w:rFonts w:ascii="Times New Roman" w:hAnsi="Times New Roman"/>
                <w:b/>
                <w:i w:val="0"/>
                <w:color w:val="000000"/>
                <w:sz w:val="24"/>
              </w:rPr>
              <w:t xml:space="preserve">Практические работы </w:t>
            </w:r>
          </w:p>
          <w:p w14:paraId="31DD11FB">
            <w:pPr>
              <w:spacing w:before="0" w:after="0"/>
              <w:ind w:left="135"/>
              <w:jc w:val="left"/>
            </w:pPr>
          </w:p>
        </w:tc>
        <w:tc>
          <w:tcPr>
            <w:tcW w:w="0" w:type="auto"/>
            <w:vMerge w:val="continue"/>
            <w:tcBorders>
              <w:top w:val="nil"/>
            </w:tcBorders>
            <w:tcMar>
              <w:top w:w="50" w:type="dxa"/>
              <w:left w:w="100" w:type="dxa"/>
            </w:tcMar>
          </w:tcPr>
          <w:p w14:paraId="2A1EC246">
            <w:pPr>
              <w:jc w:val="left"/>
            </w:pPr>
          </w:p>
        </w:tc>
      </w:tr>
      <w:tr w14:paraId="586DDB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48D8CF9E">
            <w:pPr>
              <w:spacing w:before="0" w:after="0"/>
              <w:ind w:left="135"/>
              <w:jc w:val="left"/>
            </w:pPr>
            <w:r>
              <w:rPr>
                <w:rFonts w:ascii="Times New Roman" w:hAnsi="Times New Roman"/>
                <w:b/>
                <w:i w:val="0"/>
                <w:color w:val="000000"/>
                <w:sz w:val="24"/>
              </w:rPr>
              <w:t>Раздел 1.</w:t>
            </w:r>
            <w:r>
              <w:rPr>
                <w:rFonts w:ascii="Times New Roman" w:hAnsi="Times New Roman"/>
                <w:b w:val="0"/>
                <w:i w:val="0"/>
                <w:color w:val="000000"/>
                <w:sz w:val="24"/>
              </w:rPr>
              <w:t xml:space="preserve"> Социальная сфера</w:t>
            </w:r>
          </w:p>
        </w:tc>
      </w:tr>
      <w:tr w14:paraId="31F38D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7" w:type="dxa"/>
            <w:tcMar>
              <w:top w:w="50" w:type="dxa"/>
              <w:left w:w="100" w:type="dxa"/>
            </w:tcMar>
            <w:vAlign w:val="center"/>
          </w:tcPr>
          <w:p w14:paraId="6DE7301D">
            <w:pPr>
              <w:spacing w:before="0" w:after="0"/>
              <w:ind w:left="0"/>
              <w:jc w:val="left"/>
            </w:pPr>
            <w:r>
              <w:rPr>
                <w:rFonts w:ascii="Times New Roman" w:hAnsi="Times New Roman"/>
                <w:b w:val="0"/>
                <w:i w:val="0"/>
                <w:color w:val="000000"/>
                <w:sz w:val="24"/>
              </w:rPr>
              <w:t>1.1</w:t>
            </w:r>
          </w:p>
        </w:tc>
        <w:tc>
          <w:tcPr>
            <w:tcW w:w="3256" w:type="dxa"/>
            <w:tcMar>
              <w:top w:w="50" w:type="dxa"/>
              <w:left w:w="100" w:type="dxa"/>
            </w:tcMar>
            <w:vAlign w:val="center"/>
          </w:tcPr>
          <w:p w14:paraId="2C5624BF">
            <w:pPr>
              <w:spacing w:before="0" w:after="0"/>
              <w:ind w:left="135"/>
              <w:jc w:val="left"/>
            </w:pPr>
            <w:r>
              <w:rPr>
                <w:rFonts w:ascii="Times New Roman" w:hAnsi="Times New Roman"/>
                <w:b w:val="0"/>
                <w:i w:val="0"/>
                <w:color w:val="000000"/>
                <w:sz w:val="24"/>
              </w:rPr>
              <w:t>Социальная структура общества</w:t>
            </w:r>
          </w:p>
        </w:tc>
        <w:tc>
          <w:tcPr>
            <w:tcW w:w="952" w:type="dxa"/>
            <w:tcMar>
              <w:top w:w="50" w:type="dxa"/>
              <w:left w:w="100" w:type="dxa"/>
            </w:tcMar>
            <w:vAlign w:val="center"/>
          </w:tcPr>
          <w:p w14:paraId="62DD06B0">
            <w:pPr>
              <w:spacing w:before="0" w:after="0" w:line="276" w:lineRule="auto"/>
              <w:ind w:left="135"/>
              <w:jc w:val="center"/>
            </w:pPr>
            <w:r>
              <w:rPr>
                <w:rFonts w:ascii="Times New Roman" w:hAnsi="Times New Roman"/>
                <w:b w:val="0"/>
                <w:i w:val="0"/>
                <w:color w:val="000000"/>
                <w:sz w:val="24"/>
              </w:rPr>
              <w:t xml:space="preserve"> 2 </w:t>
            </w:r>
          </w:p>
        </w:tc>
        <w:tc>
          <w:tcPr>
            <w:tcW w:w="1670" w:type="dxa"/>
            <w:tcMar>
              <w:top w:w="50" w:type="dxa"/>
              <w:left w:w="100" w:type="dxa"/>
            </w:tcMar>
            <w:vAlign w:val="center"/>
          </w:tcPr>
          <w:p w14:paraId="7BB46F93">
            <w:pPr>
              <w:spacing w:before="0" w:after="0" w:line="276" w:lineRule="auto"/>
              <w:ind w:left="135"/>
              <w:jc w:val="center"/>
            </w:pPr>
            <w:r>
              <w:rPr>
                <w:rFonts w:ascii="Times New Roman" w:hAnsi="Times New Roman"/>
                <w:b w:val="0"/>
                <w:i w:val="0"/>
                <w:color w:val="000000"/>
                <w:sz w:val="24"/>
              </w:rPr>
              <w:t xml:space="preserve"> 0 </w:t>
            </w:r>
          </w:p>
        </w:tc>
        <w:tc>
          <w:tcPr>
            <w:tcW w:w="1759" w:type="dxa"/>
            <w:tcMar>
              <w:top w:w="50" w:type="dxa"/>
              <w:left w:w="100" w:type="dxa"/>
            </w:tcMar>
            <w:vAlign w:val="center"/>
          </w:tcPr>
          <w:p w14:paraId="2105149B">
            <w:pPr>
              <w:spacing w:before="0" w:after="0" w:line="276" w:lineRule="auto"/>
              <w:ind w:left="135"/>
              <w:jc w:val="center"/>
            </w:pPr>
            <w:r>
              <w:rPr>
                <w:rFonts w:ascii="Times New Roman" w:hAnsi="Times New Roman"/>
                <w:b w:val="0"/>
                <w:i w:val="0"/>
                <w:color w:val="000000"/>
                <w:sz w:val="24"/>
              </w:rPr>
              <w:t xml:space="preserve"> 0 </w:t>
            </w:r>
          </w:p>
        </w:tc>
        <w:tc>
          <w:tcPr>
            <w:tcW w:w="2575" w:type="dxa"/>
            <w:tcMar>
              <w:top w:w="50" w:type="dxa"/>
              <w:left w:w="100" w:type="dxa"/>
            </w:tcMar>
            <w:vAlign w:val="center"/>
          </w:tcPr>
          <w:p w14:paraId="1D7B22B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"https://m.edsoo.ru/7f41cf62" \h </w:instrText>
            </w:r>
            <w:r>
              <w:fldChar w:fldCharType="separate"/>
            </w:r>
            <w:r>
              <w:rPr>
                <w:rFonts w:ascii="Times New Roman" w:hAnsi="Times New Roman"/>
                <w:b w:val="0"/>
                <w:i w:val="0"/>
                <w:color w:val="0000FF"/>
                <w:sz w:val="22"/>
                <w:u w:val="single"/>
              </w:rPr>
              <w:t>https://m.edsoo.ru/7f41cf62</w:t>
            </w:r>
            <w:r>
              <w:rPr>
                <w:rFonts w:ascii="Times New Roman" w:hAnsi="Times New Roman"/>
                <w:b w:val="0"/>
                <w:i w:val="0"/>
                <w:color w:val="0000FF"/>
                <w:sz w:val="22"/>
                <w:u w:val="single"/>
              </w:rPr>
              <w:fldChar w:fldCharType="end"/>
            </w:r>
          </w:p>
        </w:tc>
      </w:tr>
      <w:tr w14:paraId="5D6FCA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7" w:type="dxa"/>
            <w:tcMar>
              <w:top w:w="50" w:type="dxa"/>
              <w:left w:w="100" w:type="dxa"/>
            </w:tcMar>
            <w:vAlign w:val="center"/>
          </w:tcPr>
          <w:p w14:paraId="37F51C9A">
            <w:pPr>
              <w:spacing w:before="0" w:after="0"/>
              <w:ind w:left="0"/>
              <w:jc w:val="left"/>
            </w:pPr>
            <w:r>
              <w:rPr>
                <w:rFonts w:ascii="Times New Roman" w:hAnsi="Times New Roman"/>
                <w:b w:val="0"/>
                <w:i w:val="0"/>
                <w:color w:val="000000"/>
                <w:sz w:val="24"/>
              </w:rPr>
              <w:t>1.2</w:t>
            </w:r>
          </w:p>
        </w:tc>
        <w:tc>
          <w:tcPr>
            <w:tcW w:w="3256" w:type="dxa"/>
            <w:tcMar>
              <w:top w:w="50" w:type="dxa"/>
              <w:left w:w="100" w:type="dxa"/>
            </w:tcMar>
            <w:vAlign w:val="center"/>
          </w:tcPr>
          <w:p w14:paraId="203298B4">
            <w:pPr>
              <w:spacing w:before="0" w:after="0"/>
              <w:ind w:left="135"/>
              <w:jc w:val="left"/>
            </w:pPr>
            <w:r>
              <w:rPr>
                <w:rFonts w:ascii="Times New Roman" w:hAnsi="Times New Roman"/>
                <w:b w:val="0"/>
                <w:i w:val="0"/>
                <w:color w:val="000000"/>
                <w:sz w:val="24"/>
              </w:rPr>
              <w:t>Социальное положение личности в обществе и пути его изменения</w:t>
            </w:r>
          </w:p>
        </w:tc>
        <w:tc>
          <w:tcPr>
            <w:tcW w:w="952" w:type="dxa"/>
            <w:tcMar>
              <w:top w:w="50" w:type="dxa"/>
              <w:left w:w="100" w:type="dxa"/>
            </w:tcMar>
            <w:vAlign w:val="center"/>
          </w:tcPr>
          <w:p w14:paraId="4BD8A064">
            <w:pPr>
              <w:spacing w:before="0" w:after="0" w:line="276" w:lineRule="auto"/>
              <w:ind w:left="135"/>
              <w:jc w:val="center"/>
            </w:pPr>
            <w:r>
              <w:rPr>
                <w:rFonts w:ascii="Times New Roman" w:hAnsi="Times New Roman"/>
                <w:b w:val="0"/>
                <w:i w:val="0"/>
                <w:color w:val="000000"/>
                <w:sz w:val="24"/>
              </w:rPr>
              <w:t xml:space="preserve"> 2 </w:t>
            </w:r>
          </w:p>
        </w:tc>
        <w:tc>
          <w:tcPr>
            <w:tcW w:w="1670" w:type="dxa"/>
            <w:tcMar>
              <w:top w:w="50" w:type="dxa"/>
              <w:left w:w="100" w:type="dxa"/>
            </w:tcMar>
            <w:vAlign w:val="center"/>
          </w:tcPr>
          <w:p w14:paraId="575557EB">
            <w:pPr>
              <w:spacing w:before="0" w:after="0" w:line="276" w:lineRule="auto"/>
              <w:ind w:left="135"/>
              <w:jc w:val="center"/>
            </w:pPr>
            <w:r>
              <w:rPr>
                <w:rFonts w:ascii="Times New Roman" w:hAnsi="Times New Roman"/>
                <w:b w:val="0"/>
                <w:i w:val="0"/>
                <w:color w:val="000000"/>
                <w:sz w:val="24"/>
              </w:rPr>
              <w:t xml:space="preserve"> 0 </w:t>
            </w:r>
          </w:p>
        </w:tc>
        <w:tc>
          <w:tcPr>
            <w:tcW w:w="1759" w:type="dxa"/>
            <w:tcMar>
              <w:top w:w="50" w:type="dxa"/>
              <w:left w:w="100" w:type="dxa"/>
            </w:tcMar>
            <w:vAlign w:val="center"/>
          </w:tcPr>
          <w:p w14:paraId="3B088EAD">
            <w:pPr>
              <w:spacing w:before="0" w:after="0" w:line="276" w:lineRule="auto"/>
              <w:ind w:left="135"/>
              <w:jc w:val="center"/>
            </w:pPr>
            <w:r>
              <w:rPr>
                <w:rFonts w:ascii="Times New Roman" w:hAnsi="Times New Roman"/>
                <w:b w:val="0"/>
                <w:i w:val="0"/>
                <w:color w:val="000000"/>
                <w:sz w:val="24"/>
              </w:rPr>
              <w:t xml:space="preserve"> 0 </w:t>
            </w:r>
          </w:p>
        </w:tc>
        <w:tc>
          <w:tcPr>
            <w:tcW w:w="2575" w:type="dxa"/>
            <w:tcMar>
              <w:top w:w="50" w:type="dxa"/>
              <w:left w:w="100" w:type="dxa"/>
            </w:tcMar>
            <w:vAlign w:val="center"/>
          </w:tcPr>
          <w:p w14:paraId="6A45C9B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"https://m.edsoo.ru/7f41cf62" \h </w:instrText>
            </w:r>
            <w:r>
              <w:fldChar w:fldCharType="separate"/>
            </w:r>
            <w:r>
              <w:rPr>
                <w:rFonts w:ascii="Times New Roman" w:hAnsi="Times New Roman"/>
                <w:b w:val="0"/>
                <w:i w:val="0"/>
                <w:color w:val="0000FF"/>
                <w:sz w:val="22"/>
                <w:u w:val="single"/>
              </w:rPr>
              <w:t>https://m.edsoo.ru/7f41cf62</w:t>
            </w:r>
            <w:r>
              <w:rPr>
                <w:rFonts w:ascii="Times New Roman" w:hAnsi="Times New Roman"/>
                <w:b w:val="0"/>
                <w:i w:val="0"/>
                <w:color w:val="0000FF"/>
                <w:sz w:val="22"/>
                <w:u w:val="single"/>
              </w:rPr>
              <w:fldChar w:fldCharType="end"/>
            </w:r>
          </w:p>
        </w:tc>
      </w:tr>
      <w:tr w14:paraId="55CB09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7" w:type="dxa"/>
            <w:tcMar>
              <w:top w:w="50" w:type="dxa"/>
              <w:left w:w="100" w:type="dxa"/>
            </w:tcMar>
            <w:vAlign w:val="center"/>
          </w:tcPr>
          <w:p w14:paraId="36FA3E2B">
            <w:pPr>
              <w:spacing w:before="0" w:after="0"/>
              <w:ind w:left="0"/>
              <w:jc w:val="left"/>
            </w:pPr>
            <w:r>
              <w:rPr>
                <w:rFonts w:ascii="Times New Roman" w:hAnsi="Times New Roman"/>
                <w:b w:val="0"/>
                <w:i w:val="0"/>
                <w:color w:val="000000"/>
                <w:sz w:val="24"/>
              </w:rPr>
              <w:t>1.3</w:t>
            </w:r>
          </w:p>
        </w:tc>
        <w:tc>
          <w:tcPr>
            <w:tcW w:w="3256" w:type="dxa"/>
            <w:tcMar>
              <w:top w:w="50" w:type="dxa"/>
              <w:left w:w="100" w:type="dxa"/>
            </w:tcMar>
            <w:vAlign w:val="center"/>
          </w:tcPr>
          <w:p w14:paraId="287C6CD8">
            <w:pPr>
              <w:spacing w:before="0" w:after="0"/>
              <w:ind w:left="135"/>
              <w:jc w:val="left"/>
            </w:pPr>
            <w:r>
              <w:rPr>
                <w:rFonts w:ascii="Times New Roman" w:hAnsi="Times New Roman"/>
                <w:b w:val="0"/>
                <w:i w:val="0"/>
                <w:color w:val="000000"/>
                <w:sz w:val="24"/>
              </w:rPr>
              <w:t>Семья и семейные ценности</w:t>
            </w:r>
          </w:p>
        </w:tc>
        <w:tc>
          <w:tcPr>
            <w:tcW w:w="952" w:type="dxa"/>
            <w:tcMar>
              <w:top w:w="50" w:type="dxa"/>
              <w:left w:w="100" w:type="dxa"/>
            </w:tcMar>
            <w:vAlign w:val="center"/>
          </w:tcPr>
          <w:p w14:paraId="60BCCE03">
            <w:pPr>
              <w:spacing w:before="0" w:after="0" w:line="276" w:lineRule="auto"/>
              <w:ind w:left="135"/>
              <w:jc w:val="center"/>
            </w:pPr>
            <w:r>
              <w:rPr>
                <w:rFonts w:ascii="Times New Roman" w:hAnsi="Times New Roman"/>
                <w:b w:val="0"/>
                <w:i w:val="0"/>
                <w:color w:val="000000"/>
                <w:sz w:val="24"/>
              </w:rPr>
              <w:t xml:space="preserve"> 2 </w:t>
            </w:r>
          </w:p>
        </w:tc>
        <w:tc>
          <w:tcPr>
            <w:tcW w:w="1670" w:type="dxa"/>
            <w:tcMar>
              <w:top w:w="50" w:type="dxa"/>
              <w:left w:w="100" w:type="dxa"/>
            </w:tcMar>
            <w:vAlign w:val="center"/>
          </w:tcPr>
          <w:p w14:paraId="6C054660">
            <w:pPr>
              <w:spacing w:before="0" w:after="0" w:line="276" w:lineRule="auto"/>
              <w:ind w:left="135"/>
              <w:jc w:val="center"/>
            </w:pPr>
            <w:r>
              <w:rPr>
                <w:rFonts w:ascii="Times New Roman" w:hAnsi="Times New Roman"/>
                <w:b w:val="0"/>
                <w:i w:val="0"/>
                <w:color w:val="000000"/>
                <w:sz w:val="24"/>
              </w:rPr>
              <w:t xml:space="preserve"> 0 </w:t>
            </w:r>
          </w:p>
        </w:tc>
        <w:tc>
          <w:tcPr>
            <w:tcW w:w="1759" w:type="dxa"/>
            <w:tcMar>
              <w:top w:w="50" w:type="dxa"/>
              <w:left w:w="100" w:type="dxa"/>
            </w:tcMar>
            <w:vAlign w:val="center"/>
          </w:tcPr>
          <w:p w14:paraId="0D386BD6">
            <w:pPr>
              <w:spacing w:before="0" w:after="0" w:line="276" w:lineRule="auto"/>
              <w:ind w:left="135"/>
              <w:jc w:val="center"/>
            </w:pPr>
            <w:r>
              <w:rPr>
                <w:rFonts w:ascii="Times New Roman" w:hAnsi="Times New Roman"/>
                <w:b w:val="0"/>
                <w:i w:val="0"/>
                <w:color w:val="000000"/>
                <w:sz w:val="24"/>
              </w:rPr>
              <w:t xml:space="preserve"> 0 </w:t>
            </w:r>
          </w:p>
        </w:tc>
        <w:tc>
          <w:tcPr>
            <w:tcW w:w="2575" w:type="dxa"/>
            <w:tcMar>
              <w:top w:w="50" w:type="dxa"/>
              <w:left w:w="100" w:type="dxa"/>
            </w:tcMar>
            <w:vAlign w:val="center"/>
          </w:tcPr>
          <w:p w14:paraId="207D343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"https://m.edsoo.ru/7f41cf62" \h </w:instrText>
            </w:r>
            <w:r>
              <w:fldChar w:fldCharType="separate"/>
            </w:r>
            <w:r>
              <w:rPr>
                <w:rFonts w:ascii="Times New Roman" w:hAnsi="Times New Roman"/>
                <w:b w:val="0"/>
                <w:i w:val="0"/>
                <w:color w:val="0000FF"/>
                <w:sz w:val="22"/>
                <w:u w:val="single"/>
              </w:rPr>
              <w:t>https://m.edsoo.ru/7f41cf62</w:t>
            </w:r>
            <w:r>
              <w:rPr>
                <w:rFonts w:ascii="Times New Roman" w:hAnsi="Times New Roman"/>
                <w:b w:val="0"/>
                <w:i w:val="0"/>
                <w:color w:val="0000FF"/>
                <w:sz w:val="22"/>
                <w:u w:val="single"/>
              </w:rPr>
              <w:fldChar w:fldCharType="end"/>
            </w:r>
          </w:p>
        </w:tc>
      </w:tr>
      <w:tr w14:paraId="08D4E2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7" w:type="dxa"/>
            <w:tcMar>
              <w:top w:w="50" w:type="dxa"/>
              <w:left w:w="100" w:type="dxa"/>
            </w:tcMar>
            <w:vAlign w:val="center"/>
          </w:tcPr>
          <w:p w14:paraId="30E30430">
            <w:pPr>
              <w:spacing w:before="0" w:after="0"/>
              <w:ind w:left="0"/>
              <w:jc w:val="left"/>
            </w:pPr>
            <w:r>
              <w:rPr>
                <w:rFonts w:ascii="Times New Roman" w:hAnsi="Times New Roman"/>
                <w:b w:val="0"/>
                <w:i w:val="0"/>
                <w:color w:val="000000"/>
                <w:sz w:val="24"/>
              </w:rPr>
              <w:t>1.4</w:t>
            </w:r>
          </w:p>
        </w:tc>
        <w:tc>
          <w:tcPr>
            <w:tcW w:w="3256" w:type="dxa"/>
            <w:tcMar>
              <w:top w:w="50" w:type="dxa"/>
              <w:left w:w="100" w:type="dxa"/>
            </w:tcMar>
            <w:vAlign w:val="center"/>
          </w:tcPr>
          <w:p w14:paraId="558E4F65">
            <w:pPr>
              <w:spacing w:before="0" w:after="0"/>
              <w:ind w:left="135"/>
              <w:jc w:val="left"/>
            </w:pPr>
            <w:r>
              <w:rPr>
                <w:rFonts w:ascii="Times New Roman" w:hAnsi="Times New Roman"/>
                <w:b w:val="0"/>
                <w:i w:val="0"/>
                <w:color w:val="000000"/>
                <w:sz w:val="24"/>
              </w:rPr>
              <w:t>Этнические общности и нации</w:t>
            </w:r>
          </w:p>
        </w:tc>
        <w:tc>
          <w:tcPr>
            <w:tcW w:w="952" w:type="dxa"/>
            <w:tcMar>
              <w:top w:w="50" w:type="dxa"/>
              <w:left w:w="100" w:type="dxa"/>
            </w:tcMar>
            <w:vAlign w:val="center"/>
          </w:tcPr>
          <w:p w14:paraId="65220305">
            <w:pPr>
              <w:spacing w:before="0" w:after="0" w:line="276" w:lineRule="auto"/>
              <w:ind w:left="135"/>
              <w:jc w:val="center"/>
            </w:pPr>
            <w:r>
              <w:rPr>
                <w:rFonts w:ascii="Times New Roman" w:hAnsi="Times New Roman"/>
                <w:b w:val="0"/>
                <w:i w:val="0"/>
                <w:color w:val="000000"/>
                <w:sz w:val="24"/>
              </w:rPr>
              <w:t xml:space="preserve"> 2 </w:t>
            </w:r>
          </w:p>
        </w:tc>
        <w:tc>
          <w:tcPr>
            <w:tcW w:w="1670" w:type="dxa"/>
            <w:tcMar>
              <w:top w:w="50" w:type="dxa"/>
              <w:left w:w="100" w:type="dxa"/>
            </w:tcMar>
            <w:vAlign w:val="center"/>
          </w:tcPr>
          <w:p w14:paraId="665C15AD">
            <w:pPr>
              <w:spacing w:before="0" w:after="0" w:line="276" w:lineRule="auto"/>
              <w:ind w:left="135"/>
              <w:jc w:val="center"/>
            </w:pPr>
            <w:r>
              <w:rPr>
                <w:rFonts w:ascii="Times New Roman" w:hAnsi="Times New Roman"/>
                <w:b w:val="0"/>
                <w:i w:val="0"/>
                <w:color w:val="000000"/>
                <w:sz w:val="24"/>
              </w:rPr>
              <w:t xml:space="preserve"> 0 </w:t>
            </w:r>
          </w:p>
        </w:tc>
        <w:tc>
          <w:tcPr>
            <w:tcW w:w="1759" w:type="dxa"/>
            <w:tcMar>
              <w:top w:w="50" w:type="dxa"/>
              <w:left w:w="100" w:type="dxa"/>
            </w:tcMar>
            <w:vAlign w:val="center"/>
          </w:tcPr>
          <w:p w14:paraId="7FA60538">
            <w:pPr>
              <w:spacing w:before="0" w:after="0" w:line="276" w:lineRule="auto"/>
              <w:ind w:left="135"/>
              <w:jc w:val="center"/>
            </w:pPr>
            <w:r>
              <w:rPr>
                <w:rFonts w:ascii="Times New Roman" w:hAnsi="Times New Roman"/>
                <w:b w:val="0"/>
                <w:i w:val="0"/>
                <w:color w:val="000000"/>
                <w:sz w:val="24"/>
              </w:rPr>
              <w:t xml:space="preserve"> 0 </w:t>
            </w:r>
          </w:p>
        </w:tc>
        <w:tc>
          <w:tcPr>
            <w:tcW w:w="2575" w:type="dxa"/>
            <w:tcMar>
              <w:top w:w="50" w:type="dxa"/>
              <w:left w:w="100" w:type="dxa"/>
            </w:tcMar>
            <w:vAlign w:val="center"/>
          </w:tcPr>
          <w:p w14:paraId="1B3C860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"https://m.edsoo.ru/7f41cf62" \h </w:instrText>
            </w:r>
            <w:r>
              <w:fldChar w:fldCharType="separate"/>
            </w:r>
            <w:r>
              <w:rPr>
                <w:rFonts w:ascii="Times New Roman" w:hAnsi="Times New Roman"/>
                <w:b w:val="0"/>
                <w:i w:val="0"/>
                <w:color w:val="0000FF"/>
                <w:sz w:val="22"/>
                <w:u w:val="single"/>
              </w:rPr>
              <w:t>https://m.edsoo.ru/7f41cf62</w:t>
            </w:r>
            <w:r>
              <w:rPr>
                <w:rFonts w:ascii="Times New Roman" w:hAnsi="Times New Roman"/>
                <w:b w:val="0"/>
                <w:i w:val="0"/>
                <w:color w:val="0000FF"/>
                <w:sz w:val="22"/>
                <w:u w:val="single"/>
              </w:rPr>
              <w:fldChar w:fldCharType="end"/>
            </w:r>
          </w:p>
        </w:tc>
      </w:tr>
      <w:tr w14:paraId="6DA90D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7" w:type="dxa"/>
            <w:tcMar>
              <w:top w:w="50" w:type="dxa"/>
              <w:left w:w="100" w:type="dxa"/>
            </w:tcMar>
            <w:vAlign w:val="center"/>
          </w:tcPr>
          <w:p w14:paraId="0585D3D6">
            <w:pPr>
              <w:spacing w:before="0" w:after="0"/>
              <w:ind w:left="0"/>
              <w:jc w:val="left"/>
            </w:pPr>
            <w:r>
              <w:rPr>
                <w:rFonts w:ascii="Times New Roman" w:hAnsi="Times New Roman"/>
                <w:b w:val="0"/>
                <w:i w:val="0"/>
                <w:color w:val="000000"/>
                <w:sz w:val="24"/>
              </w:rPr>
              <w:t>1.5</w:t>
            </w:r>
          </w:p>
        </w:tc>
        <w:tc>
          <w:tcPr>
            <w:tcW w:w="3256" w:type="dxa"/>
            <w:tcMar>
              <w:top w:w="50" w:type="dxa"/>
              <w:left w:w="100" w:type="dxa"/>
            </w:tcMar>
            <w:vAlign w:val="center"/>
          </w:tcPr>
          <w:p w14:paraId="2A27E5F0">
            <w:pPr>
              <w:spacing w:before="0" w:after="0"/>
              <w:ind w:left="135"/>
              <w:jc w:val="left"/>
            </w:pPr>
            <w:r>
              <w:rPr>
                <w:rFonts w:ascii="Times New Roman" w:hAnsi="Times New Roman"/>
                <w:b w:val="0"/>
                <w:i w:val="0"/>
                <w:color w:val="000000"/>
                <w:sz w:val="24"/>
              </w:rPr>
              <w:t>Социальные нормы и социальный контроль</w:t>
            </w:r>
          </w:p>
        </w:tc>
        <w:tc>
          <w:tcPr>
            <w:tcW w:w="952" w:type="dxa"/>
            <w:tcMar>
              <w:top w:w="50" w:type="dxa"/>
              <w:left w:w="100" w:type="dxa"/>
            </w:tcMar>
            <w:vAlign w:val="center"/>
          </w:tcPr>
          <w:p w14:paraId="3DA85B32">
            <w:pPr>
              <w:spacing w:before="0" w:after="0" w:line="276" w:lineRule="auto"/>
              <w:ind w:left="135"/>
              <w:jc w:val="center"/>
            </w:pPr>
            <w:r>
              <w:rPr>
                <w:rFonts w:ascii="Times New Roman" w:hAnsi="Times New Roman"/>
                <w:b w:val="0"/>
                <w:i w:val="0"/>
                <w:color w:val="000000"/>
                <w:sz w:val="24"/>
              </w:rPr>
              <w:t xml:space="preserve"> 2 </w:t>
            </w:r>
          </w:p>
        </w:tc>
        <w:tc>
          <w:tcPr>
            <w:tcW w:w="1670" w:type="dxa"/>
            <w:tcMar>
              <w:top w:w="50" w:type="dxa"/>
              <w:left w:w="100" w:type="dxa"/>
            </w:tcMar>
            <w:vAlign w:val="center"/>
          </w:tcPr>
          <w:p w14:paraId="6E84950F">
            <w:pPr>
              <w:spacing w:before="0" w:after="0" w:line="276" w:lineRule="auto"/>
              <w:ind w:left="135"/>
              <w:jc w:val="center"/>
            </w:pPr>
            <w:r>
              <w:rPr>
                <w:rFonts w:ascii="Times New Roman" w:hAnsi="Times New Roman"/>
                <w:b w:val="0"/>
                <w:i w:val="0"/>
                <w:color w:val="000000"/>
                <w:sz w:val="24"/>
              </w:rPr>
              <w:t xml:space="preserve"> 0 </w:t>
            </w:r>
          </w:p>
        </w:tc>
        <w:tc>
          <w:tcPr>
            <w:tcW w:w="1759" w:type="dxa"/>
            <w:tcMar>
              <w:top w:w="50" w:type="dxa"/>
              <w:left w:w="100" w:type="dxa"/>
            </w:tcMar>
            <w:vAlign w:val="center"/>
          </w:tcPr>
          <w:p w14:paraId="5886A912">
            <w:pPr>
              <w:spacing w:before="0" w:after="0" w:line="276" w:lineRule="auto"/>
              <w:ind w:left="135"/>
              <w:jc w:val="center"/>
            </w:pPr>
            <w:r>
              <w:rPr>
                <w:rFonts w:ascii="Times New Roman" w:hAnsi="Times New Roman"/>
                <w:b w:val="0"/>
                <w:i w:val="0"/>
                <w:color w:val="000000"/>
                <w:sz w:val="24"/>
              </w:rPr>
              <w:t xml:space="preserve"> 0 </w:t>
            </w:r>
          </w:p>
        </w:tc>
        <w:tc>
          <w:tcPr>
            <w:tcW w:w="2575" w:type="dxa"/>
            <w:tcMar>
              <w:top w:w="50" w:type="dxa"/>
              <w:left w:w="100" w:type="dxa"/>
            </w:tcMar>
            <w:vAlign w:val="center"/>
          </w:tcPr>
          <w:p w14:paraId="009D341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"https://m.edsoo.ru/7f41cf62" \h </w:instrText>
            </w:r>
            <w:r>
              <w:fldChar w:fldCharType="separate"/>
            </w:r>
            <w:r>
              <w:rPr>
                <w:rFonts w:ascii="Times New Roman" w:hAnsi="Times New Roman"/>
                <w:b w:val="0"/>
                <w:i w:val="0"/>
                <w:color w:val="0000FF"/>
                <w:sz w:val="22"/>
                <w:u w:val="single"/>
              </w:rPr>
              <w:t>https://m.edsoo.ru/7f41cf62</w:t>
            </w:r>
            <w:r>
              <w:rPr>
                <w:rFonts w:ascii="Times New Roman" w:hAnsi="Times New Roman"/>
                <w:b w:val="0"/>
                <w:i w:val="0"/>
                <w:color w:val="0000FF"/>
                <w:sz w:val="22"/>
                <w:u w:val="single"/>
              </w:rPr>
              <w:fldChar w:fldCharType="end"/>
            </w:r>
          </w:p>
        </w:tc>
      </w:tr>
      <w:tr w14:paraId="4D81DD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7" w:type="dxa"/>
            <w:tcMar>
              <w:top w:w="50" w:type="dxa"/>
              <w:left w:w="100" w:type="dxa"/>
            </w:tcMar>
            <w:vAlign w:val="center"/>
          </w:tcPr>
          <w:p w14:paraId="17209F9A">
            <w:pPr>
              <w:spacing w:before="0" w:after="0"/>
              <w:ind w:left="0"/>
              <w:jc w:val="left"/>
            </w:pPr>
            <w:r>
              <w:rPr>
                <w:rFonts w:ascii="Times New Roman" w:hAnsi="Times New Roman"/>
                <w:b w:val="0"/>
                <w:i w:val="0"/>
                <w:color w:val="000000"/>
                <w:sz w:val="24"/>
              </w:rPr>
              <w:t>1.6</w:t>
            </w:r>
          </w:p>
        </w:tc>
        <w:tc>
          <w:tcPr>
            <w:tcW w:w="3256" w:type="dxa"/>
            <w:tcMar>
              <w:top w:w="50" w:type="dxa"/>
              <w:left w:w="100" w:type="dxa"/>
            </w:tcMar>
            <w:vAlign w:val="center"/>
          </w:tcPr>
          <w:p w14:paraId="142444DE">
            <w:pPr>
              <w:spacing w:before="0" w:after="0"/>
              <w:ind w:left="135"/>
              <w:jc w:val="left"/>
            </w:pPr>
            <w:r>
              <w:rPr>
                <w:rFonts w:ascii="Times New Roman" w:hAnsi="Times New Roman"/>
                <w:b w:val="0"/>
                <w:i w:val="0"/>
                <w:color w:val="000000"/>
                <w:sz w:val="24"/>
              </w:rPr>
              <w:t>Социальный конфликт</w:t>
            </w:r>
          </w:p>
        </w:tc>
        <w:tc>
          <w:tcPr>
            <w:tcW w:w="952" w:type="dxa"/>
            <w:tcMar>
              <w:top w:w="50" w:type="dxa"/>
              <w:left w:w="100" w:type="dxa"/>
            </w:tcMar>
            <w:vAlign w:val="center"/>
          </w:tcPr>
          <w:p w14:paraId="7A2E4E30">
            <w:pPr>
              <w:spacing w:before="0" w:after="0" w:line="276" w:lineRule="auto"/>
              <w:ind w:left="135"/>
              <w:jc w:val="center"/>
            </w:pPr>
            <w:r>
              <w:rPr>
                <w:rFonts w:ascii="Times New Roman" w:hAnsi="Times New Roman"/>
                <w:b w:val="0"/>
                <w:i w:val="0"/>
                <w:color w:val="000000"/>
                <w:sz w:val="24"/>
              </w:rPr>
              <w:t xml:space="preserve"> 2 </w:t>
            </w:r>
          </w:p>
        </w:tc>
        <w:tc>
          <w:tcPr>
            <w:tcW w:w="1670" w:type="dxa"/>
            <w:tcMar>
              <w:top w:w="50" w:type="dxa"/>
              <w:left w:w="100" w:type="dxa"/>
            </w:tcMar>
            <w:vAlign w:val="center"/>
          </w:tcPr>
          <w:p w14:paraId="75BE3DA9">
            <w:pPr>
              <w:spacing w:before="0" w:after="0" w:line="276" w:lineRule="auto"/>
              <w:ind w:left="135"/>
              <w:jc w:val="center"/>
            </w:pPr>
            <w:r>
              <w:rPr>
                <w:rFonts w:ascii="Times New Roman" w:hAnsi="Times New Roman"/>
                <w:b w:val="0"/>
                <w:i w:val="0"/>
                <w:color w:val="000000"/>
                <w:sz w:val="24"/>
              </w:rPr>
              <w:t xml:space="preserve"> 0 </w:t>
            </w:r>
          </w:p>
        </w:tc>
        <w:tc>
          <w:tcPr>
            <w:tcW w:w="1759" w:type="dxa"/>
            <w:tcMar>
              <w:top w:w="50" w:type="dxa"/>
              <w:left w:w="100" w:type="dxa"/>
            </w:tcMar>
            <w:vAlign w:val="center"/>
          </w:tcPr>
          <w:p w14:paraId="56719537">
            <w:pPr>
              <w:spacing w:before="0" w:after="0" w:line="276" w:lineRule="auto"/>
              <w:ind w:left="135"/>
              <w:jc w:val="center"/>
            </w:pPr>
            <w:r>
              <w:rPr>
                <w:rFonts w:ascii="Times New Roman" w:hAnsi="Times New Roman"/>
                <w:b w:val="0"/>
                <w:i w:val="0"/>
                <w:color w:val="000000"/>
                <w:sz w:val="24"/>
              </w:rPr>
              <w:t xml:space="preserve"> 0 </w:t>
            </w:r>
          </w:p>
        </w:tc>
        <w:tc>
          <w:tcPr>
            <w:tcW w:w="2575" w:type="dxa"/>
            <w:tcMar>
              <w:top w:w="50" w:type="dxa"/>
              <w:left w:w="100" w:type="dxa"/>
            </w:tcMar>
            <w:vAlign w:val="center"/>
          </w:tcPr>
          <w:p w14:paraId="2940FD3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"https://m.edsoo.ru/7f41cf62" \h </w:instrText>
            </w:r>
            <w:r>
              <w:fldChar w:fldCharType="separate"/>
            </w:r>
            <w:r>
              <w:rPr>
                <w:rFonts w:ascii="Times New Roman" w:hAnsi="Times New Roman"/>
                <w:b w:val="0"/>
                <w:i w:val="0"/>
                <w:color w:val="0000FF"/>
                <w:sz w:val="22"/>
                <w:u w:val="single"/>
              </w:rPr>
              <w:t>https://m.edsoo.ru/7f41cf62</w:t>
            </w:r>
            <w:r>
              <w:rPr>
                <w:rFonts w:ascii="Times New Roman" w:hAnsi="Times New Roman"/>
                <w:b w:val="0"/>
                <w:i w:val="0"/>
                <w:color w:val="0000FF"/>
                <w:sz w:val="22"/>
                <w:u w:val="single"/>
              </w:rPr>
              <w:fldChar w:fldCharType="end"/>
            </w:r>
          </w:p>
        </w:tc>
      </w:tr>
      <w:tr w14:paraId="0A462C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7" w:type="dxa"/>
            <w:tcMar>
              <w:top w:w="50" w:type="dxa"/>
              <w:left w:w="100" w:type="dxa"/>
            </w:tcMar>
            <w:vAlign w:val="center"/>
          </w:tcPr>
          <w:p w14:paraId="1515F14D">
            <w:pPr>
              <w:spacing w:before="0" w:after="0"/>
              <w:ind w:left="0"/>
              <w:jc w:val="left"/>
            </w:pPr>
            <w:r>
              <w:rPr>
                <w:rFonts w:ascii="Times New Roman" w:hAnsi="Times New Roman"/>
                <w:b w:val="0"/>
                <w:i w:val="0"/>
                <w:color w:val="000000"/>
                <w:sz w:val="24"/>
              </w:rPr>
              <w:t>1.7</w:t>
            </w:r>
          </w:p>
        </w:tc>
        <w:tc>
          <w:tcPr>
            <w:tcW w:w="3256" w:type="dxa"/>
            <w:tcMar>
              <w:top w:w="50" w:type="dxa"/>
              <w:left w:w="100" w:type="dxa"/>
            </w:tcMar>
            <w:vAlign w:val="center"/>
          </w:tcPr>
          <w:p w14:paraId="1545F9C2">
            <w:pPr>
              <w:spacing w:before="0" w:after="0"/>
              <w:ind w:left="135"/>
              <w:jc w:val="left"/>
            </w:pPr>
            <w:r>
              <w:rPr>
                <w:rFonts w:ascii="Times New Roman" w:hAnsi="Times New Roman"/>
                <w:b w:val="0"/>
                <w:i w:val="0"/>
                <w:color w:val="000000"/>
                <w:sz w:val="24"/>
              </w:rPr>
              <w:t>Повторительно-обобщающий урок по разделу «Социальная сфера»</w:t>
            </w:r>
          </w:p>
        </w:tc>
        <w:tc>
          <w:tcPr>
            <w:tcW w:w="952" w:type="dxa"/>
            <w:tcMar>
              <w:top w:w="50" w:type="dxa"/>
              <w:left w:w="100" w:type="dxa"/>
            </w:tcMar>
            <w:vAlign w:val="center"/>
          </w:tcPr>
          <w:p w14:paraId="22B37345">
            <w:pPr>
              <w:spacing w:before="0" w:after="0" w:line="276" w:lineRule="auto"/>
              <w:ind w:left="135"/>
              <w:jc w:val="center"/>
            </w:pPr>
            <w:r>
              <w:rPr>
                <w:rFonts w:ascii="Times New Roman" w:hAnsi="Times New Roman"/>
                <w:b w:val="0"/>
                <w:i w:val="0"/>
                <w:color w:val="000000"/>
                <w:sz w:val="24"/>
              </w:rPr>
              <w:t xml:space="preserve"> 2 </w:t>
            </w:r>
          </w:p>
        </w:tc>
        <w:tc>
          <w:tcPr>
            <w:tcW w:w="1670" w:type="dxa"/>
            <w:tcMar>
              <w:top w:w="50" w:type="dxa"/>
              <w:left w:w="100" w:type="dxa"/>
            </w:tcMar>
            <w:vAlign w:val="center"/>
          </w:tcPr>
          <w:p w14:paraId="088861D1">
            <w:pPr>
              <w:spacing w:before="0" w:after="0" w:line="276" w:lineRule="auto"/>
              <w:ind w:left="135"/>
              <w:jc w:val="center"/>
            </w:pPr>
            <w:r>
              <w:rPr>
                <w:rFonts w:ascii="Times New Roman" w:hAnsi="Times New Roman"/>
                <w:b w:val="0"/>
                <w:i w:val="0"/>
                <w:color w:val="000000"/>
                <w:sz w:val="24"/>
              </w:rPr>
              <w:t xml:space="preserve"> 1 </w:t>
            </w:r>
          </w:p>
        </w:tc>
        <w:tc>
          <w:tcPr>
            <w:tcW w:w="1759" w:type="dxa"/>
            <w:tcMar>
              <w:top w:w="50" w:type="dxa"/>
              <w:left w:w="100" w:type="dxa"/>
            </w:tcMar>
            <w:vAlign w:val="center"/>
          </w:tcPr>
          <w:p w14:paraId="36F94B71">
            <w:pPr>
              <w:spacing w:before="0" w:after="0" w:line="276" w:lineRule="auto"/>
              <w:ind w:left="135"/>
              <w:jc w:val="center"/>
            </w:pPr>
            <w:r>
              <w:rPr>
                <w:rFonts w:ascii="Times New Roman" w:hAnsi="Times New Roman"/>
                <w:b w:val="0"/>
                <w:i w:val="0"/>
                <w:color w:val="000000"/>
                <w:sz w:val="24"/>
              </w:rPr>
              <w:t xml:space="preserve"> 0 </w:t>
            </w:r>
          </w:p>
        </w:tc>
        <w:tc>
          <w:tcPr>
            <w:tcW w:w="2575" w:type="dxa"/>
            <w:tcMar>
              <w:top w:w="50" w:type="dxa"/>
              <w:left w:w="100" w:type="dxa"/>
            </w:tcMar>
            <w:vAlign w:val="center"/>
          </w:tcPr>
          <w:p w14:paraId="7555EB0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"https://m.edsoo.ru/7f41cf62" \h </w:instrText>
            </w:r>
            <w:r>
              <w:fldChar w:fldCharType="separate"/>
            </w:r>
            <w:r>
              <w:rPr>
                <w:rFonts w:ascii="Times New Roman" w:hAnsi="Times New Roman"/>
                <w:b w:val="0"/>
                <w:i w:val="0"/>
                <w:color w:val="0000FF"/>
                <w:sz w:val="22"/>
                <w:u w:val="single"/>
              </w:rPr>
              <w:t>https://m.edsoo.ru/7f41cf62</w:t>
            </w:r>
            <w:r>
              <w:rPr>
                <w:rFonts w:ascii="Times New Roman" w:hAnsi="Times New Roman"/>
                <w:b w:val="0"/>
                <w:i w:val="0"/>
                <w:color w:val="0000FF"/>
                <w:sz w:val="22"/>
                <w:u w:val="single"/>
              </w:rPr>
              <w:fldChar w:fldCharType="end"/>
            </w:r>
          </w:p>
        </w:tc>
      </w:tr>
      <w:tr w14:paraId="38ACDF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2DE7115">
            <w:pPr>
              <w:spacing w:before="0" w:after="0"/>
              <w:ind w:left="135"/>
              <w:jc w:val="left"/>
            </w:pPr>
            <w:r>
              <w:rPr>
                <w:rFonts w:ascii="Times New Roman" w:hAnsi="Times New Roman"/>
                <w:b w:val="0"/>
                <w:i w:val="0"/>
                <w:color w:val="000000"/>
                <w:sz w:val="24"/>
              </w:rPr>
              <w:t>Итого по разделу</w:t>
            </w:r>
          </w:p>
        </w:tc>
        <w:tc>
          <w:tcPr>
            <w:tcW w:w="1496" w:type="dxa"/>
            <w:tcMar>
              <w:top w:w="50" w:type="dxa"/>
              <w:left w:w="100" w:type="dxa"/>
            </w:tcMar>
            <w:vAlign w:val="center"/>
          </w:tcPr>
          <w:p w14:paraId="7EE51FDC">
            <w:pPr>
              <w:spacing w:before="0" w:after="0" w:line="276" w:lineRule="auto"/>
              <w:ind w:left="135"/>
              <w:jc w:val="center"/>
            </w:pPr>
            <w:r>
              <w:rPr>
                <w:rFonts w:ascii="Times New Roman" w:hAnsi="Times New Roman"/>
                <w:b w:val="0"/>
                <w:i w:val="0"/>
                <w:color w:val="000000"/>
                <w:sz w:val="24"/>
              </w:rPr>
              <w:t xml:space="preserve"> 14 </w:t>
            </w:r>
          </w:p>
        </w:tc>
        <w:tc>
          <w:tcPr>
            <w:tcW w:w="0" w:type="auto"/>
            <w:gridSpan w:val="3"/>
            <w:tcMar>
              <w:top w:w="50" w:type="dxa"/>
              <w:left w:w="100" w:type="dxa"/>
            </w:tcMar>
            <w:vAlign w:val="center"/>
          </w:tcPr>
          <w:p w14:paraId="2297BA4F">
            <w:pPr>
              <w:jc w:val="left"/>
            </w:pPr>
          </w:p>
        </w:tc>
      </w:tr>
      <w:tr w14:paraId="4D4608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664B3E89">
            <w:pPr>
              <w:spacing w:before="0" w:after="0"/>
              <w:ind w:left="135"/>
              <w:jc w:val="left"/>
            </w:pPr>
            <w:r>
              <w:rPr>
                <w:rFonts w:ascii="Times New Roman" w:hAnsi="Times New Roman"/>
                <w:b/>
                <w:i w:val="0"/>
                <w:color w:val="000000"/>
                <w:sz w:val="24"/>
              </w:rPr>
              <w:t>Раздел 2.</w:t>
            </w:r>
            <w:r>
              <w:rPr>
                <w:rFonts w:ascii="Times New Roman" w:hAnsi="Times New Roman"/>
                <w:b w:val="0"/>
                <w:i w:val="0"/>
                <w:color w:val="000000"/>
                <w:sz w:val="24"/>
              </w:rPr>
              <w:t xml:space="preserve"> Политическая сфера</w:t>
            </w:r>
          </w:p>
        </w:tc>
      </w:tr>
      <w:tr w14:paraId="724FF6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7" w:type="dxa"/>
            <w:tcMar>
              <w:top w:w="50" w:type="dxa"/>
              <w:left w:w="100" w:type="dxa"/>
            </w:tcMar>
            <w:vAlign w:val="center"/>
          </w:tcPr>
          <w:p w14:paraId="49C68D0B">
            <w:pPr>
              <w:spacing w:before="0" w:after="0"/>
              <w:ind w:left="0"/>
              <w:jc w:val="left"/>
            </w:pPr>
            <w:r>
              <w:rPr>
                <w:rFonts w:ascii="Times New Roman" w:hAnsi="Times New Roman"/>
                <w:b w:val="0"/>
                <w:i w:val="0"/>
                <w:color w:val="000000"/>
                <w:sz w:val="24"/>
              </w:rPr>
              <w:t>2.1</w:t>
            </w:r>
          </w:p>
        </w:tc>
        <w:tc>
          <w:tcPr>
            <w:tcW w:w="3256" w:type="dxa"/>
            <w:tcMar>
              <w:top w:w="50" w:type="dxa"/>
              <w:left w:w="100" w:type="dxa"/>
            </w:tcMar>
            <w:vAlign w:val="center"/>
          </w:tcPr>
          <w:p w14:paraId="161A87B2">
            <w:pPr>
              <w:spacing w:before="0" w:after="0"/>
              <w:ind w:left="135"/>
              <w:jc w:val="left"/>
            </w:pPr>
            <w:r>
              <w:rPr>
                <w:rFonts w:ascii="Times New Roman" w:hAnsi="Times New Roman"/>
                <w:b w:val="0"/>
                <w:i w:val="0"/>
                <w:color w:val="000000"/>
                <w:sz w:val="24"/>
              </w:rPr>
              <w:t>Политическая власть и политические отношения</w:t>
            </w:r>
          </w:p>
        </w:tc>
        <w:tc>
          <w:tcPr>
            <w:tcW w:w="952" w:type="dxa"/>
            <w:tcMar>
              <w:top w:w="50" w:type="dxa"/>
              <w:left w:w="100" w:type="dxa"/>
            </w:tcMar>
            <w:vAlign w:val="center"/>
          </w:tcPr>
          <w:p w14:paraId="19CE3159">
            <w:pPr>
              <w:spacing w:before="0" w:after="0" w:line="276" w:lineRule="auto"/>
              <w:ind w:left="135"/>
              <w:jc w:val="center"/>
            </w:pPr>
            <w:r>
              <w:rPr>
                <w:rFonts w:ascii="Times New Roman" w:hAnsi="Times New Roman"/>
                <w:b w:val="0"/>
                <w:i w:val="0"/>
                <w:color w:val="000000"/>
                <w:sz w:val="24"/>
              </w:rPr>
              <w:t xml:space="preserve"> 2 </w:t>
            </w:r>
          </w:p>
        </w:tc>
        <w:tc>
          <w:tcPr>
            <w:tcW w:w="1670" w:type="dxa"/>
            <w:tcMar>
              <w:top w:w="50" w:type="dxa"/>
              <w:left w:w="100" w:type="dxa"/>
            </w:tcMar>
            <w:vAlign w:val="center"/>
          </w:tcPr>
          <w:p w14:paraId="54E7C8E9">
            <w:pPr>
              <w:spacing w:before="0" w:after="0" w:line="276" w:lineRule="auto"/>
              <w:ind w:left="135"/>
              <w:jc w:val="center"/>
            </w:pPr>
            <w:r>
              <w:rPr>
                <w:rFonts w:ascii="Times New Roman" w:hAnsi="Times New Roman"/>
                <w:b w:val="0"/>
                <w:i w:val="0"/>
                <w:color w:val="000000"/>
                <w:sz w:val="24"/>
              </w:rPr>
              <w:t xml:space="preserve"> 0 </w:t>
            </w:r>
          </w:p>
        </w:tc>
        <w:tc>
          <w:tcPr>
            <w:tcW w:w="1759" w:type="dxa"/>
            <w:tcMar>
              <w:top w:w="50" w:type="dxa"/>
              <w:left w:w="100" w:type="dxa"/>
            </w:tcMar>
            <w:vAlign w:val="center"/>
          </w:tcPr>
          <w:p w14:paraId="56768D81">
            <w:pPr>
              <w:spacing w:before="0" w:after="0" w:line="276" w:lineRule="auto"/>
              <w:ind w:left="135"/>
              <w:jc w:val="center"/>
            </w:pPr>
            <w:r>
              <w:rPr>
                <w:rFonts w:ascii="Times New Roman" w:hAnsi="Times New Roman"/>
                <w:b w:val="0"/>
                <w:i w:val="0"/>
                <w:color w:val="000000"/>
                <w:sz w:val="24"/>
              </w:rPr>
              <w:t xml:space="preserve"> 0 </w:t>
            </w:r>
          </w:p>
        </w:tc>
        <w:tc>
          <w:tcPr>
            <w:tcW w:w="2575" w:type="dxa"/>
            <w:tcMar>
              <w:top w:w="50" w:type="dxa"/>
              <w:left w:w="100" w:type="dxa"/>
            </w:tcMar>
            <w:vAlign w:val="center"/>
          </w:tcPr>
          <w:p w14:paraId="7EAFD97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"https://m.edsoo.ru/7f41cf62" \h </w:instrText>
            </w:r>
            <w:r>
              <w:fldChar w:fldCharType="separate"/>
            </w:r>
            <w:r>
              <w:rPr>
                <w:rFonts w:ascii="Times New Roman" w:hAnsi="Times New Roman"/>
                <w:b w:val="0"/>
                <w:i w:val="0"/>
                <w:color w:val="0000FF"/>
                <w:sz w:val="22"/>
                <w:u w:val="single"/>
              </w:rPr>
              <w:t>https://m.edsoo.ru/7f41cf62</w:t>
            </w:r>
            <w:r>
              <w:rPr>
                <w:rFonts w:ascii="Times New Roman" w:hAnsi="Times New Roman"/>
                <w:b w:val="0"/>
                <w:i w:val="0"/>
                <w:color w:val="0000FF"/>
                <w:sz w:val="22"/>
                <w:u w:val="single"/>
              </w:rPr>
              <w:fldChar w:fldCharType="end"/>
            </w:r>
          </w:p>
        </w:tc>
      </w:tr>
      <w:tr w14:paraId="7508E9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7" w:type="dxa"/>
            <w:tcMar>
              <w:top w:w="50" w:type="dxa"/>
              <w:left w:w="100" w:type="dxa"/>
            </w:tcMar>
            <w:vAlign w:val="center"/>
          </w:tcPr>
          <w:p w14:paraId="77D6A8EE">
            <w:pPr>
              <w:spacing w:before="0" w:after="0"/>
              <w:ind w:left="0"/>
              <w:jc w:val="left"/>
            </w:pPr>
            <w:r>
              <w:rPr>
                <w:rFonts w:ascii="Times New Roman" w:hAnsi="Times New Roman"/>
                <w:b w:val="0"/>
                <w:i w:val="0"/>
                <w:color w:val="000000"/>
                <w:sz w:val="24"/>
              </w:rPr>
              <w:t>2.2</w:t>
            </w:r>
          </w:p>
        </w:tc>
        <w:tc>
          <w:tcPr>
            <w:tcW w:w="3256" w:type="dxa"/>
            <w:tcMar>
              <w:top w:w="50" w:type="dxa"/>
              <w:left w:w="100" w:type="dxa"/>
            </w:tcMar>
            <w:vAlign w:val="center"/>
          </w:tcPr>
          <w:p w14:paraId="15F5C6CB">
            <w:pPr>
              <w:spacing w:before="0" w:after="0"/>
              <w:ind w:left="135"/>
              <w:jc w:val="left"/>
            </w:pPr>
            <w:r>
              <w:rPr>
                <w:rFonts w:ascii="Times New Roman" w:hAnsi="Times New Roman"/>
                <w:b w:val="0"/>
                <w:i w:val="0"/>
                <w:color w:val="000000"/>
                <w:sz w:val="24"/>
              </w:rPr>
              <w:t>Политическая система. Государство — основной институт политической системы</w:t>
            </w:r>
          </w:p>
        </w:tc>
        <w:tc>
          <w:tcPr>
            <w:tcW w:w="952" w:type="dxa"/>
            <w:tcMar>
              <w:top w:w="50" w:type="dxa"/>
              <w:left w:w="100" w:type="dxa"/>
            </w:tcMar>
            <w:vAlign w:val="center"/>
          </w:tcPr>
          <w:p w14:paraId="4CCD81EE">
            <w:pPr>
              <w:spacing w:before="0" w:after="0" w:line="276" w:lineRule="auto"/>
              <w:ind w:left="135"/>
              <w:jc w:val="center"/>
            </w:pPr>
            <w:r>
              <w:rPr>
                <w:rFonts w:ascii="Times New Roman" w:hAnsi="Times New Roman"/>
                <w:b w:val="0"/>
                <w:i w:val="0"/>
                <w:color w:val="000000"/>
                <w:sz w:val="24"/>
              </w:rPr>
              <w:t xml:space="preserve"> 3 </w:t>
            </w:r>
          </w:p>
        </w:tc>
        <w:tc>
          <w:tcPr>
            <w:tcW w:w="1670" w:type="dxa"/>
            <w:tcMar>
              <w:top w:w="50" w:type="dxa"/>
              <w:left w:w="100" w:type="dxa"/>
            </w:tcMar>
            <w:vAlign w:val="center"/>
          </w:tcPr>
          <w:p w14:paraId="597EB0F7">
            <w:pPr>
              <w:spacing w:before="0" w:after="0" w:line="276" w:lineRule="auto"/>
              <w:ind w:left="135"/>
              <w:jc w:val="center"/>
            </w:pPr>
            <w:r>
              <w:rPr>
                <w:rFonts w:ascii="Times New Roman" w:hAnsi="Times New Roman"/>
                <w:b w:val="0"/>
                <w:i w:val="0"/>
                <w:color w:val="000000"/>
                <w:sz w:val="24"/>
              </w:rPr>
              <w:t xml:space="preserve"> 0 </w:t>
            </w:r>
          </w:p>
        </w:tc>
        <w:tc>
          <w:tcPr>
            <w:tcW w:w="1759" w:type="dxa"/>
            <w:tcMar>
              <w:top w:w="50" w:type="dxa"/>
              <w:left w:w="100" w:type="dxa"/>
            </w:tcMar>
            <w:vAlign w:val="center"/>
          </w:tcPr>
          <w:p w14:paraId="5091BDA7">
            <w:pPr>
              <w:spacing w:before="0" w:after="0" w:line="276" w:lineRule="auto"/>
              <w:ind w:left="135"/>
              <w:jc w:val="center"/>
            </w:pPr>
            <w:r>
              <w:rPr>
                <w:rFonts w:ascii="Times New Roman" w:hAnsi="Times New Roman"/>
                <w:b w:val="0"/>
                <w:i w:val="0"/>
                <w:color w:val="000000"/>
                <w:sz w:val="24"/>
              </w:rPr>
              <w:t xml:space="preserve"> 0 </w:t>
            </w:r>
          </w:p>
        </w:tc>
        <w:tc>
          <w:tcPr>
            <w:tcW w:w="2575" w:type="dxa"/>
            <w:tcMar>
              <w:top w:w="50" w:type="dxa"/>
              <w:left w:w="100" w:type="dxa"/>
            </w:tcMar>
            <w:vAlign w:val="center"/>
          </w:tcPr>
          <w:p w14:paraId="52079AD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"https://m.edsoo.ru/7f41cf62" \h </w:instrText>
            </w:r>
            <w:r>
              <w:fldChar w:fldCharType="separate"/>
            </w:r>
            <w:r>
              <w:rPr>
                <w:rFonts w:ascii="Times New Roman" w:hAnsi="Times New Roman"/>
                <w:b w:val="0"/>
                <w:i w:val="0"/>
                <w:color w:val="0000FF"/>
                <w:sz w:val="22"/>
                <w:u w:val="single"/>
              </w:rPr>
              <w:t>https://m.edsoo.ru/7f41cf62</w:t>
            </w:r>
            <w:r>
              <w:rPr>
                <w:rFonts w:ascii="Times New Roman" w:hAnsi="Times New Roman"/>
                <w:b w:val="0"/>
                <w:i w:val="0"/>
                <w:color w:val="0000FF"/>
                <w:sz w:val="22"/>
                <w:u w:val="single"/>
              </w:rPr>
              <w:fldChar w:fldCharType="end"/>
            </w:r>
          </w:p>
        </w:tc>
      </w:tr>
      <w:tr w14:paraId="609433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7" w:type="dxa"/>
            <w:tcMar>
              <w:top w:w="50" w:type="dxa"/>
              <w:left w:w="100" w:type="dxa"/>
            </w:tcMar>
            <w:vAlign w:val="center"/>
          </w:tcPr>
          <w:p w14:paraId="6839FCA0">
            <w:pPr>
              <w:spacing w:before="0" w:after="0"/>
              <w:ind w:left="0"/>
              <w:jc w:val="left"/>
            </w:pPr>
            <w:r>
              <w:rPr>
                <w:rFonts w:ascii="Times New Roman" w:hAnsi="Times New Roman"/>
                <w:b w:val="0"/>
                <w:i w:val="0"/>
                <w:color w:val="000000"/>
                <w:sz w:val="24"/>
              </w:rPr>
              <w:t>2.3</w:t>
            </w:r>
          </w:p>
        </w:tc>
        <w:tc>
          <w:tcPr>
            <w:tcW w:w="3256" w:type="dxa"/>
            <w:tcMar>
              <w:top w:w="50" w:type="dxa"/>
              <w:left w:w="100" w:type="dxa"/>
            </w:tcMar>
            <w:vAlign w:val="center"/>
          </w:tcPr>
          <w:p w14:paraId="6B6FD55C">
            <w:pPr>
              <w:spacing w:before="0" w:after="0"/>
              <w:ind w:left="135"/>
              <w:jc w:val="left"/>
            </w:pPr>
            <w:r>
              <w:rPr>
                <w:rFonts w:ascii="Times New Roman" w:hAnsi="Times New Roman"/>
                <w:b w:val="0"/>
                <w:i w:val="0"/>
                <w:color w:val="000000"/>
                <w:sz w:val="24"/>
              </w:rPr>
              <w:t>Государство Российская Федерация. Государственное управление в Российской Федерации</w:t>
            </w:r>
          </w:p>
        </w:tc>
        <w:tc>
          <w:tcPr>
            <w:tcW w:w="952" w:type="dxa"/>
            <w:tcMar>
              <w:top w:w="50" w:type="dxa"/>
              <w:left w:w="100" w:type="dxa"/>
            </w:tcMar>
            <w:vAlign w:val="center"/>
          </w:tcPr>
          <w:p w14:paraId="4EF77558">
            <w:pPr>
              <w:spacing w:before="0" w:after="0" w:line="276" w:lineRule="auto"/>
              <w:ind w:left="135"/>
              <w:jc w:val="center"/>
            </w:pPr>
            <w:r>
              <w:rPr>
                <w:rFonts w:ascii="Times New Roman" w:hAnsi="Times New Roman"/>
                <w:b w:val="0"/>
                <w:i w:val="0"/>
                <w:color w:val="000000"/>
                <w:sz w:val="24"/>
              </w:rPr>
              <w:t xml:space="preserve"> 4 </w:t>
            </w:r>
          </w:p>
        </w:tc>
        <w:tc>
          <w:tcPr>
            <w:tcW w:w="1670" w:type="dxa"/>
            <w:tcMar>
              <w:top w:w="50" w:type="dxa"/>
              <w:left w:w="100" w:type="dxa"/>
            </w:tcMar>
            <w:vAlign w:val="center"/>
          </w:tcPr>
          <w:p w14:paraId="69B32C9A">
            <w:pPr>
              <w:spacing w:before="0" w:after="0" w:line="276" w:lineRule="auto"/>
              <w:ind w:left="135"/>
              <w:jc w:val="center"/>
            </w:pPr>
            <w:r>
              <w:rPr>
                <w:rFonts w:ascii="Times New Roman" w:hAnsi="Times New Roman"/>
                <w:b w:val="0"/>
                <w:i w:val="0"/>
                <w:color w:val="000000"/>
                <w:sz w:val="24"/>
              </w:rPr>
              <w:t xml:space="preserve"> 0 </w:t>
            </w:r>
          </w:p>
        </w:tc>
        <w:tc>
          <w:tcPr>
            <w:tcW w:w="1759" w:type="dxa"/>
            <w:tcMar>
              <w:top w:w="50" w:type="dxa"/>
              <w:left w:w="100" w:type="dxa"/>
            </w:tcMar>
            <w:vAlign w:val="center"/>
          </w:tcPr>
          <w:p w14:paraId="233A0463">
            <w:pPr>
              <w:spacing w:before="0" w:after="0" w:line="276" w:lineRule="auto"/>
              <w:ind w:left="135"/>
              <w:jc w:val="center"/>
            </w:pPr>
            <w:r>
              <w:rPr>
                <w:rFonts w:ascii="Times New Roman" w:hAnsi="Times New Roman"/>
                <w:b w:val="0"/>
                <w:i w:val="0"/>
                <w:color w:val="000000"/>
                <w:sz w:val="24"/>
              </w:rPr>
              <w:t xml:space="preserve"> 0 </w:t>
            </w:r>
          </w:p>
        </w:tc>
        <w:tc>
          <w:tcPr>
            <w:tcW w:w="2575" w:type="dxa"/>
            <w:tcMar>
              <w:top w:w="50" w:type="dxa"/>
              <w:left w:w="100" w:type="dxa"/>
            </w:tcMar>
            <w:vAlign w:val="center"/>
          </w:tcPr>
          <w:p w14:paraId="6880958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"https://m.edsoo.ru/7f41cf62" \h </w:instrText>
            </w:r>
            <w:r>
              <w:fldChar w:fldCharType="separate"/>
            </w:r>
            <w:r>
              <w:rPr>
                <w:rFonts w:ascii="Times New Roman" w:hAnsi="Times New Roman"/>
                <w:b w:val="0"/>
                <w:i w:val="0"/>
                <w:color w:val="0000FF"/>
                <w:sz w:val="22"/>
                <w:u w:val="single"/>
              </w:rPr>
              <w:t>https://m.edsoo.ru/7f41cf62</w:t>
            </w:r>
            <w:r>
              <w:rPr>
                <w:rFonts w:ascii="Times New Roman" w:hAnsi="Times New Roman"/>
                <w:b w:val="0"/>
                <w:i w:val="0"/>
                <w:color w:val="0000FF"/>
                <w:sz w:val="22"/>
                <w:u w:val="single"/>
              </w:rPr>
              <w:fldChar w:fldCharType="end"/>
            </w:r>
          </w:p>
        </w:tc>
      </w:tr>
      <w:tr w14:paraId="7271F2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7" w:type="dxa"/>
            <w:tcMar>
              <w:top w:w="50" w:type="dxa"/>
              <w:left w:w="100" w:type="dxa"/>
            </w:tcMar>
            <w:vAlign w:val="center"/>
          </w:tcPr>
          <w:p w14:paraId="2DD095D9">
            <w:pPr>
              <w:spacing w:before="0" w:after="0"/>
              <w:ind w:left="0"/>
              <w:jc w:val="left"/>
            </w:pPr>
            <w:r>
              <w:rPr>
                <w:rFonts w:ascii="Times New Roman" w:hAnsi="Times New Roman"/>
                <w:b w:val="0"/>
                <w:i w:val="0"/>
                <w:color w:val="000000"/>
                <w:sz w:val="24"/>
              </w:rPr>
              <w:t>2.4</w:t>
            </w:r>
          </w:p>
        </w:tc>
        <w:tc>
          <w:tcPr>
            <w:tcW w:w="3256" w:type="dxa"/>
            <w:tcMar>
              <w:top w:w="50" w:type="dxa"/>
              <w:left w:w="100" w:type="dxa"/>
            </w:tcMar>
            <w:vAlign w:val="center"/>
          </w:tcPr>
          <w:p w14:paraId="74D103C3">
            <w:pPr>
              <w:spacing w:before="0" w:after="0"/>
              <w:ind w:left="135"/>
              <w:jc w:val="left"/>
            </w:pPr>
            <w:r>
              <w:rPr>
                <w:rFonts w:ascii="Times New Roman" w:hAnsi="Times New Roman"/>
                <w:b w:val="0"/>
                <w:i w:val="0"/>
                <w:color w:val="000000"/>
                <w:sz w:val="24"/>
              </w:rPr>
              <w:t>Политическая культура общества и личности.Политическая идеология</w:t>
            </w:r>
          </w:p>
        </w:tc>
        <w:tc>
          <w:tcPr>
            <w:tcW w:w="952" w:type="dxa"/>
            <w:tcMar>
              <w:top w:w="50" w:type="dxa"/>
              <w:left w:w="100" w:type="dxa"/>
            </w:tcMar>
            <w:vAlign w:val="center"/>
          </w:tcPr>
          <w:p w14:paraId="45C998FA">
            <w:pPr>
              <w:spacing w:before="0" w:after="0" w:line="276" w:lineRule="auto"/>
              <w:ind w:left="135"/>
              <w:jc w:val="center"/>
            </w:pPr>
            <w:r>
              <w:rPr>
                <w:rFonts w:ascii="Times New Roman" w:hAnsi="Times New Roman"/>
                <w:b w:val="0"/>
                <w:i w:val="0"/>
                <w:color w:val="000000"/>
                <w:sz w:val="24"/>
              </w:rPr>
              <w:t xml:space="preserve"> 2 </w:t>
            </w:r>
          </w:p>
        </w:tc>
        <w:tc>
          <w:tcPr>
            <w:tcW w:w="1670" w:type="dxa"/>
            <w:tcMar>
              <w:top w:w="50" w:type="dxa"/>
              <w:left w:w="100" w:type="dxa"/>
            </w:tcMar>
            <w:vAlign w:val="center"/>
          </w:tcPr>
          <w:p w14:paraId="0D0BAE48">
            <w:pPr>
              <w:spacing w:before="0" w:after="0" w:line="276" w:lineRule="auto"/>
              <w:ind w:left="135"/>
              <w:jc w:val="center"/>
            </w:pPr>
            <w:r>
              <w:rPr>
                <w:rFonts w:ascii="Times New Roman" w:hAnsi="Times New Roman"/>
                <w:b w:val="0"/>
                <w:i w:val="0"/>
                <w:color w:val="000000"/>
                <w:sz w:val="24"/>
              </w:rPr>
              <w:t xml:space="preserve"> 0 </w:t>
            </w:r>
          </w:p>
        </w:tc>
        <w:tc>
          <w:tcPr>
            <w:tcW w:w="1759" w:type="dxa"/>
            <w:tcMar>
              <w:top w:w="50" w:type="dxa"/>
              <w:left w:w="100" w:type="dxa"/>
            </w:tcMar>
            <w:vAlign w:val="center"/>
          </w:tcPr>
          <w:p w14:paraId="39DA4FA1">
            <w:pPr>
              <w:spacing w:before="0" w:after="0" w:line="276" w:lineRule="auto"/>
              <w:ind w:left="135"/>
              <w:jc w:val="center"/>
            </w:pPr>
            <w:r>
              <w:rPr>
                <w:rFonts w:ascii="Times New Roman" w:hAnsi="Times New Roman"/>
                <w:b w:val="0"/>
                <w:i w:val="0"/>
                <w:color w:val="000000"/>
                <w:sz w:val="24"/>
              </w:rPr>
              <w:t xml:space="preserve"> 0 </w:t>
            </w:r>
          </w:p>
        </w:tc>
        <w:tc>
          <w:tcPr>
            <w:tcW w:w="2575" w:type="dxa"/>
            <w:tcMar>
              <w:top w:w="50" w:type="dxa"/>
              <w:left w:w="100" w:type="dxa"/>
            </w:tcMar>
            <w:vAlign w:val="center"/>
          </w:tcPr>
          <w:p w14:paraId="14324F6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"https://m.edsoo.ru/7f41cf62" \h </w:instrText>
            </w:r>
            <w:r>
              <w:fldChar w:fldCharType="separate"/>
            </w:r>
            <w:r>
              <w:rPr>
                <w:rFonts w:ascii="Times New Roman" w:hAnsi="Times New Roman"/>
                <w:b w:val="0"/>
                <w:i w:val="0"/>
                <w:color w:val="0000FF"/>
                <w:sz w:val="22"/>
                <w:u w:val="single"/>
              </w:rPr>
              <w:t>https://m.edsoo.ru/7f41cf62</w:t>
            </w:r>
            <w:r>
              <w:rPr>
                <w:rFonts w:ascii="Times New Roman" w:hAnsi="Times New Roman"/>
                <w:b w:val="0"/>
                <w:i w:val="0"/>
                <w:color w:val="0000FF"/>
                <w:sz w:val="22"/>
                <w:u w:val="single"/>
              </w:rPr>
              <w:fldChar w:fldCharType="end"/>
            </w:r>
          </w:p>
        </w:tc>
      </w:tr>
      <w:tr w14:paraId="7E6A09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7" w:type="dxa"/>
            <w:tcMar>
              <w:top w:w="50" w:type="dxa"/>
              <w:left w:w="100" w:type="dxa"/>
            </w:tcMar>
            <w:vAlign w:val="center"/>
          </w:tcPr>
          <w:p w14:paraId="359E3D9D">
            <w:pPr>
              <w:spacing w:before="0" w:after="0"/>
              <w:ind w:left="0"/>
              <w:jc w:val="left"/>
            </w:pPr>
            <w:r>
              <w:rPr>
                <w:rFonts w:ascii="Times New Roman" w:hAnsi="Times New Roman"/>
                <w:b w:val="0"/>
                <w:i w:val="0"/>
                <w:color w:val="000000"/>
                <w:sz w:val="24"/>
              </w:rPr>
              <w:t>2.5</w:t>
            </w:r>
          </w:p>
        </w:tc>
        <w:tc>
          <w:tcPr>
            <w:tcW w:w="3256" w:type="dxa"/>
            <w:tcMar>
              <w:top w:w="50" w:type="dxa"/>
              <w:left w:w="100" w:type="dxa"/>
            </w:tcMar>
            <w:vAlign w:val="center"/>
          </w:tcPr>
          <w:p w14:paraId="05FF7D65">
            <w:pPr>
              <w:spacing w:before="0" w:after="0"/>
              <w:ind w:left="135"/>
              <w:jc w:val="left"/>
            </w:pPr>
            <w:r>
              <w:rPr>
                <w:rFonts w:ascii="Times New Roman" w:hAnsi="Times New Roman"/>
                <w:b w:val="0"/>
                <w:i w:val="0"/>
                <w:color w:val="000000"/>
                <w:sz w:val="24"/>
              </w:rPr>
              <w:t>Политический процесс и его участники</w:t>
            </w:r>
          </w:p>
        </w:tc>
        <w:tc>
          <w:tcPr>
            <w:tcW w:w="952" w:type="dxa"/>
            <w:tcMar>
              <w:top w:w="50" w:type="dxa"/>
              <w:left w:w="100" w:type="dxa"/>
            </w:tcMar>
            <w:vAlign w:val="center"/>
          </w:tcPr>
          <w:p w14:paraId="0B70121E">
            <w:pPr>
              <w:spacing w:before="0" w:after="0" w:line="276" w:lineRule="auto"/>
              <w:ind w:left="135"/>
              <w:jc w:val="center"/>
            </w:pPr>
            <w:r>
              <w:rPr>
                <w:rFonts w:ascii="Times New Roman" w:hAnsi="Times New Roman"/>
                <w:b w:val="0"/>
                <w:i w:val="0"/>
                <w:color w:val="000000"/>
                <w:sz w:val="24"/>
              </w:rPr>
              <w:t xml:space="preserve"> 3 </w:t>
            </w:r>
          </w:p>
        </w:tc>
        <w:tc>
          <w:tcPr>
            <w:tcW w:w="1670" w:type="dxa"/>
            <w:tcMar>
              <w:top w:w="50" w:type="dxa"/>
              <w:left w:w="100" w:type="dxa"/>
            </w:tcMar>
            <w:vAlign w:val="center"/>
          </w:tcPr>
          <w:p w14:paraId="10C168AA">
            <w:pPr>
              <w:spacing w:before="0" w:after="0" w:line="276" w:lineRule="auto"/>
              <w:ind w:left="135"/>
              <w:jc w:val="center"/>
            </w:pPr>
            <w:r>
              <w:rPr>
                <w:rFonts w:ascii="Times New Roman" w:hAnsi="Times New Roman"/>
                <w:b w:val="0"/>
                <w:i w:val="0"/>
                <w:color w:val="000000"/>
                <w:sz w:val="24"/>
              </w:rPr>
              <w:t xml:space="preserve"> 0 </w:t>
            </w:r>
          </w:p>
        </w:tc>
        <w:tc>
          <w:tcPr>
            <w:tcW w:w="1759" w:type="dxa"/>
            <w:tcMar>
              <w:top w:w="50" w:type="dxa"/>
              <w:left w:w="100" w:type="dxa"/>
            </w:tcMar>
            <w:vAlign w:val="center"/>
          </w:tcPr>
          <w:p w14:paraId="14AD216E">
            <w:pPr>
              <w:spacing w:before="0" w:after="0" w:line="276" w:lineRule="auto"/>
              <w:ind w:left="135"/>
              <w:jc w:val="center"/>
            </w:pPr>
            <w:r>
              <w:rPr>
                <w:rFonts w:ascii="Times New Roman" w:hAnsi="Times New Roman"/>
                <w:b w:val="0"/>
                <w:i w:val="0"/>
                <w:color w:val="000000"/>
                <w:sz w:val="24"/>
              </w:rPr>
              <w:t xml:space="preserve"> 0 </w:t>
            </w:r>
          </w:p>
        </w:tc>
        <w:tc>
          <w:tcPr>
            <w:tcW w:w="2575" w:type="dxa"/>
            <w:tcMar>
              <w:top w:w="50" w:type="dxa"/>
              <w:left w:w="100" w:type="dxa"/>
            </w:tcMar>
            <w:vAlign w:val="center"/>
          </w:tcPr>
          <w:p w14:paraId="46EFBF8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"https://m.edsoo.ru/7f41cf62" \h </w:instrText>
            </w:r>
            <w:r>
              <w:fldChar w:fldCharType="separate"/>
            </w:r>
            <w:r>
              <w:rPr>
                <w:rFonts w:ascii="Times New Roman" w:hAnsi="Times New Roman"/>
                <w:b w:val="0"/>
                <w:i w:val="0"/>
                <w:color w:val="0000FF"/>
                <w:sz w:val="22"/>
                <w:u w:val="single"/>
              </w:rPr>
              <w:t>https://m.edsoo.ru/7f41cf62</w:t>
            </w:r>
            <w:r>
              <w:rPr>
                <w:rFonts w:ascii="Times New Roman" w:hAnsi="Times New Roman"/>
                <w:b w:val="0"/>
                <w:i w:val="0"/>
                <w:color w:val="0000FF"/>
                <w:sz w:val="22"/>
                <w:u w:val="single"/>
              </w:rPr>
              <w:fldChar w:fldCharType="end"/>
            </w:r>
          </w:p>
        </w:tc>
      </w:tr>
      <w:tr w14:paraId="5ADE8D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7" w:type="dxa"/>
            <w:tcMar>
              <w:top w:w="50" w:type="dxa"/>
              <w:left w:w="100" w:type="dxa"/>
            </w:tcMar>
            <w:vAlign w:val="center"/>
          </w:tcPr>
          <w:p w14:paraId="05A02C37">
            <w:pPr>
              <w:spacing w:before="0" w:after="0"/>
              <w:ind w:left="0"/>
              <w:jc w:val="left"/>
            </w:pPr>
            <w:r>
              <w:rPr>
                <w:rFonts w:ascii="Times New Roman" w:hAnsi="Times New Roman"/>
                <w:b w:val="0"/>
                <w:i w:val="0"/>
                <w:color w:val="000000"/>
                <w:sz w:val="24"/>
              </w:rPr>
              <w:t>2.6</w:t>
            </w:r>
          </w:p>
        </w:tc>
        <w:tc>
          <w:tcPr>
            <w:tcW w:w="3256" w:type="dxa"/>
            <w:tcMar>
              <w:top w:w="50" w:type="dxa"/>
              <w:left w:w="100" w:type="dxa"/>
            </w:tcMar>
            <w:vAlign w:val="center"/>
          </w:tcPr>
          <w:p w14:paraId="310D8D5F">
            <w:pPr>
              <w:spacing w:before="0" w:after="0"/>
              <w:ind w:left="135"/>
              <w:jc w:val="left"/>
            </w:pPr>
            <w:r>
              <w:rPr>
                <w:rFonts w:ascii="Times New Roman" w:hAnsi="Times New Roman"/>
                <w:b w:val="0"/>
                <w:i w:val="0"/>
                <w:color w:val="000000"/>
                <w:sz w:val="24"/>
              </w:rPr>
              <w:t>Избирательная система</w:t>
            </w:r>
          </w:p>
        </w:tc>
        <w:tc>
          <w:tcPr>
            <w:tcW w:w="952" w:type="dxa"/>
            <w:tcMar>
              <w:top w:w="50" w:type="dxa"/>
              <w:left w:w="100" w:type="dxa"/>
            </w:tcMar>
            <w:vAlign w:val="center"/>
          </w:tcPr>
          <w:p w14:paraId="3784BFEB">
            <w:pPr>
              <w:spacing w:before="0" w:after="0" w:line="276" w:lineRule="auto"/>
              <w:ind w:left="135"/>
              <w:jc w:val="center"/>
            </w:pPr>
            <w:r>
              <w:rPr>
                <w:rFonts w:ascii="Times New Roman" w:hAnsi="Times New Roman"/>
                <w:b w:val="0"/>
                <w:i w:val="0"/>
                <w:color w:val="000000"/>
                <w:sz w:val="24"/>
              </w:rPr>
              <w:t xml:space="preserve"> 2 </w:t>
            </w:r>
          </w:p>
        </w:tc>
        <w:tc>
          <w:tcPr>
            <w:tcW w:w="1670" w:type="dxa"/>
            <w:tcMar>
              <w:top w:w="50" w:type="dxa"/>
              <w:left w:w="100" w:type="dxa"/>
            </w:tcMar>
            <w:vAlign w:val="center"/>
          </w:tcPr>
          <w:p w14:paraId="1D12DED0">
            <w:pPr>
              <w:spacing w:before="0" w:after="0" w:line="276" w:lineRule="auto"/>
              <w:ind w:left="135"/>
              <w:jc w:val="center"/>
            </w:pPr>
            <w:r>
              <w:rPr>
                <w:rFonts w:ascii="Times New Roman" w:hAnsi="Times New Roman"/>
                <w:b w:val="0"/>
                <w:i w:val="0"/>
                <w:color w:val="000000"/>
                <w:sz w:val="24"/>
              </w:rPr>
              <w:t xml:space="preserve"> 0 </w:t>
            </w:r>
          </w:p>
        </w:tc>
        <w:tc>
          <w:tcPr>
            <w:tcW w:w="1759" w:type="dxa"/>
            <w:tcMar>
              <w:top w:w="50" w:type="dxa"/>
              <w:left w:w="100" w:type="dxa"/>
            </w:tcMar>
            <w:vAlign w:val="center"/>
          </w:tcPr>
          <w:p w14:paraId="06E2D91F">
            <w:pPr>
              <w:spacing w:before="0" w:after="0" w:line="276" w:lineRule="auto"/>
              <w:ind w:left="135"/>
              <w:jc w:val="center"/>
            </w:pPr>
            <w:r>
              <w:rPr>
                <w:rFonts w:ascii="Times New Roman" w:hAnsi="Times New Roman"/>
                <w:b w:val="0"/>
                <w:i w:val="0"/>
                <w:color w:val="000000"/>
                <w:sz w:val="24"/>
              </w:rPr>
              <w:t xml:space="preserve"> 0 </w:t>
            </w:r>
          </w:p>
        </w:tc>
        <w:tc>
          <w:tcPr>
            <w:tcW w:w="2575" w:type="dxa"/>
            <w:tcMar>
              <w:top w:w="50" w:type="dxa"/>
              <w:left w:w="100" w:type="dxa"/>
            </w:tcMar>
            <w:vAlign w:val="center"/>
          </w:tcPr>
          <w:p w14:paraId="07572CA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"https://m.edsoo.ru/7f41cf62" \h </w:instrText>
            </w:r>
            <w:r>
              <w:fldChar w:fldCharType="separate"/>
            </w:r>
            <w:r>
              <w:rPr>
                <w:rFonts w:ascii="Times New Roman" w:hAnsi="Times New Roman"/>
                <w:b w:val="0"/>
                <w:i w:val="0"/>
                <w:color w:val="0000FF"/>
                <w:sz w:val="22"/>
                <w:u w:val="single"/>
              </w:rPr>
              <w:t>https://m.edsoo.ru/7f41cf62</w:t>
            </w:r>
            <w:r>
              <w:rPr>
                <w:rFonts w:ascii="Times New Roman" w:hAnsi="Times New Roman"/>
                <w:b w:val="0"/>
                <w:i w:val="0"/>
                <w:color w:val="0000FF"/>
                <w:sz w:val="22"/>
                <w:u w:val="single"/>
              </w:rPr>
              <w:fldChar w:fldCharType="end"/>
            </w:r>
          </w:p>
        </w:tc>
      </w:tr>
      <w:tr w14:paraId="04E99C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7" w:type="dxa"/>
            <w:tcMar>
              <w:top w:w="50" w:type="dxa"/>
              <w:left w:w="100" w:type="dxa"/>
            </w:tcMar>
            <w:vAlign w:val="center"/>
          </w:tcPr>
          <w:p w14:paraId="622032E3">
            <w:pPr>
              <w:spacing w:before="0" w:after="0"/>
              <w:ind w:left="0"/>
              <w:jc w:val="left"/>
            </w:pPr>
            <w:r>
              <w:rPr>
                <w:rFonts w:ascii="Times New Roman" w:hAnsi="Times New Roman"/>
                <w:b w:val="0"/>
                <w:i w:val="0"/>
                <w:color w:val="000000"/>
                <w:sz w:val="24"/>
              </w:rPr>
              <w:t>2.7</w:t>
            </w:r>
          </w:p>
        </w:tc>
        <w:tc>
          <w:tcPr>
            <w:tcW w:w="3256" w:type="dxa"/>
            <w:tcMar>
              <w:top w:w="50" w:type="dxa"/>
              <w:left w:w="100" w:type="dxa"/>
            </w:tcMar>
            <w:vAlign w:val="center"/>
          </w:tcPr>
          <w:p w14:paraId="258BB598">
            <w:pPr>
              <w:spacing w:before="0" w:after="0"/>
              <w:ind w:left="135"/>
              <w:jc w:val="left"/>
            </w:pPr>
            <w:r>
              <w:rPr>
                <w:rFonts w:ascii="Times New Roman" w:hAnsi="Times New Roman"/>
                <w:b w:val="0"/>
                <w:i w:val="0"/>
                <w:color w:val="000000"/>
                <w:sz w:val="24"/>
              </w:rPr>
              <w:t>Политические элиты и политическое лидерство</w:t>
            </w:r>
          </w:p>
        </w:tc>
        <w:tc>
          <w:tcPr>
            <w:tcW w:w="952" w:type="dxa"/>
            <w:tcMar>
              <w:top w:w="50" w:type="dxa"/>
              <w:left w:w="100" w:type="dxa"/>
            </w:tcMar>
            <w:vAlign w:val="center"/>
          </w:tcPr>
          <w:p w14:paraId="4200E8D7">
            <w:pPr>
              <w:spacing w:before="0" w:after="0" w:line="276" w:lineRule="auto"/>
              <w:ind w:left="135"/>
              <w:jc w:val="center"/>
            </w:pPr>
            <w:r>
              <w:rPr>
                <w:rFonts w:ascii="Times New Roman" w:hAnsi="Times New Roman"/>
                <w:b w:val="0"/>
                <w:i w:val="0"/>
                <w:color w:val="000000"/>
                <w:sz w:val="24"/>
              </w:rPr>
              <w:t xml:space="preserve"> 2 </w:t>
            </w:r>
          </w:p>
        </w:tc>
        <w:tc>
          <w:tcPr>
            <w:tcW w:w="1670" w:type="dxa"/>
            <w:tcMar>
              <w:top w:w="50" w:type="dxa"/>
              <w:left w:w="100" w:type="dxa"/>
            </w:tcMar>
            <w:vAlign w:val="center"/>
          </w:tcPr>
          <w:p w14:paraId="780404D9">
            <w:pPr>
              <w:spacing w:before="0" w:after="0" w:line="276" w:lineRule="auto"/>
              <w:ind w:left="135"/>
              <w:jc w:val="center"/>
            </w:pPr>
            <w:r>
              <w:rPr>
                <w:rFonts w:ascii="Times New Roman" w:hAnsi="Times New Roman"/>
                <w:b w:val="0"/>
                <w:i w:val="0"/>
                <w:color w:val="000000"/>
                <w:sz w:val="24"/>
              </w:rPr>
              <w:t xml:space="preserve"> 0 </w:t>
            </w:r>
          </w:p>
        </w:tc>
        <w:tc>
          <w:tcPr>
            <w:tcW w:w="1759" w:type="dxa"/>
            <w:tcMar>
              <w:top w:w="50" w:type="dxa"/>
              <w:left w:w="100" w:type="dxa"/>
            </w:tcMar>
            <w:vAlign w:val="center"/>
          </w:tcPr>
          <w:p w14:paraId="07133BB1">
            <w:pPr>
              <w:spacing w:before="0" w:after="0" w:line="276" w:lineRule="auto"/>
              <w:ind w:left="135"/>
              <w:jc w:val="center"/>
            </w:pPr>
            <w:r>
              <w:rPr>
                <w:rFonts w:ascii="Times New Roman" w:hAnsi="Times New Roman"/>
                <w:b w:val="0"/>
                <w:i w:val="0"/>
                <w:color w:val="000000"/>
                <w:sz w:val="24"/>
              </w:rPr>
              <w:t xml:space="preserve"> 0 </w:t>
            </w:r>
          </w:p>
        </w:tc>
        <w:tc>
          <w:tcPr>
            <w:tcW w:w="2575" w:type="dxa"/>
            <w:tcMar>
              <w:top w:w="50" w:type="dxa"/>
              <w:left w:w="100" w:type="dxa"/>
            </w:tcMar>
            <w:vAlign w:val="center"/>
          </w:tcPr>
          <w:p w14:paraId="1125A30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"https://m.edsoo.ru/7f41cf62" \h </w:instrText>
            </w:r>
            <w:r>
              <w:fldChar w:fldCharType="separate"/>
            </w:r>
            <w:r>
              <w:rPr>
                <w:rFonts w:ascii="Times New Roman" w:hAnsi="Times New Roman"/>
                <w:b w:val="0"/>
                <w:i w:val="0"/>
                <w:color w:val="0000FF"/>
                <w:sz w:val="22"/>
                <w:u w:val="single"/>
              </w:rPr>
              <w:t>https://m.edsoo.ru/7f41cf62</w:t>
            </w:r>
            <w:r>
              <w:rPr>
                <w:rFonts w:ascii="Times New Roman" w:hAnsi="Times New Roman"/>
                <w:b w:val="0"/>
                <w:i w:val="0"/>
                <w:color w:val="0000FF"/>
                <w:sz w:val="22"/>
                <w:u w:val="single"/>
              </w:rPr>
              <w:fldChar w:fldCharType="end"/>
            </w:r>
          </w:p>
        </w:tc>
      </w:tr>
      <w:tr w14:paraId="3D49DC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7" w:type="dxa"/>
            <w:tcMar>
              <w:top w:w="50" w:type="dxa"/>
              <w:left w:w="100" w:type="dxa"/>
            </w:tcMar>
            <w:vAlign w:val="center"/>
          </w:tcPr>
          <w:p w14:paraId="171B2472">
            <w:pPr>
              <w:spacing w:before="0" w:after="0"/>
              <w:ind w:left="0"/>
              <w:jc w:val="left"/>
            </w:pPr>
            <w:r>
              <w:rPr>
                <w:rFonts w:ascii="Times New Roman" w:hAnsi="Times New Roman"/>
                <w:b w:val="0"/>
                <w:i w:val="0"/>
                <w:color w:val="000000"/>
                <w:sz w:val="24"/>
              </w:rPr>
              <w:t>2.8</w:t>
            </w:r>
          </w:p>
        </w:tc>
        <w:tc>
          <w:tcPr>
            <w:tcW w:w="3256" w:type="dxa"/>
            <w:tcMar>
              <w:top w:w="50" w:type="dxa"/>
              <w:left w:w="100" w:type="dxa"/>
            </w:tcMar>
            <w:vAlign w:val="center"/>
          </w:tcPr>
          <w:p w14:paraId="31E243F3">
            <w:pPr>
              <w:spacing w:before="0" w:after="0"/>
              <w:ind w:left="135"/>
              <w:jc w:val="left"/>
            </w:pPr>
            <w:r>
              <w:rPr>
                <w:rFonts w:ascii="Times New Roman" w:hAnsi="Times New Roman"/>
                <w:b w:val="0"/>
                <w:i w:val="0"/>
                <w:color w:val="000000"/>
                <w:sz w:val="24"/>
              </w:rPr>
              <w:t>Повторительно-обобщающий урок по разделу «Политическая сфера»</w:t>
            </w:r>
          </w:p>
        </w:tc>
        <w:tc>
          <w:tcPr>
            <w:tcW w:w="952" w:type="dxa"/>
            <w:tcMar>
              <w:top w:w="50" w:type="dxa"/>
              <w:left w:w="100" w:type="dxa"/>
            </w:tcMar>
            <w:vAlign w:val="center"/>
          </w:tcPr>
          <w:p w14:paraId="15D39CF3">
            <w:pPr>
              <w:spacing w:before="0" w:after="0" w:line="276" w:lineRule="auto"/>
              <w:ind w:left="135"/>
              <w:jc w:val="center"/>
            </w:pPr>
            <w:r>
              <w:rPr>
                <w:rFonts w:ascii="Times New Roman" w:hAnsi="Times New Roman"/>
                <w:b w:val="0"/>
                <w:i w:val="0"/>
                <w:color w:val="000000"/>
                <w:sz w:val="24"/>
              </w:rPr>
              <w:t xml:space="preserve"> 2 </w:t>
            </w:r>
          </w:p>
        </w:tc>
        <w:tc>
          <w:tcPr>
            <w:tcW w:w="1670" w:type="dxa"/>
            <w:tcMar>
              <w:top w:w="50" w:type="dxa"/>
              <w:left w:w="100" w:type="dxa"/>
            </w:tcMar>
            <w:vAlign w:val="center"/>
          </w:tcPr>
          <w:p w14:paraId="52B22EBF">
            <w:pPr>
              <w:spacing w:before="0" w:after="0" w:line="276" w:lineRule="auto"/>
              <w:ind w:left="135"/>
              <w:jc w:val="center"/>
            </w:pPr>
            <w:r>
              <w:rPr>
                <w:rFonts w:ascii="Times New Roman" w:hAnsi="Times New Roman"/>
                <w:b w:val="0"/>
                <w:i w:val="0"/>
                <w:color w:val="000000"/>
                <w:sz w:val="24"/>
              </w:rPr>
              <w:t xml:space="preserve"> 1 </w:t>
            </w:r>
          </w:p>
        </w:tc>
        <w:tc>
          <w:tcPr>
            <w:tcW w:w="1759" w:type="dxa"/>
            <w:tcMar>
              <w:top w:w="50" w:type="dxa"/>
              <w:left w:w="100" w:type="dxa"/>
            </w:tcMar>
            <w:vAlign w:val="center"/>
          </w:tcPr>
          <w:p w14:paraId="301350E7">
            <w:pPr>
              <w:spacing w:before="0" w:after="0" w:line="276" w:lineRule="auto"/>
              <w:ind w:left="135"/>
              <w:jc w:val="center"/>
            </w:pPr>
            <w:r>
              <w:rPr>
                <w:rFonts w:ascii="Times New Roman" w:hAnsi="Times New Roman"/>
                <w:b w:val="0"/>
                <w:i w:val="0"/>
                <w:color w:val="000000"/>
                <w:sz w:val="24"/>
              </w:rPr>
              <w:t xml:space="preserve"> 0 </w:t>
            </w:r>
          </w:p>
        </w:tc>
        <w:tc>
          <w:tcPr>
            <w:tcW w:w="2575" w:type="dxa"/>
            <w:tcMar>
              <w:top w:w="50" w:type="dxa"/>
              <w:left w:w="100" w:type="dxa"/>
            </w:tcMar>
            <w:vAlign w:val="center"/>
          </w:tcPr>
          <w:p w14:paraId="6D291A8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"https://m.edsoo.ru/7f41cf62" \h </w:instrText>
            </w:r>
            <w:r>
              <w:fldChar w:fldCharType="separate"/>
            </w:r>
            <w:r>
              <w:rPr>
                <w:rFonts w:ascii="Times New Roman" w:hAnsi="Times New Roman"/>
                <w:b w:val="0"/>
                <w:i w:val="0"/>
                <w:color w:val="0000FF"/>
                <w:sz w:val="22"/>
                <w:u w:val="single"/>
              </w:rPr>
              <w:t>https://m.edsoo.ru/7f41cf62</w:t>
            </w:r>
            <w:r>
              <w:rPr>
                <w:rFonts w:ascii="Times New Roman" w:hAnsi="Times New Roman"/>
                <w:b w:val="0"/>
                <w:i w:val="0"/>
                <w:color w:val="0000FF"/>
                <w:sz w:val="22"/>
                <w:u w:val="single"/>
              </w:rPr>
              <w:fldChar w:fldCharType="end"/>
            </w:r>
          </w:p>
        </w:tc>
      </w:tr>
      <w:tr w14:paraId="10CD5B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B86B0EA">
            <w:pPr>
              <w:spacing w:before="0" w:after="0"/>
              <w:ind w:left="135"/>
              <w:jc w:val="left"/>
            </w:pPr>
            <w:r>
              <w:rPr>
                <w:rFonts w:ascii="Times New Roman" w:hAnsi="Times New Roman"/>
                <w:b w:val="0"/>
                <w:i w:val="0"/>
                <w:color w:val="000000"/>
                <w:sz w:val="24"/>
              </w:rPr>
              <w:t>Итого по разделу</w:t>
            </w:r>
          </w:p>
        </w:tc>
        <w:tc>
          <w:tcPr>
            <w:tcW w:w="1496" w:type="dxa"/>
            <w:tcMar>
              <w:top w:w="50" w:type="dxa"/>
              <w:left w:w="100" w:type="dxa"/>
            </w:tcMar>
            <w:vAlign w:val="center"/>
          </w:tcPr>
          <w:p w14:paraId="13C366BD">
            <w:pPr>
              <w:spacing w:before="0" w:after="0" w:line="276" w:lineRule="auto"/>
              <w:ind w:left="135"/>
              <w:jc w:val="center"/>
            </w:pPr>
            <w:r>
              <w:rPr>
                <w:rFonts w:ascii="Times New Roman" w:hAnsi="Times New Roman"/>
                <w:b w:val="0"/>
                <w:i w:val="0"/>
                <w:color w:val="000000"/>
                <w:sz w:val="24"/>
              </w:rPr>
              <w:t xml:space="preserve"> 20 </w:t>
            </w:r>
          </w:p>
        </w:tc>
        <w:tc>
          <w:tcPr>
            <w:tcW w:w="0" w:type="auto"/>
            <w:gridSpan w:val="3"/>
            <w:tcMar>
              <w:top w:w="50" w:type="dxa"/>
              <w:left w:w="100" w:type="dxa"/>
            </w:tcMar>
            <w:vAlign w:val="center"/>
          </w:tcPr>
          <w:p w14:paraId="660E7F2C">
            <w:pPr>
              <w:jc w:val="left"/>
            </w:pPr>
          </w:p>
        </w:tc>
      </w:tr>
      <w:tr w14:paraId="31C153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565F60ED">
            <w:pPr>
              <w:spacing w:before="0" w:after="0"/>
              <w:ind w:left="135"/>
              <w:jc w:val="left"/>
            </w:pPr>
            <w:r>
              <w:rPr>
                <w:rFonts w:ascii="Times New Roman" w:hAnsi="Times New Roman"/>
                <w:b/>
                <w:i w:val="0"/>
                <w:color w:val="000000"/>
                <w:sz w:val="24"/>
              </w:rPr>
              <w:t>Раздел 3.</w:t>
            </w:r>
            <w:r>
              <w:rPr>
                <w:rFonts w:ascii="Times New Roman" w:hAnsi="Times New Roman"/>
                <w:b w:val="0"/>
                <w:i w:val="0"/>
                <w:color w:val="000000"/>
                <w:sz w:val="24"/>
              </w:rPr>
              <w:t xml:space="preserve"> Правовое регулирование общественных отношений в Российской Федерации</w:t>
            </w:r>
          </w:p>
        </w:tc>
      </w:tr>
      <w:tr w14:paraId="4D2C5D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7" w:type="dxa"/>
            <w:tcMar>
              <w:top w:w="50" w:type="dxa"/>
              <w:left w:w="100" w:type="dxa"/>
            </w:tcMar>
            <w:vAlign w:val="center"/>
          </w:tcPr>
          <w:p w14:paraId="5260C44B">
            <w:pPr>
              <w:spacing w:before="0" w:after="0"/>
              <w:ind w:left="0"/>
              <w:jc w:val="left"/>
            </w:pPr>
            <w:r>
              <w:rPr>
                <w:rFonts w:ascii="Times New Roman" w:hAnsi="Times New Roman"/>
                <w:b w:val="0"/>
                <w:i w:val="0"/>
                <w:color w:val="000000"/>
                <w:sz w:val="24"/>
              </w:rPr>
              <w:t>3.1</w:t>
            </w:r>
          </w:p>
        </w:tc>
        <w:tc>
          <w:tcPr>
            <w:tcW w:w="3256" w:type="dxa"/>
            <w:tcMar>
              <w:top w:w="50" w:type="dxa"/>
              <w:left w:w="100" w:type="dxa"/>
            </w:tcMar>
            <w:vAlign w:val="center"/>
          </w:tcPr>
          <w:p w14:paraId="2B601232">
            <w:pPr>
              <w:spacing w:before="0" w:after="0"/>
              <w:ind w:left="135"/>
              <w:jc w:val="left"/>
            </w:pPr>
            <w:r>
              <w:rPr>
                <w:rFonts w:ascii="Times New Roman" w:hAnsi="Times New Roman"/>
                <w:b w:val="0"/>
                <w:i w:val="0"/>
                <w:color w:val="000000"/>
                <w:sz w:val="24"/>
              </w:rPr>
              <w:t>Система права. Правовые отношения. Правонарушения</w:t>
            </w:r>
          </w:p>
        </w:tc>
        <w:tc>
          <w:tcPr>
            <w:tcW w:w="952" w:type="dxa"/>
            <w:tcMar>
              <w:top w:w="50" w:type="dxa"/>
              <w:left w:w="100" w:type="dxa"/>
            </w:tcMar>
            <w:vAlign w:val="center"/>
          </w:tcPr>
          <w:p w14:paraId="626F0611">
            <w:pPr>
              <w:spacing w:before="0" w:after="0" w:line="276" w:lineRule="auto"/>
              <w:ind w:left="135"/>
              <w:jc w:val="center"/>
            </w:pPr>
            <w:r>
              <w:rPr>
                <w:rFonts w:ascii="Times New Roman" w:hAnsi="Times New Roman"/>
                <w:b w:val="0"/>
                <w:i w:val="0"/>
                <w:color w:val="000000"/>
                <w:sz w:val="24"/>
              </w:rPr>
              <w:t xml:space="preserve"> 4 </w:t>
            </w:r>
          </w:p>
        </w:tc>
        <w:tc>
          <w:tcPr>
            <w:tcW w:w="1670" w:type="dxa"/>
            <w:tcMar>
              <w:top w:w="50" w:type="dxa"/>
              <w:left w:w="100" w:type="dxa"/>
            </w:tcMar>
            <w:vAlign w:val="center"/>
          </w:tcPr>
          <w:p w14:paraId="5DB802DE">
            <w:pPr>
              <w:spacing w:before="0" w:after="0" w:line="276" w:lineRule="auto"/>
              <w:ind w:left="135"/>
              <w:jc w:val="center"/>
            </w:pPr>
            <w:r>
              <w:rPr>
                <w:rFonts w:ascii="Times New Roman" w:hAnsi="Times New Roman"/>
                <w:b w:val="0"/>
                <w:i w:val="0"/>
                <w:color w:val="000000"/>
                <w:sz w:val="24"/>
              </w:rPr>
              <w:t xml:space="preserve"> 0 </w:t>
            </w:r>
          </w:p>
        </w:tc>
        <w:tc>
          <w:tcPr>
            <w:tcW w:w="1759" w:type="dxa"/>
            <w:tcMar>
              <w:top w:w="50" w:type="dxa"/>
              <w:left w:w="100" w:type="dxa"/>
            </w:tcMar>
            <w:vAlign w:val="center"/>
          </w:tcPr>
          <w:p w14:paraId="3F893C37">
            <w:pPr>
              <w:spacing w:before="0" w:after="0" w:line="276" w:lineRule="auto"/>
              <w:ind w:left="135"/>
              <w:jc w:val="center"/>
            </w:pPr>
            <w:r>
              <w:rPr>
                <w:rFonts w:ascii="Times New Roman" w:hAnsi="Times New Roman"/>
                <w:b w:val="0"/>
                <w:i w:val="0"/>
                <w:color w:val="000000"/>
                <w:sz w:val="24"/>
              </w:rPr>
              <w:t xml:space="preserve"> 0 </w:t>
            </w:r>
          </w:p>
        </w:tc>
        <w:tc>
          <w:tcPr>
            <w:tcW w:w="2575" w:type="dxa"/>
            <w:tcMar>
              <w:top w:w="50" w:type="dxa"/>
              <w:left w:w="100" w:type="dxa"/>
            </w:tcMar>
            <w:vAlign w:val="center"/>
          </w:tcPr>
          <w:p w14:paraId="703F7D0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"https://m.edsoo.ru/7f41cf62" \h </w:instrText>
            </w:r>
            <w:r>
              <w:fldChar w:fldCharType="separate"/>
            </w:r>
            <w:r>
              <w:rPr>
                <w:rFonts w:ascii="Times New Roman" w:hAnsi="Times New Roman"/>
                <w:b w:val="0"/>
                <w:i w:val="0"/>
                <w:color w:val="0000FF"/>
                <w:sz w:val="22"/>
                <w:u w:val="single"/>
              </w:rPr>
              <w:t>https://m.edsoo.ru/7f41cf62</w:t>
            </w:r>
            <w:r>
              <w:rPr>
                <w:rFonts w:ascii="Times New Roman" w:hAnsi="Times New Roman"/>
                <w:b w:val="0"/>
                <w:i w:val="0"/>
                <w:color w:val="0000FF"/>
                <w:sz w:val="22"/>
                <w:u w:val="single"/>
              </w:rPr>
              <w:fldChar w:fldCharType="end"/>
            </w:r>
          </w:p>
        </w:tc>
      </w:tr>
      <w:tr w14:paraId="0B3493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7" w:type="dxa"/>
            <w:tcMar>
              <w:top w:w="50" w:type="dxa"/>
              <w:left w:w="100" w:type="dxa"/>
            </w:tcMar>
            <w:vAlign w:val="center"/>
          </w:tcPr>
          <w:p w14:paraId="7DDA8F98">
            <w:pPr>
              <w:spacing w:before="0" w:after="0"/>
              <w:ind w:left="0"/>
              <w:jc w:val="left"/>
            </w:pPr>
            <w:r>
              <w:rPr>
                <w:rFonts w:ascii="Times New Roman" w:hAnsi="Times New Roman"/>
                <w:b w:val="0"/>
                <w:i w:val="0"/>
                <w:color w:val="000000"/>
                <w:sz w:val="24"/>
              </w:rPr>
              <w:t>3.2</w:t>
            </w:r>
          </w:p>
        </w:tc>
        <w:tc>
          <w:tcPr>
            <w:tcW w:w="3256" w:type="dxa"/>
            <w:tcMar>
              <w:top w:w="50" w:type="dxa"/>
              <w:left w:w="100" w:type="dxa"/>
            </w:tcMar>
            <w:vAlign w:val="center"/>
          </w:tcPr>
          <w:p w14:paraId="70CD9C74">
            <w:pPr>
              <w:spacing w:before="0" w:after="0"/>
              <w:ind w:left="135"/>
              <w:jc w:val="left"/>
            </w:pPr>
            <w:r>
              <w:rPr>
                <w:rFonts w:ascii="Times New Roman" w:hAnsi="Times New Roman"/>
                <w:b w:val="0"/>
                <w:i w:val="0"/>
                <w:color w:val="000000"/>
                <w:sz w:val="24"/>
              </w:rPr>
              <w:t>Конституционные права, свободы и обязанности человека и гражданина в Российской Федерации</w:t>
            </w:r>
          </w:p>
        </w:tc>
        <w:tc>
          <w:tcPr>
            <w:tcW w:w="952" w:type="dxa"/>
            <w:tcMar>
              <w:top w:w="50" w:type="dxa"/>
              <w:left w:w="100" w:type="dxa"/>
            </w:tcMar>
            <w:vAlign w:val="center"/>
          </w:tcPr>
          <w:p w14:paraId="61F9F6C1">
            <w:pPr>
              <w:spacing w:before="0" w:after="0" w:line="276" w:lineRule="auto"/>
              <w:ind w:left="135"/>
              <w:jc w:val="center"/>
            </w:pPr>
            <w:r>
              <w:rPr>
                <w:rFonts w:ascii="Times New Roman" w:hAnsi="Times New Roman"/>
                <w:b w:val="0"/>
                <w:i w:val="0"/>
                <w:color w:val="000000"/>
                <w:sz w:val="24"/>
              </w:rPr>
              <w:t xml:space="preserve"> 4 </w:t>
            </w:r>
          </w:p>
        </w:tc>
        <w:tc>
          <w:tcPr>
            <w:tcW w:w="1670" w:type="dxa"/>
            <w:tcMar>
              <w:top w:w="50" w:type="dxa"/>
              <w:left w:w="100" w:type="dxa"/>
            </w:tcMar>
            <w:vAlign w:val="center"/>
          </w:tcPr>
          <w:p w14:paraId="662D2792">
            <w:pPr>
              <w:spacing w:before="0" w:after="0" w:line="276" w:lineRule="auto"/>
              <w:ind w:left="135"/>
              <w:jc w:val="center"/>
            </w:pPr>
            <w:r>
              <w:rPr>
                <w:rFonts w:ascii="Times New Roman" w:hAnsi="Times New Roman"/>
                <w:b w:val="0"/>
                <w:i w:val="0"/>
                <w:color w:val="000000"/>
                <w:sz w:val="24"/>
              </w:rPr>
              <w:t xml:space="preserve"> 0 </w:t>
            </w:r>
          </w:p>
        </w:tc>
        <w:tc>
          <w:tcPr>
            <w:tcW w:w="1759" w:type="dxa"/>
            <w:tcMar>
              <w:top w:w="50" w:type="dxa"/>
              <w:left w:w="100" w:type="dxa"/>
            </w:tcMar>
            <w:vAlign w:val="center"/>
          </w:tcPr>
          <w:p w14:paraId="44F6E066">
            <w:pPr>
              <w:spacing w:before="0" w:after="0" w:line="276" w:lineRule="auto"/>
              <w:ind w:left="135"/>
              <w:jc w:val="center"/>
            </w:pPr>
            <w:r>
              <w:rPr>
                <w:rFonts w:ascii="Times New Roman" w:hAnsi="Times New Roman"/>
                <w:b w:val="0"/>
                <w:i w:val="0"/>
                <w:color w:val="000000"/>
                <w:sz w:val="24"/>
              </w:rPr>
              <w:t xml:space="preserve"> 0 </w:t>
            </w:r>
          </w:p>
        </w:tc>
        <w:tc>
          <w:tcPr>
            <w:tcW w:w="2575" w:type="dxa"/>
            <w:tcMar>
              <w:top w:w="50" w:type="dxa"/>
              <w:left w:w="100" w:type="dxa"/>
            </w:tcMar>
            <w:vAlign w:val="center"/>
          </w:tcPr>
          <w:p w14:paraId="5BF23E0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"https://m.edsoo.ru/7f41cf62" \h </w:instrText>
            </w:r>
            <w:r>
              <w:fldChar w:fldCharType="separate"/>
            </w:r>
            <w:r>
              <w:rPr>
                <w:rFonts w:ascii="Times New Roman" w:hAnsi="Times New Roman"/>
                <w:b w:val="0"/>
                <w:i w:val="0"/>
                <w:color w:val="0000FF"/>
                <w:sz w:val="22"/>
                <w:u w:val="single"/>
              </w:rPr>
              <w:t>https://m.edsoo.ru/7f41cf62</w:t>
            </w:r>
            <w:r>
              <w:rPr>
                <w:rFonts w:ascii="Times New Roman" w:hAnsi="Times New Roman"/>
                <w:b w:val="0"/>
                <w:i w:val="0"/>
                <w:color w:val="0000FF"/>
                <w:sz w:val="22"/>
                <w:u w:val="single"/>
              </w:rPr>
              <w:fldChar w:fldCharType="end"/>
            </w:r>
          </w:p>
        </w:tc>
      </w:tr>
      <w:tr w14:paraId="355E81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7" w:type="dxa"/>
            <w:tcMar>
              <w:top w:w="50" w:type="dxa"/>
              <w:left w:w="100" w:type="dxa"/>
            </w:tcMar>
            <w:vAlign w:val="center"/>
          </w:tcPr>
          <w:p w14:paraId="43D76B9D">
            <w:pPr>
              <w:spacing w:before="0" w:after="0"/>
              <w:ind w:left="0"/>
              <w:jc w:val="left"/>
            </w:pPr>
            <w:r>
              <w:rPr>
                <w:rFonts w:ascii="Times New Roman" w:hAnsi="Times New Roman"/>
                <w:b w:val="0"/>
                <w:i w:val="0"/>
                <w:color w:val="000000"/>
                <w:sz w:val="24"/>
              </w:rPr>
              <w:t>3.3</w:t>
            </w:r>
          </w:p>
        </w:tc>
        <w:tc>
          <w:tcPr>
            <w:tcW w:w="3256" w:type="dxa"/>
            <w:tcMar>
              <w:top w:w="50" w:type="dxa"/>
              <w:left w:w="100" w:type="dxa"/>
            </w:tcMar>
            <w:vAlign w:val="center"/>
          </w:tcPr>
          <w:p w14:paraId="35EAD46A">
            <w:pPr>
              <w:spacing w:before="0" w:after="0"/>
              <w:ind w:left="135"/>
              <w:jc w:val="left"/>
            </w:pPr>
            <w:r>
              <w:rPr>
                <w:rFonts w:ascii="Times New Roman" w:hAnsi="Times New Roman"/>
                <w:b w:val="0"/>
                <w:i w:val="0"/>
                <w:color w:val="000000"/>
                <w:sz w:val="24"/>
              </w:rPr>
              <w:t>Правовое регулирование гражданских, семейных, трудовых правоотношений</w:t>
            </w:r>
          </w:p>
        </w:tc>
        <w:tc>
          <w:tcPr>
            <w:tcW w:w="952" w:type="dxa"/>
            <w:tcMar>
              <w:top w:w="50" w:type="dxa"/>
              <w:left w:w="100" w:type="dxa"/>
            </w:tcMar>
            <w:vAlign w:val="center"/>
          </w:tcPr>
          <w:p w14:paraId="6011B27B">
            <w:pPr>
              <w:spacing w:before="0" w:after="0" w:line="276" w:lineRule="auto"/>
              <w:ind w:left="135"/>
              <w:jc w:val="center"/>
            </w:pPr>
            <w:r>
              <w:rPr>
                <w:rFonts w:ascii="Times New Roman" w:hAnsi="Times New Roman"/>
                <w:b w:val="0"/>
                <w:i w:val="0"/>
                <w:color w:val="000000"/>
                <w:sz w:val="24"/>
              </w:rPr>
              <w:t xml:space="preserve"> 6 </w:t>
            </w:r>
          </w:p>
        </w:tc>
        <w:tc>
          <w:tcPr>
            <w:tcW w:w="1670" w:type="dxa"/>
            <w:tcMar>
              <w:top w:w="50" w:type="dxa"/>
              <w:left w:w="100" w:type="dxa"/>
            </w:tcMar>
            <w:vAlign w:val="center"/>
          </w:tcPr>
          <w:p w14:paraId="166ACCF9">
            <w:pPr>
              <w:spacing w:before="0" w:after="0" w:line="276" w:lineRule="auto"/>
              <w:ind w:left="135"/>
              <w:jc w:val="center"/>
            </w:pPr>
            <w:r>
              <w:rPr>
                <w:rFonts w:ascii="Times New Roman" w:hAnsi="Times New Roman"/>
                <w:b w:val="0"/>
                <w:i w:val="0"/>
                <w:color w:val="000000"/>
                <w:sz w:val="24"/>
              </w:rPr>
              <w:t xml:space="preserve"> 0 </w:t>
            </w:r>
          </w:p>
        </w:tc>
        <w:tc>
          <w:tcPr>
            <w:tcW w:w="1759" w:type="dxa"/>
            <w:tcMar>
              <w:top w:w="50" w:type="dxa"/>
              <w:left w:w="100" w:type="dxa"/>
            </w:tcMar>
            <w:vAlign w:val="center"/>
          </w:tcPr>
          <w:p w14:paraId="1E21DA4A">
            <w:pPr>
              <w:spacing w:before="0" w:after="0" w:line="276" w:lineRule="auto"/>
              <w:ind w:left="135"/>
              <w:jc w:val="center"/>
            </w:pPr>
            <w:r>
              <w:rPr>
                <w:rFonts w:ascii="Times New Roman" w:hAnsi="Times New Roman"/>
                <w:b w:val="0"/>
                <w:i w:val="0"/>
                <w:color w:val="000000"/>
                <w:sz w:val="24"/>
              </w:rPr>
              <w:t xml:space="preserve"> 0 </w:t>
            </w:r>
          </w:p>
        </w:tc>
        <w:tc>
          <w:tcPr>
            <w:tcW w:w="2575" w:type="dxa"/>
            <w:tcMar>
              <w:top w:w="50" w:type="dxa"/>
              <w:left w:w="100" w:type="dxa"/>
            </w:tcMar>
            <w:vAlign w:val="center"/>
          </w:tcPr>
          <w:p w14:paraId="4C281E2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"https://m.edsoo.ru/7f41cf62" \h </w:instrText>
            </w:r>
            <w:r>
              <w:fldChar w:fldCharType="separate"/>
            </w:r>
            <w:r>
              <w:rPr>
                <w:rFonts w:ascii="Times New Roman" w:hAnsi="Times New Roman"/>
                <w:b w:val="0"/>
                <w:i w:val="0"/>
                <w:color w:val="0000FF"/>
                <w:sz w:val="22"/>
                <w:u w:val="single"/>
              </w:rPr>
              <w:t>https://m.edsoo.ru/7f41cf62</w:t>
            </w:r>
            <w:r>
              <w:rPr>
                <w:rFonts w:ascii="Times New Roman" w:hAnsi="Times New Roman"/>
                <w:b w:val="0"/>
                <w:i w:val="0"/>
                <w:color w:val="0000FF"/>
                <w:sz w:val="22"/>
                <w:u w:val="single"/>
              </w:rPr>
              <w:fldChar w:fldCharType="end"/>
            </w:r>
          </w:p>
        </w:tc>
      </w:tr>
      <w:tr w14:paraId="009DDA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7" w:type="dxa"/>
            <w:tcMar>
              <w:top w:w="50" w:type="dxa"/>
              <w:left w:w="100" w:type="dxa"/>
            </w:tcMar>
            <w:vAlign w:val="center"/>
          </w:tcPr>
          <w:p w14:paraId="3496E77E">
            <w:pPr>
              <w:spacing w:before="0" w:after="0"/>
              <w:ind w:left="0"/>
              <w:jc w:val="left"/>
            </w:pPr>
            <w:r>
              <w:rPr>
                <w:rFonts w:ascii="Times New Roman" w:hAnsi="Times New Roman"/>
                <w:b w:val="0"/>
                <w:i w:val="0"/>
                <w:color w:val="000000"/>
                <w:sz w:val="24"/>
              </w:rPr>
              <w:t>3.4</w:t>
            </w:r>
          </w:p>
        </w:tc>
        <w:tc>
          <w:tcPr>
            <w:tcW w:w="3256" w:type="dxa"/>
            <w:tcMar>
              <w:top w:w="50" w:type="dxa"/>
              <w:left w:w="100" w:type="dxa"/>
            </w:tcMar>
            <w:vAlign w:val="center"/>
          </w:tcPr>
          <w:p w14:paraId="07098361">
            <w:pPr>
              <w:spacing w:before="0" w:after="0"/>
              <w:ind w:left="135"/>
              <w:jc w:val="left"/>
            </w:pPr>
            <w:r>
              <w:rPr>
                <w:rFonts w:ascii="Times New Roman" w:hAnsi="Times New Roman"/>
                <w:b w:val="0"/>
                <w:i w:val="0"/>
                <w:color w:val="000000"/>
                <w:sz w:val="24"/>
              </w:rPr>
              <w:t>Правовое регулирование налоговых, образовательных, административных, уголовных правовых отношений, экологическое законодательство</w:t>
            </w:r>
          </w:p>
        </w:tc>
        <w:tc>
          <w:tcPr>
            <w:tcW w:w="952" w:type="dxa"/>
            <w:tcMar>
              <w:top w:w="50" w:type="dxa"/>
              <w:left w:w="100" w:type="dxa"/>
            </w:tcMar>
            <w:vAlign w:val="center"/>
          </w:tcPr>
          <w:p w14:paraId="2B95D1CB">
            <w:pPr>
              <w:spacing w:before="0" w:after="0" w:line="276" w:lineRule="auto"/>
              <w:ind w:left="135"/>
              <w:jc w:val="center"/>
            </w:pPr>
            <w:r>
              <w:rPr>
                <w:rFonts w:ascii="Times New Roman" w:hAnsi="Times New Roman"/>
                <w:b w:val="0"/>
                <w:i w:val="0"/>
                <w:color w:val="000000"/>
                <w:sz w:val="24"/>
              </w:rPr>
              <w:t xml:space="preserve"> 8 </w:t>
            </w:r>
          </w:p>
        </w:tc>
        <w:tc>
          <w:tcPr>
            <w:tcW w:w="1670" w:type="dxa"/>
            <w:tcMar>
              <w:top w:w="50" w:type="dxa"/>
              <w:left w:w="100" w:type="dxa"/>
            </w:tcMar>
            <w:vAlign w:val="center"/>
          </w:tcPr>
          <w:p w14:paraId="4D287590">
            <w:pPr>
              <w:spacing w:before="0" w:after="0" w:line="276" w:lineRule="auto"/>
              <w:ind w:left="135"/>
              <w:jc w:val="center"/>
            </w:pPr>
            <w:r>
              <w:rPr>
                <w:rFonts w:ascii="Times New Roman" w:hAnsi="Times New Roman"/>
                <w:b w:val="0"/>
                <w:i w:val="0"/>
                <w:color w:val="000000"/>
                <w:sz w:val="24"/>
              </w:rPr>
              <w:t xml:space="preserve"> 0 </w:t>
            </w:r>
          </w:p>
        </w:tc>
        <w:tc>
          <w:tcPr>
            <w:tcW w:w="1759" w:type="dxa"/>
            <w:tcMar>
              <w:top w:w="50" w:type="dxa"/>
              <w:left w:w="100" w:type="dxa"/>
            </w:tcMar>
            <w:vAlign w:val="center"/>
          </w:tcPr>
          <w:p w14:paraId="5B9E7F61">
            <w:pPr>
              <w:spacing w:before="0" w:after="0" w:line="276" w:lineRule="auto"/>
              <w:ind w:left="135"/>
              <w:jc w:val="center"/>
            </w:pPr>
            <w:r>
              <w:rPr>
                <w:rFonts w:ascii="Times New Roman" w:hAnsi="Times New Roman"/>
                <w:b w:val="0"/>
                <w:i w:val="0"/>
                <w:color w:val="000000"/>
                <w:sz w:val="24"/>
              </w:rPr>
              <w:t xml:space="preserve"> 0 </w:t>
            </w:r>
          </w:p>
        </w:tc>
        <w:tc>
          <w:tcPr>
            <w:tcW w:w="2575" w:type="dxa"/>
            <w:tcMar>
              <w:top w:w="50" w:type="dxa"/>
              <w:left w:w="100" w:type="dxa"/>
            </w:tcMar>
            <w:vAlign w:val="center"/>
          </w:tcPr>
          <w:p w14:paraId="4395EA5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"https://m.edsoo.ru/7f41cf62" \h </w:instrText>
            </w:r>
            <w:r>
              <w:fldChar w:fldCharType="separate"/>
            </w:r>
            <w:r>
              <w:rPr>
                <w:rFonts w:ascii="Times New Roman" w:hAnsi="Times New Roman"/>
                <w:b w:val="0"/>
                <w:i w:val="0"/>
                <w:color w:val="0000FF"/>
                <w:sz w:val="22"/>
                <w:u w:val="single"/>
              </w:rPr>
              <w:t>https://m.edsoo.ru/7f41cf62</w:t>
            </w:r>
            <w:r>
              <w:rPr>
                <w:rFonts w:ascii="Times New Roman" w:hAnsi="Times New Roman"/>
                <w:b w:val="0"/>
                <w:i w:val="0"/>
                <w:color w:val="0000FF"/>
                <w:sz w:val="22"/>
                <w:u w:val="single"/>
              </w:rPr>
              <w:fldChar w:fldCharType="end"/>
            </w:r>
          </w:p>
        </w:tc>
      </w:tr>
      <w:tr w14:paraId="1D1E09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7" w:type="dxa"/>
            <w:tcMar>
              <w:top w:w="50" w:type="dxa"/>
              <w:left w:w="100" w:type="dxa"/>
            </w:tcMar>
            <w:vAlign w:val="center"/>
          </w:tcPr>
          <w:p w14:paraId="57BE4DAB">
            <w:pPr>
              <w:spacing w:before="0" w:after="0"/>
              <w:ind w:left="0"/>
              <w:jc w:val="left"/>
            </w:pPr>
            <w:r>
              <w:rPr>
                <w:rFonts w:ascii="Times New Roman" w:hAnsi="Times New Roman"/>
                <w:b w:val="0"/>
                <w:i w:val="0"/>
                <w:color w:val="000000"/>
                <w:sz w:val="24"/>
              </w:rPr>
              <w:t>3.5</w:t>
            </w:r>
          </w:p>
        </w:tc>
        <w:tc>
          <w:tcPr>
            <w:tcW w:w="3256" w:type="dxa"/>
            <w:tcMar>
              <w:top w:w="50" w:type="dxa"/>
              <w:left w:w="100" w:type="dxa"/>
            </w:tcMar>
            <w:vAlign w:val="center"/>
          </w:tcPr>
          <w:p w14:paraId="44759755">
            <w:pPr>
              <w:spacing w:before="0" w:after="0"/>
              <w:ind w:left="135"/>
              <w:jc w:val="left"/>
            </w:pPr>
            <w:r>
              <w:rPr>
                <w:rFonts w:ascii="Times New Roman" w:hAnsi="Times New Roman"/>
                <w:b w:val="0"/>
                <w:i w:val="0"/>
                <w:color w:val="000000"/>
                <w:sz w:val="24"/>
              </w:rPr>
              <w:t>Основные принципы конституционного, арбитражного, гражданского, административного, уголовного процессов</w:t>
            </w:r>
          </w:p>
        </w:tc>
        <w:tc>
          <w:tcPr>
            <w:tcW w:w="952" w:type="dxa"/>
            <w:tcMar>
              <w:top w:w="50" w:type="dxa"/>
              <w:left w:w="100" w:type="dxa"/>
            </w:tcMar>
            <w:vAlign w:val="center"/>
          </w:tcPr>
          <w:p w14:paraId="423BCDE4">
            <w:pPr>
              <w:spacing w:before="0" w:after="0" w:line="276" w:lineRule="auto"/>
              <w:ind w:left="135"/>
              <w:jc w:val="center"/>
            </w:pPr>
            <w:r>
              <w:rPr>
                <w:rFonts w:ascii="Times New Roman" w:hAnsi="Times New Roman"/>
                <w:b w:val="0"/>
                <w:i w:val="0"/>
                <w:color w:val="000000"/>
                <w:sz w:val="24"/>
              </w:rPr>
              <w:t xml:space="preserve"> 4 </w:t>
            </w:r>
          </w:p>
        </w:tc>
        <w:tc>
          <w:tcPr>
            <w:tcW w:w="1670" w:type="dxa"/>
            <w:tcMar>
              <w:top w:w="50" w:type="dxa"/>
              <w:left w:w="100" w:type="dxa"/>
            </w:tcMar>
            <w:vAlign w:val="center"/>
          </w:tcPr>
          <w:p w14:paraId="2AEBE09D">
            <w:pPr>
              <w:spacing w:before="0" w:after="0" w:line="276" w:lineRule="auto"/>
              <w:ind w:left="135"/>
              <w:jc w:val="center"/>
            </w:pPr>
            <w:r>
              <w:rPr>
                <w:rFonts w:ascii="Times New Roman" w:hAnsi="Times New Roman"/>
                <w:b w:val="0"/>
                <w:i w:val="0"/>
                <w:color w:val="000000"/>
                <w:sz w:val="24"/>
              </w:rPr>
              <w:t xml:space="preserve"> 0 </w:t>
            </w:r>
          </w:p>
        </w:tc>
        <w:tc>
          <w:tcPr>
            <w:tcW w:w="1759" w:type="dxa"/>
            <w:tcMar>
              <w:top w:w="50" w:type="dxa"/>
              <w:left w:w="100" w:type="dxa"/>
            </w:tcMar>
            <w:vAlign w:val="center"/>
          </w:tcPr>
          <w:p w14:paraId="0A849AAF">
            <w:pPr>
              <w:spacing w:before="0" w:after="0" w:line="276" w:lineRule="auto"/>
              <w:ind w:left="135"/>
              <w:jc w:val="center"/>
            </w:pPr>
            <w:r>
              <w:rPr>
                <w:rFonts w:ascii="Times New Roman" w:hAnsi="Times New Roman"/>
                <w:b w:val="0"/>
                <w:i w:val="0"/>
                <w:color w:val="000000"/>
                <w:sz w:val="24"/>
              </w:rPr>
              <w:t xml:space="preserve"> 0 </w:t>
            </w:r>
          </w:p>
        </w:tc>
        <w:tc>
          <w:tcPr>
            <w:tcW w:w="2575" w:type="dxa"/>
            <w:tcMar>
              <w:top w:w="50" w:type="dxa"/>
              <w:left w:w="100" w:type="dxa"/>
            </w:tcMar>
            <w:vAlign w:val="center"/>
          </w:tcPr>
          <w:p w14:paraId="171A945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"https://m.edsoo.ru/7f41cf62" \h </w:instrText>
            </w:r>
            <w:r>
              <w:fldChar w:fldCharType="separate"/>
            </w:r>
            <w:r>
              <w:rPr>
                <w:rFonts w:ascii="Times New Roman" w:hAnsi="Times New Roman"/>
                <w:b w:val="0"/>
                <w:i w:val="0"/>
                <w:color w:val="0000FF"/>
                <w:sz w:val="22"/>
                <w:u w:val="single"/>
              </w:rPr>
              <w:t>https://m.edsoo.ru/7f41cf62</w:t>
            </w:r>
            <w:r>
              <w:rPr>
                <w:rFonts w:ascii="Times New Roman" w:hAnsi="Times New Roman"/>
                <w:b w:val="0"/>
                <w:i w:val="0"/>
                <w:color w:val="0000FF"/>
                <w:sz w:val="22"/>
                <w:u w:val="single"/>
              </w:rPr>
              <w:fldChar w:fldCharType="end"/>
            </w:r>
          </w:p>
        </w:tc>
      </w:tr>
      <w:tr w14:paraId="756557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7" w:type="dxa"/>
            <w:tcMar>
              <w:top w:w="50" w:type="dxa"/>
              <w:left w:w="100" w:type="dxa"/>
            </w:tcMar>
            <w:vAlign w:val="center"/>
          </w:tcPr>
          <w:p w14:paraId="35DC919C">
            <w:pPr>
              <w:spacing w:before="0" w:after="0"/>
              <w:ind w:left="0"/>
              <w:jc w:val="left"/>
            </w:pPr>
            <w:r>
              <w:rPr>
                <w:rFonts w:ascii="Times New Roman" w:hAnsi="Times New Roman"/>
                <w:b w:val="0"/>
                <w:i w:val="0"/>
                <w:color w:val="000000"/>
                <w:sz w:val="24"/>
              </w:rPr>
              <w:t>3.6</w:t>
            </w:r>
          </w:p>
        </w:tc>
        <w:tc>
          <w:tcPr>
            <w:tcW w:w="3256" w:type="dxa"/>
            <w:tcMar>
              <w:top w:w="50" w:type="dxa"/>
              <w:left w:w="100" w:type="dxa"/>
            </w:tcMar>
            <w:vAlign w:val="center"/>
          </w:tcPr>
          <w:p w14:paraId="336A113F">
            <w:pPr>
              <w:spacing w:before="0" w:after="0"/>
              <w:ind w:left="135"/>
              <w:jc w:val="left"/>
            </w:pPr>
            <w:r>
              <w:rPr>
                <w:rFonts w:ascii="Times New Roman" w:hAnsi="Times New Roman"/>
                <w:b w:val="0"/>
                <w:i w:val="0"/>
                <w:color w:val="000000"/>
                <w:sz w:val="24"/>
              </w:rPr>
              <w:t>Повторительно-обобщающий урок по разделу «Правовое регулирование общественных отношений в Российской Федерации»</w:t>
            </w:r>
          </w:p>
        </w:tc>
        <w:tc>
          <w:tcPr>
            <w:tcW w:w="952" w:type="dxa"/>
            <w:tcMar>
              <w:top w:w="50" w:type="dxa"/>
              <w:left w:w="100" w:type="dxa"/>
            </w:tcMar>
            <w:vAlign w:val="center"/>
          </w:tcPr>
          <w:p w14:paraId="0DF6CD5F">
            <w:pPr>
              <w:spacing w:before="0" w:after="0" w:line="276" w:lineRule="auto"/>
              <w:ind w:left="135"/>
              <w:jc w:val="center"/>
            </w:pPr>
            <w:r>
              <w:rPr>
                <w:rFonts w:ascii="Times New Roman" w:hAnsi="Times New Roman"/>
                <w:b w:val="0"/>
                <w:i w:val="0"/>
                <w:color w:val="000000"/>
                <w:sz w:val="24"/>
              </w:rPr>
              <w:t xml:space="preserve"> 2 </w:t>
            </w:r>
          </w:p>
        </w:tc>
        <w:tc>
          <w:tcPr>
            <w:tcW w:w="1670" w:type="dxa"/>
            <w:tcMar>
              <w:top w:w="50" w:type="dxa"/>
              <w:left w:w="100" w:type="dxa"/>
            </w:tcMar>
            <w:vAlign w:val="center"/>
          </w:tcPr>
          <w:p w14:paraId="24CA9E7D">
            <w:pPr>
              <w:spacing w:before="0" w:after="0" w:line="276" w:lineRule="auto"/>
              <w:ind w:left="135"/>
              <w:jc w:val="center"/>
            </w:pPr>
            <w:r>
              <w:rPr>
                <w:rFonts w:ascii="Times New Roman" w:hAnsi="Times New Roman"/>
                <w:b w:val="0"/>
                <w:i w:val="0"/>
                <w:color w:val="000000"/>
                <w:sz w:val="24"/>
              </w:rPr>
              <w:t xml:space="preserve"> 1 </w:t>
            </w:r>
          </w:p>
        </w:tc>
        <w:tc>
          <w:tcPr>
            <w:tcW w:w="1759" w:type="dxa"/>
            <w:tcMar>
              <w:top w:w="50" w:type="dxa"/>
              <w:left w:w="100" w:type="dxa"/>
            </w:tcMar>
            <w:vAlign w:val="center"/>
          </w:tcPr>
          <w:p w14:paraId="78660998">
            <w:pPr>
              <w:spacing w:before="0" w:after="0" w:line="276" w:lineRule="auto"/>
              <w:ind w:left="135"/>
              <w:jc w:val="center"/>
            </w:pPr>
            <w:r>
              <w:rPr>
                <w:rFonts w:ascii="Times New Roman" w:hAnsi="Times New Roman"/>
                <w:b w:val="0"/>
                <w:i w:val="0"/>
                <w:color w:val="000000"/>
                <w:sz w:val="24"/>
              </w:rPr>
              <w:t xml:space="preserve"> 0 </w:t>
            </w:r>
          </w:p>
        </w:tc>
        <w:tc>
          <w:tcPr>
            <w:tcW w:w="2575" w:type="dxa"/>
            <w:tcMar>
              <w:top w:w="50" w:type="dxa"/>
              <w:left w:w="100" w:type="dxa"/>
            </w:tcMar>
            <w:vAlign w:val="center"/>
          </w:tcPr>
          <w:p w14:paraId="06C8411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"https://m.edsoo.ru/7f41cf62" \h </w:instrText>
            </w:r>
            <w:r>
              <w:fldChar w:fldCharType="separate"/>
            </w:r>
            <w:r>
              <w:rPr>
                <w:rFonts w:ascii="Times New Roman" w:hAnsi="Times New Roman"/>
                <w:b w:val="0"/>
                <w:i w:val="0"/>
                <w:color w:val="0000FF"/>
                <w:sz w:val="22"/>
                <w:u w:val="single"/>
              </w:rPr>
              <w:t>https://m.edsoo.ru/7f41cf62</w:t>
            </w:r>
            <w:r>
              <w:rPr>
                <w:rFonts w:ascii="Times New Roman" w:hAnsi="Times New Roman"/>
                <w:b w:val="0"/>
                <w:i w:val="0"/>
                <w:color w:val="0000FF"/>
                <w:sz w:val="22"/>
                <w:u w:val="single"/>
              </w:rPr>
              <w:fldChar w:fldCharType="end"/>
            </w:r>
          </w:p>
        </w:tc>
      </w:tr>
      <w:tr w14:paraId="6E60F8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7C0BC22">
            <w:pPr>
              <w:spacing w:before="0" w:after="0"/>
              <w:ind w:left="135"/>
              <w:jc w:val="left"/>
            </w:pPr>
            <w:r>
              <w:rPr>
                <w:rFonts w:ascii="Times New Roman" w:hAnsi="Times New Roman"/>
                <w:b w:val="0"/>
                <w:i w:val="0"/>
                <w:color w:val="000000"/>
                <w:sz w:val="24"/>
              </w:rPr>
              <w:t>Итого по разделу</w:t>
            </w:r>
          </w:p>
        </w:tc>
        <w:tc>
          <w:tcPr>
            <w:tcW w:w="1496" w:type="dxa"/>
            <w:tcMar>
              <w:top w:w="50" w:type="dxa"/>
              <w:left w:w="100" w:type="dxa"/>
            </w:tcMar>
            <w:vAlign w:val="center"/>
          </w:tcPr>
          <w:p w14:paraId="49136C0A">
            <w:pPr>
              <w:spacing w:before="0" w:after="0" w:line="276" w:lineRule="auto"/>
              <w:ind w:left="135"/>
              <w:jc w:val="center"/>
            </w:pPr>
            <w:r>
              <w:rPr>
                <w:rFonts w:ascii="Times New Roman" w:hAnsi="Times New Roman"/>
                <w:b w:val="0"/>
                <w:i w:val="0"/>
                <w:color w:val="000000"/>
                <w:sz w:val="24"/>
              </w:rPr>
              <w:t xml:space="preserve"> 28 </w:t>
            </w:r>
          </w:p>
        </w:tc>
        <w:tc>
          <w:tcPr>
            <w:tcW w:w="0" w:type="auto"/>
            <w:gridSpan w:val="3"/>
            <w:tcMar>
              <w:top w:w="50" w:type="dxa"/>
              <w:left w:w="100" w:type="dxa"/>
            </w:tcMar>
            <w:vAlign w:val="center"/>
          </w:tcPr>
          <w:p w14:paraId="4201858E">
            <w:pPr>
              <w:jc w:val="left"/>
            </w:pPr>
          </w:p>
        </w:tc>
      </w:tr>
      <w:tr w14:paraId="1D2547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C474D1D">
            <w:pPr>
              <w:spacing w:before="0" w:after="0"/>
              <w:ind w:left="135"/>
              <w:jc w:val="left"/>
            </w:pPr>
            <w:r>
              <w:rPr>
                <w:rFonts w:ascii="Times New Roman" w:hAnsi="Times New Roman"/>
                <w:b w:val="0"/>
                <w:i w:val="0"/>
                <w:color w:val="000000"/>
                <w:sz w:val="24"/>
              </w:rPr>
              <w:t>Итоговое повторение, представление результатов проектно-исследовательской деятельности</w:t>
            </w:r>
          </w:p>
        </w:tc>
        <w:tc>
          <w:tcPr>
            <w:tcW w:w="1496" w:type="dxa"/>
            <w:tcMar>
              <w:top w:w="50" w:type="dxa"/>
              <w:left w:w="100" w:type="dxa"/>
            </w:tcMar>
            <w:vAlign w:val="center"/>
          </w:tcPr>
          <w:p w14:paraId="1BC14AE6">
            <w:pPr>
              <w:spacing w:before="0" w:after="0" w:line="276" w:lineRule="auto"/>
              <w:ind w:left="135"/>
              <w:jc w:val="center"/>
            </w:pPr>
            <w:r>
              <w:rPr>
                <w:rFonts w:ascii="Times New Roman" w:hAnsi="Times New Roman"/>
                <w:b w:val="0"/>
                <w:i w:val="0"/>
                <w:color w:val="000000"/>
                <w:sz w:val="24"/>
              </w:rPr>
              <w:t xml:space="preserve"> 6 </w:t>
            </w:r>
          </w:p>
        </w:tc>
        <w:tc>
          <w:tcPr>
            <w:tcW w:w="1670" w:type="dxa"/>
            <w:tcMar>
              <w:top w:w="50" w:type="dxa"/>
              <w:left w:w="100" w:type="dxa"/>
            </w:tcMar>
            <w:vAlign w:val="center"/>
          </w:tcPr>
          <w:p w14:paraId="4E8C83A7">
            <w:pPr>
              <w:spacing w:before="0" w:after="0" w:line="276" w:lineRule="auto"/>
              <w:ind w:left="135"/>
              <w:jc w:val="center"/>
            </w:pPr>
            <w:r>
              <w:rPr>
                <w:rFonts w:ascii="Times New Roman" w:hAnsi="Times New Roman"/>
                <w:b w:val="0"/>
                <w:i w:val="0"/>
                <w:color w:val="000000"/>
                <w:sz w:val="24"/>
              </w:rPr>
              <w:t xml:space="preserve"> 0 </w:t>
            </w:r>
          </w:p>
        </w:tc>
        <w:tc>
          <w:tcPr>
            <w:tcW w:w="1759" w:type="dxa"/>
            <w:tcMar>
              <w:top w:w="50" w:type="dxa"/>
              <w:left w:w="100" w:type="dxa"/>
            </w:tcMar>
            <w:vAlign w:val="center"/>
          </w:tcPr>
          <w:p w14:paraId="5E16C073">
            <w:pPr>
              <w:spacing w:before="0" w:after="0" w:line="276" w:lineRule="auto"/>
              <w:ind w:left="135"/>
              <w:jc w:val="center"/>
            </w:pPr>
            <w:r>
              <w:rPr>
                <w:rFonts w:ascii="Times New Roman" w:hAnsi="Times New Roman"/>
                <w:b w:val="0"/>
                <w:i w:val="0"/>
                <w:color w:val="000000"/>
                <w:sz w:val="24"/>
              </w:rPr>
              <w:t xml:space="preserve"> 0 </w:t>
            </w:r>
          </w:p>
        </w:tc>
        <w:tc>
          <w:tcPr>
            <w:tcW w:w="2575" w:type="dxa"/>
            <w:tcMar>
              <w:top w:w="50" w:type="dxa"/>
              <w:left w:w="100" w:type="dxa"/>
            </w:tcMar>
            <w:vAlign w:val="center"/>
          </w:tcPr>
          <w:p w14:paraId="2F37E96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"https://m.edsoo.ru/7f41cf62" \h </w:instrText>
            </w:r>
            <w:r>
              <w:fldChar w:fldCharType="separate"/>
            </w:r>
            <w:r>
              <w:rPr>
                <w:rFonts w:ascii="Times New Roman" w:hAnsi="Times New Roman"/>
                <w:b w:val="0"/>
                <w:i w:val="0"/>
                <w:color w:val="0000FF"/>
                <w:sz w:val="22"/>
                <w:u w:val="single"/>
              </w:rPr>
              <w:t>https://m.edsoo.ru/7f41cf62</w:t>
            </w:r>
            <w:r>
              <w:rPr>
                <w:rFonts w:ascii="Times New Roman" w:hAnsi="Times New Roman"/>
                <w:b w:val="0"/>
                <w:i w:val="0"/>
                <w:color w:val="0000FF"/>
                <w:sz w:val="22"/>
                <w:u w:val="single"/>
              </w:rPr>
              <w:fldChar w:fldCharType="end"/>
            </w:r>
          </w:p>
        </w:tc>
      </w:tr>
      <w:tr w14:paraId="1B738A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0E6B993">
            <w:pPr>
              <w:spacing w:before="0" w:after="0"/>
              <w:ind w:left="135"/>
              <w:jc w:val="left"/>
            </w:pPr>
            <w:r>
              <w:rPr>
                <w:rFonts w:ascii="Times New Roman" w:hAnsi="Times New Roman"/>
                <w:b w:val="0"/>
                <w:i w:val="0"/>
                <w:color w:val="000000"/>
                <w:sz w:val="24"/>
              </w:rPr>
              <w:t>ОБЩЕЕ КОЛИЧЕСТВО ЧАСОВ ПО ПРОГРАММЕ</w:t>
            </w:r>
          </w:p>
        </w:tc>
        <w:tc>
          <w:tcPr>
            <w:tcW w:w="1496" w:type="dxa"/>
            <w:tcMar>
              <w:top w:w="50" w:type="dxa"/>
              <w:left w:w="100" w:type="dxa"/>
            </w:tcMar>
            <w:vAlign w:val="center"/>
          </w:tcPr>
          <w:p w14:paraId="68625CB9">
            <w:pPr>
              <w:spacing w:before="0" w:after="0" w:line="276" w:lineRule="auto"/>
              <w:ind w:left="135"/>
              <w:jc w:val="center"/>
            </w:pPr>
            <w:r>
              <w:rPr>
                <w:rFonts w:ascii="Times New Roman" w:hAnsi="Times New Roman"/>
                <w:b w:val="0"/>
                <w:i w:val="0"/>
                <w:color w:val="000000"/>
                <w:sz w:val="24"/>
              </w:rPr>
              <w:t xml:space="preserve"> 68 </w:t>
            </w:r>
          </w:p>
        </w:tc>
        <w:tc>
          <w:tcPr>
            <w:tcW w:w="1670" w:type="dxa"/>
            <w:tcMar>
              <w:top w:w="50" w:type="dxa"/>
              <w:left w:w="100" w:type="dxa"/>
            </w:tcMar>
            <w:vAlign w:val="center"/>
          </w:tcPr>
          <w:p w14:paraId="3D5B6D90">
            <w:pPr>
              <w:spacing w:before="0" w:after="0" w:line="276" w:lineRule="auto"/>
              <w:ind w:left="135"/>
              <w:jc w:val="center"/>
            </w:pPr>
            <w:r>
              <w:rPr>
                <w:rFonts w:ascii="Times New Roman" w:hAnsi="Times New Roman"/>
                <w:b w:val="0"/>
                <w:i w:val="0"/>
                <w:color w:val="000000"/>
                <w:sz w:val="24"/>
              </w:rPr>
              <w:t xml:space="preserve"> 3 </w:t>
            </w:r>
          </w:p>
        </w:tc>
        <w:tc>
          <w:tcPr>
            <w:tcW w:w="1759" w:type="dxa"/>
            <w:tcMar>
              <w:top w:w="50" w:type="dxa"/>
              <w:left w:w="100" w:type="dxa"/>
            </w:tcMar>
            <w:vAlign w:val="center"/>
          </w:tcPr>
          <w:p w14:paraId="1952DB5E">
            <w:pPr>
              <w:spacing w:before="0" w:after="0" w:line="276" w:lineRule="auto"/>
              <w:ind w:left="135"/>
              <w:jc w:val="center"/>
            </w:pPr>
            <w:r>
              <w:rPr>
                <w:rFonts w:ascii="Times New Roman" w:hAnsi="Times New Roman"/>
                <w:b w:val="0"/>
                <w:i w:val="0"/>
                <w:color w:val="000000"/>
                <w:sz w:val="24"/>
              </w:rPr>
              <w:t xml:space="preserve"> 0 </w:t>
            </w:r>
          </w:p>
        </w:tc>
        <w:tc>
          <w:tcPr>
            <w:tcW w:w="2575" w:type="dxa"/>
            <w:tcMar>
              <w:top w:w="50" w:type="dxa"/>
              <w:left w:w="100" w:type="dxa"/>
            </w:tcMar>
            <w:vAlign w:val="center"/>
          </w:tcPr>
          <w:p w14:paraId="7216AE94">
            <w:pPr>
              <w:jc w:val="left"/>
            </w:pPr>
          </w:p>
        </w:tc>
      </w:tr>
    </w:tbl>
    <w:p w14:paraId="00929F58">
      <w:pPr>
        <w:sectPr>
          <w:pgSz w:w="16383" w:h="11906" w:orient="landscape"/>
          <w:cols w:space="720" w:num="1"/>
        </w:sectPr>
      </w:pPr>
    </w:p>
    <w:p w14:paraId="146AAE27">
      <w:pPr>
        <w:sectPr>
          <w:pgSz w:w="16383" w:h="11906" w:orient="landscape"/>
          <w:cols w:space="720" w:num="1"/>
        </w:sectPr>
      </w:pPr>
      <w:bookmarkStart w:id="13" w:name="block-33096476"/>
    </w:p>
    <w:bookmarkEnd w:id="12"/>
    <w:bookmarkEnd w:id="13"/>
    <w:p w14:paraId="1991909D">
      <w:pPr>
        <w:spacing w:before="0" w:after="0"/>
        <w:ind w:left="120"/>
        <w:jc w:val="left"/>
      </w:pPr>
      <w:bookmarkStart w:id="14" w:name="block-33096477"/>
      <w:r>
        <w:rPr>
          <w:rFonts w:ascii="Times New Roman" w:hAnsi="Times New Roman"/>
          <w:b/>
          <w:i w:val="0"/>
          <w:color w:val="000000"/>
          <w:sz w:val="28"/>
        </w:rPr>
        <w:t xml:space="preserve"> ПОУРОЧНОЕ ПЛАНИРОВАНИЕ </w:t>
      </w:r>
    </w:p>
    <w:p w14:paraId="3328A728">
      <w:pPr>
        <w:spacing w:before="0" w:after="0"/>
        <w:ind w:left="120"/>
        <w:jc w:val="left"/>
      </w:pPr>
      <w:r>
        <w:rPr>
          <w:rFonts w:ascii="Times New Roman" w:hAnsi="Times New Roman"/>
          <w:b/>
          <w:i w:val="0"/>
          <w:color w:val="000000"/>
          <w:sz w:val="28"/>
        </w:rPr>
        <w:t xml:space="preserve"> 10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08"/>
        <w:gridCol w:w="4358"/>
        <w:gridCol w:w="1146"/>
        <w:gridCol w:w="1330"/>
        <w:gridCol w:w="1417"/>
        <w:gridCol w:w="1003"/>
        <w:gridCol w:w="2834"/>
      </w:tblGrid>
      <w:tr w14:paraId="2E178A23">
        <w:tblPrEx>
          <w:tblCellMar>
            <w:top w:w="0" w:type="dxa"/>
            <w:left w:w="108" w:type="dxa"/>
            <w:bottom w:w="0" w:type="dxa"/>
            <w:right w:w="108" w:type="dxa"/>
          </w:tblCellMar>
        </w:tblPrEx>
        <w:trPr>
          <w:trHeight w:val="144" w:hRule="atLeast"/>
          <w:tblCellSpacing w:w="0" w:type="dxa"/>
        </w:trPr>
        <w:tc>
          <w:tcPr>
            <w:tcW w:w="356" w:type="dxa"/>
            <w:vMerge w:val="restart"/>
            <w:tcMar>
              <w:top w:w="50" w:type="dxa"/>
              <w:left w:w="100" w:type="dxa"/>
            </w:tcMar>
            <w:vAlign w:val="center"/>
          </w:tcPr>
          <w:p w14:paraId="444DAF02">
            <w:pPr>
              <w:spacing w:before="0" w:after="0"/>
              <w:ind w:left="135"/>
              <w:jc w:val="left"/>
            </w:pPr>
            <w:r>
              <w:rPr>
                <w:rFonts w:ascii="Times New Roman" w:hAnsi="Times New Roman"/>
                <w:b/>
                <w:i w:val="0"/>
                <w:color w:val="000000"/>
                <w:sz w:val="24"/>
              </w:rPr>
              <w:t xml:space="preserve">№ п/п </w:t>
            </w:r>
          </w:p>
          <w:p w14:paraId="6FF7E144">
            <w:pPr>
              <w:spacing w:before="0" w:after="0"/>
              <w:ind w:left="135"/>
              <w:jc w:val="left"/>
            </w:pPr>
          </w:p>
        </w:tc>
        <w:tc>
          <w:tcPr>
            <w:tcW w:w="3520" w:type="dxa"/>
            <w:vMerge w:val="restart"/>
            <w:tcMar>
              <w:top w:w="50" w:type="dxa"/>
              <w:left w:w="100" w:type="dxa"/>
            </w:tcMar>
            <w:vAlign w:val="center"/>
          </w:tcPr>
          <w:p w14:paraId="2AF1594D">
            <w:pPr>
              <w:spacing w:before="0" w:after="0"/>
              <w:ind w:left="135"/>
              <w:jc w:val="left"/>
            </w:pPr>
            <w:r>
              <w:rPr>
                <w:rFonts w:ascii="Times New Roman" w:hAnsi="Times New Roman"/>
                <w:b/>
                <w:i w:val="0"/>
                <w:color w:val="000000"/>
                <w:sz w:val="24"/>
              </w:rPr>
              <w:t xml:space="preserve">Тема урока </w:t>
            </w:r>
          </w:p>
          <w:p w14:paraId="43642EBD">
            <w:pPr>
              <w:spacing w:before="0" w:after="0"/>
              <w:ind w:left="135"/>
              <w:jc w:val="left"/>
            </w:pPr>
          </w:p>
        </w:tc>
        <w:tc>
          <w:tcPr>
            <w:tcW w:w="0" w:type="auto"/>
            <w:gridSpan w:val="3"/>
            <w:tcMar>
              <w:top w:w="50" w:type="dxa"/>
              <w:left w:w="100" w:type="dxa"/>
            </w:tcMar>
            <w:vAlign w:val="center"/>
          </w:tcPr>
          <w:p w14:paraId="6BAAB2E2">
            <w:pPr>
              <w:spacing w:before="0" w:after="0"/>
              <w:ind w:left="0"/>
              <w:jc w:val="left"/>
            </w:pPr>
            <w:r>
              <w:rPr>
                <w:rFonts w:ascii="Times New Roman" w:hAnsi="Times New Roman"/>
                <w:b/>
                <w:i w:val="0"/>
                <w:color w:val="000000"/>
                <w:sz w:val="24"/>
              </w:rPr>
              <w:t>Количество часов</w:t>
            </w:r>
          </w:p>
        </w:tc>
        <w:tc>
          <w:tcPr>
            <w:tcW w:w="1120" w:type="dxa"/>
            <w:vMerge w:val="restart"/>
            <w:tcMar>
              <w:top w:w="50" w:type="dxa"/>
              <w:left w:w="100" w:type="dxa"/>
            </w:tcMar>
            <w:vAlign w:val="center"/>
          </w:tcPr>
          <w:p w14:paraId="74B75420">
            <w:pPr>
              <w:spacing w:before="0" w:after="0"/>
              <w:ind w:left="135"/>
              <w:jc w:val="left"/>
            </w:pPr>
            <w:r>
              <w:rPr>
                <w:rFonts w:ascii="Times New Roman" w:hAnsi="Times New Roman"/>
                <w:b/>
                <w:i w:val="0"/>
                <w:color w:val="000000"/>
                <w:sz w:val="24"/>
              </w:rPr>
              <w:t xml:space="preserve">Дата изучения </w:t>
            </w:r>
          </w:p>
          <w:p w14:paraId="7F9BE868">
            <w:pPr>
              <w:spacing w:before="0" w:after="0"/>
              <w:ind w:left="135"/>
              <w:jc w:val="left"/>
            </w:pPr>
          </w:p>
        </w:tc>
        <w:tc>
          <w:tcPr>
            <w:tcW w:w="1933" w:type="dxa"/>
            <w:vMerge w:val="restart"/>
            <w:tcMar>
              <w:top w:w="50" w:type="dxa"/>
              <w:left w:w="100" w:type="dxa"/>
            </w:tcMar>
            <w:vAlign w:val="center"/>
          </w:tcPr>
          <w:p w14:paraId="4D3F37EE">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760C99F2">
            <w:pPr>
              <w:spacing w:before="0" w:after="0"/>
              <w:ind w:left="135"/>
              <w:jc w:val="left"/>
            </w:pPr>
          </w:p>
        </w:tc>
      </w:tr>
      <w:tr w14:paraId="690D8F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1487C528">
            <w:pPr>
              <w:jc w:val="left"/>
            </w:pPr>
          </w:p>
        </w:tc>
        <w:tc>
          <w:tcPr>
            <w:tcW w:w="0" w:type="auto"/>
            <w:vMerge w:val="continue"/>
            <w:tcBorders>
              <w:top w:val="nil"/>
            </w:tcBorders>
            <w:tcMar>
              <w:top w:w="50" w:type="dxa"/>
              <w:left w:w="100" w:type="dxa"/>
            </w:tcMar>
          </w:tcPr>
          <w:p w14:paraId="03E85297">
            <w:pPr>
              <w:jc w:val="left"/>
            </w:pPr>
          </w:p>
        </w:tc>
        <w:tc>
          <w:tcPr>
            <w:tcW w:w="793" w:type="dxa"/>
            <w:tcMar>
              <w:top w:w="50" w:type="dxa"/>
              <w:left w:w="100" w:type="dxa"/>
            </w:tcMar>
            <w:vAlign w:val="center"/>
          </w:tcPr>
          <w:p w14:paraId="33AD53CF">
            <w:pPr>
              <w:spacing w:before="0" w:after="0"/>
              <w:ind w:left="135"/>
              <w:jc w:val="left"/>
            </w:pPr>
            <w:r>
              <w:rPr>
                <w:rFonts w:ascii="Times New Roman" w:hAnsi="Times New Roman"/>
                <w:b/>
                <w:i w:val="0"/>
                <w:color w:val="000000"/>
                <w:sz w:val="24"/>
              </w:rPr>
              <w:t xml:space="preserve">Всего </w:t>
            </w:r>
          </w:p>
          <w:p w14:paraId="6E8CD501">
            <w:pPr>
              <w:spacing w:before="0" w:after="0"/>
              <w:ind w:left="135"/>
              <w:jc w:val="left"/>
            </w:pPr>
          </w:p>
        </w:tc>
        <w:tc>
          <w:tcPr>
            <w:tcW w:w="1485" w:type="dxa"/>
            <w:tcMar>
              <w:top w:w="50" w:type="dxa"/>
              <w:left w:w="100" w:type="dxa"/>
            </w:tcMar>
            <w:vAlign w:val="center"/>
          </w:tcPr>
          <w:p w14:paraId="593500B3">
            <w:pPr>
              <w:spacing w:before="0" w:after="0"/>
              <w:ind w:left="135"/>
              <w:jc w:val="left"/>
            </w:pPr>
            <w:r>
              <w:rPr>
                <w:rFonts w:ascii="Times New Roman" w:hAnsi="Times New Roman"/>
                <w:b/>
                <w:i w:val="0"/>
                <w:color w:val="000000"/>
                <w:sz w:val="24"/>
              </w:rPr>
              <w:t xml:space="preserve">Контрольные работы </w:t>
            </w:r>
          </w:p>
          <w:p w14:paraId="5CA067A2">
            <w:pPr>
              <w:spacing w:before="0" w:after="0"/>
              <w:ind w:left="135"/>
              <w:jc w:val="left"/>
            </w:pPr>
          </w:p>
        </w:tc>
        <w:tc>
          <w:tcPr>
            <w:tcW w:w="1587" w:type="dxa"/>
            <w:tcMar>
              <w:top w:w="50" w:type="dxa"/>
              <w:left w:w="100" w:type="dxa"/>
            </w:tcMar>
            <w:vAlign w:val="center"/>
          </w:tcPr>
          <w:p w14:paraId="67058670">
            <w:pPr>
              <w:spacing w:before="0" w:after="0"/>
              <w:ind w:left="135"/>
              <w:jc w:val="left"/>
            </w:pPr>
            <w:r>
              <w:rPr>
                <w:rFonts w:ascii="Times New Roman" w:hAnsi="Times New Roman"/>
                <w:b/>
                <w:i w:val="0"/>
                <w:color w:val="000000"/>
                <w:sz w:val="24"/>
              </w:rPr>
              <w:t xml:space="preserve">Практические работы </w:t>
            </w:r>
          </w:p>
          <w:p w14:paraId="00FA8C4B">
            <w:pPr>
              <w:spacing w:before="0" w:after="0"/>
              <w:ind w:left="135"/>
              <w:jc w:val="left"/>
            </w:pPr>
          </w:p>
        </w:tc>
        <w:tc>
          <w:tcPr>
            <w:tcW w:w="0" w:type="auto"/>
            <w:vMerge w:val="continue"/>
            <w:tcBorders>
              <w:top w:val="nil"/>
            </w:tcBorders>
            <w:tcMar>
              <w:top w:w="50" w:type="dxa"/>
              <w:left w:w="100" w:type="dxa"/>
            </w:tcMar>
          </w:tcPr>
          <w:p w14:paraId="70EA469F">
            <w:pPr>
              <w:jc w:val="left"/>
            </w:pPr>
          </w:p>
        </w:tc>
        <w:tc>
          <w:tcPr>
            <w:tcW w:w="0" w:type="auto"/>
            <w:vMerge w:val="continue"/>
            <w:tcBorders>
              <w:top w:val="nil"/>
            </w:tcBorders>
            <w:tcMar>
              <w:top w:w="50" w:type="dxa"/>
              <w:left w:w="100" w:type="dxa"/>
            </w:tcMar>
          </w:tcPr>
          <w:p w14:paraId="1BE39AC5">
            <w:pPr>
              <w:jc w:val="left"/>
            </w:pPr>
          </w:p>
        </w:tc>
      </w:tr>
      <w:tr w14:paraId="48057A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40CBCD50">
            <w:pPr>
              <w:spacing w:before="0" w:after="0"/>
              <w:ind w:left="0"/>
              <w:jc w:val="left"/>
            </w:pPr>
            <w:r>
              <w:rPr>
                <w:rFonts w:ascii="Times New Roman" w:hAnsi="Times New Roman"/>
                <w:b w:val="0"/>
                <w:i w:val="0"/>
                <w:color w:val="000000"/>
                <w:sz w:val="24"/>
              </w:rPr>
              <w:t>1</w:t>
            </w:r>
          </w:p>
        </w:tc>
        <w:tc>
          <w:tcPr>
            <w:tcW w:w="3520" w:type="dxa"/>
            <w:tcMar>
              <w:top w:w="50" w:type="dxa"/>
              <w:left w:w="100" w:type="dxa"/>
            </w:tcMar>
            <w:vAlign w:val="center"/>
          </w:tcPr>
          <w:p w14:paraId="5AB5498B">
            <w:pPr>
              <w:spacing w:before="0" w:after="0"/>
              <w:ind w:left="135"/>
              <w:jc w:val="left"/>
            </w:pPr>
            <w:r>
              <w:rPr>
                <w:rFonts w:ascii="Times New Roman" w:hAnsi="Times New Roman"/>
                <w:b w:val="0"/>
                <w:i w:val="0"/>
                <w:color w:val="000000"/>
                <w:sz w:val="24"/>
              </w:rPr>
              <w:t>Общество как система</w:t>
            </w:r>
          </w:p>
        </w:tc>
        <w:tc>
          <w:tcPr>
            <w:tcW w:w="793" w:type="dxa"/>
            <w:tcMar>
              <w:top w:w="50" w:type="dxa"/>
              <w:left w:w="100" w:type="dxa"/>
            </w:tcMar>
            <w:vAlign w:val="center"/>
          </w:tcPr>
          <w:p w14:paraId="55FA17B3">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14:paraId="357A5849">
            <w:pPr>
              <w:spacing w:before="0" w:after="0" w:line="276" w:lineRule="auto"/>
              <w:ind w:left="135"/>
              <w:jc w:val="center"/>
            </w:pPr>
            <w:r>
              <w:rPr>
                <w:rFonts w:ascii="Times New Roman" w:hAnsi="Times New Roman"/>
                <w:b w:val="0"/>
                <w:i w:val="0"/>
                <w:color w:val="000000"/>
                <w:sz w:val="24"/>
              </w:rPr>
              <w:t xml:space="preserve"> 0 </w:t>
            </w:r>
          </w:p>
        </w:tc>
        <w:tc>
          <w:tcPr>
            <w:tcW w:w="1587" w:type="dxa"/>
            <w:tcMar>
              <w:top w:w="50" w:type="dxa"/>
              <w:left w:w="100" w:type="dxa"/>
            </w:tcMar>
            <w:vAlign w:val="center"/>
          </w:tcPr>
          <w:p w14:paraId="61DE8181">
            <w:pPr>
              <w:spacing w:before="0" w:after="0" w:line="276" w:lineRule="auto"/>
              <w:ind w:left="135"/>
              <w:jc w:val="center"/>
            </w:pPr>
            <w:r>
              <w:rPr>
                <w:rFonts w:ascii="Times New Roman" w:hAnsi="Times New Roman"/>
                <w:b w:val="0"/>
                <w:i w:val="0"/>
                <w:color w:val="000000"/>
                <w:sz w:val="24"/>
              </w:rPr>
              <w:t xml:space="preserve"> 0 </w:t>
            </w:r>
          </w:p>
        </w:tc>
        <w:tc>
          <w:tcPr>
            <w:tcW w:w="1120" w:type="dxa"/>
            <w:tcMar>
              <w:top w:w="50" w:type="dxa"/>
              <w:left w:w="100" w:type="dxa"/>
            </w:tcMar>
            <w:vAlign w:val="center"/>
          </w:tcPr>
          <w:p w14:paraId="49AFE4F8">
            <w:pPr>
              <w:spacing w:before="0" w:after="0"/>
              <w:ind w:left="135"/>
              <w:jc w:val="left"/>
            </w:pPr>
          </w:p>
        </w:tc>
        <w:tc>
          <w:tcPr>
            <w:tcW w:w="1933" w:type="dxa"/>
            <w:tcMar>
              <w:top w:w="50" w:type="dxa"/>
              <w:left w:w="100" w:type="dxa"/>
            </w:tcMar>
            <w:vAlign w:val="center"/>
          </w:tcPr>
          <w:p w14:paraId="3149AF0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"https://m.edsoo.ru/f5eccb04" \h </w:instrText>
            </w:r>
            <w:r>
              <w:fldChar w:fldCharType="separate"/>
            </w:r>
            <w:r>
              <w:rPr>
                <w:rFonts w:ascii="Times New Roman" w:hAnsi="Times New Roman"/>
                <w:b w:val="0"/>
                <w:i w:val="0"/>
                <w:color w:val="0000FF"/>
                <w:sz w:val="22"/>
                <w:u w:val="single"/>
              </w:rPr>
              <w:t>https://m.edsoo.ru/f5eccb04</w:t>
            </w:r>
            <w:r>
              <w:rPr>
                <w:rFonts w:ascii="Times New Roman" w:hAnsi="Times New Roman"/>
                <w:b w:val="0"/>
                <w:i w:val="0"/>
                <w:color w:val="0000FF"/>
                <w:sz w:val="22"/>
                <w:u w:val="single"/>
              </w:rPr>
              <w:fldChar w:fldCharType="end"/>
            </w:r>
          </w:p>
        </w:tc>
      </w:tr>
      <w:tr w14:paraId="0935A8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7463D0A7">
            <w:pPr>
              <w:spacing w:before="0" w:after="0"/>
              <w:ind w:left="0"/>
              <w:jc w:val="left"/>
            </w:pPr>
            <w:r>
              <w:rPr>
                <w:rFonts w:ascii="Times New Roman" w:hAnsi="Times New Roman"/>
                <w:b w:val="0"/>
                <w:i w:val="0"/>
                <w:color w:val="000000"/>
                <w:sz w:val="24"/>
              </w:rPr>
              <w:t>2</w:t>
            </w:r>
          </w:p>
        </w:tc>
        <w:tc>
          <w:tcPr>
            <w:tcW w:w="3520" w:type="dxa"/>
            <w:tcMar>
              <w:top w:w="50" w:type="dxa"/>
              <w:left w:w="100" w:type="dxa"/>
            </w:tcMar>
            <w:vAlign w:val="center"/>
          </w:tcPr>
          <w:p w14:paraId="3E2F53B8">
            <w:pPr>
              <w:spacing w:before="0" w:after="0"/>
              <w:ind w:left="135"/>
              <w:jc w:val="left"/>
            </w:pPr>
            <w:r>
              <w:rPr>
                <w:rFonts w:ascii="Times New Roman" w:hAnsi="Times New Roman"/>
                <w:b w:val="0"/>
                <w:i w:val="0"/>
                <w:color w:val="000000"/>
                <w:sz w:val="24"/>
              </w:rPr>
              <w:t>Общество и общественные отношения</w:t>
            </w:r>
          </w:p>
        </w:tc>
        <w:tc>
          <w:tcPr>
            <w:tcW w:w="793" w:type="dxa"/>
            <w:tcMar>
              <w:top w:w="50" w:type="dxa"/>
              <w:left w:w="100" w:type="dxa"/>
            </w:tcMar>
            <w:vAlign w:val="center"/>
          </w:tcPr>
          <w:p w14:paraId="5A2224CC">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14:paraId="191D858F">
            <w:pPr>
              <w:spacing w:before="0" w:after="0" w:line="276" w:lineRule="auto"/>
              <w:ind w:left="135"/>
              <w:jc w:val="center"/>
            </w:pPr>
            <w:r>
              <w:rPr>
                <w:rFonts w:ascii="Times New Roman" w:hAnsi="Times New Roman"/>
                <w:b w:val="0"/>
                <w:i w:val="0"/>
                <w:color w:val="000000"/>
                <w:sz w:val="24"/>
              </w:rPr>
              <w:t xml:space="preserve"> 0 </w:t>
            </w:r>
          </w:p>
        </w:tc>
        <w:tc>
          <w:tcPr>
            <w:tcW w:w="1587" w:type="dxa"/>
            <w:tcMar>
              <w:top w:w="50" w:type="dxa"/>
              <w:left w:w="100" w:type="dxa"/>
            </w:tcMar>
            <w:vAlign w:val="center"/>
          </w:tcPr>
          <w:p w14:paraId="1ED0C6A7">
            <w:pPr>
              <w:spacing w:before="0" w:after="0" w:line="276" w:lineRule="auto"/>
              <w:ind w:left="135"/>
              <w:jc w:val="center"/>
            </w:pPr>
            <w:r>
              <w:rPr>
                <w:rFonts w:ascii="Times New Roman" w:hAnsi="Times New Roman"/>
                <w:b w:val="0"/>
                <w:i w:val="0"/>
                <w:color w:val="000000"/>
                <w:sz w:val="24"/>
              </w:rPr>
              <w:t xml:space="preserve"> 0 </w:t>
            </w:r>
          </w:p>
        </w:tc>
        <w:tc>
          <w:tcPr>
            <w:tcW w:w="1120" w:type="dxa"/>
            <w:tcMar>
              <w:top w:w="50" w:type="dxa"/>
              <w:left w:w="100" w:type="dxa"/>
            </w:tcMar>
            <w:vAlign w:val="center"/>
          </w:tcPr>
          <w:p w14:paraId="1E4C6C9C">
            <w:pPr>
              <w:spacing w:before="0" w:after="0"/>
              <w:ind w:left="135"/>
              <w:jc w:val="left"/>
            </w:pPr>
          </w:p>
        </w:tc>
        <w:tc>
          <w:tcPr>
            <w:tcW w:w="1933" w:type="dxa"/>
            <w:tcMar>
              <w:top w:w="50" w:type="dxa"/>
              <w:left w:w="100" w:type="dxa"/>
            </w:tcMar>
            <w:vAlign w:val="center"/>
          </w:tcPr>
          <w:p w14:paraId="7E5D311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"https://m.edsoo.ru/f5eccc8a" \h </w:instrText>
            </w:r>
            <w:r>
              <w:fldChar w:fldCharType="separate"/>
            </w:r>
            <w:r>
              <w:rPr>
                <w:rFonts w:ascii="Times New Roman" w:hAnsi="Times New Roman"/>
                <w:b w:val="0"/>
                <w:i w:val="0"/>
                <w:color w:val="0000FF"/>
                <w:sz w:val="22"/>
                <w:u w:val="single"/>
              </w:rPr>
              <w:t>https://m.edsoo.ru/f5eccc8a</w:t>
            </w:r>
            <w:r>
              <w:rPr>
                <w:rFonts w:ascii="Times New Roman" w:hAnsi="Times New Roman"/>
                <w:b w:val="0"/>
                <w:i w:val="0"/>
                <w:color w:val="0000FF"/>
                <w:sz w:val="22"/>
                <w:u w:val="single"/>
              </w:rPr>
              <w:fldChar w:fldCharType="end"/>
            </w:r>
          </w:p>
        </w:tc>
      </w:tr>
      <w:tr w14:paraId="114AE9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47AB33AB">
            <w:pPr>
              <w:spacing w:before="0" w:after="0"/>
              <w:ind w:left="0"/>
              <w:jc w:val="left"/>
            </w:pPr>
            <w:r>
              <w:rPr>
                <w:rFonts w:ascii="Times New Roman" w:hAnsi="Times New Roman"/>
                <w:b w:val="0"/>
                <w:i w:val="0"/>
                <w:color w:val="000000"/>
                <w:sz w:val="24"/>
              </w:rPr>
              <w:t>3</w:t>
            </w:r>
          </w:p>
        </w:tc>
        <w:tc>
          <w:tcPr>
            <w:tcW w:w="3520" w:type="dxa"/>
            <w:tcMar>
              <w:top w:w="50" w:type="dxa"/>
              <w:left w:w="100" w:type="dxa"/>
            </w:tcMar>
            <w:vAlign w:val="center"/>
          </w:tcPr>
          <w:p w14:paraId="1A076DB5">
            <w:pPr>
              <w:spacing w:before="0" w:after="0"/>
              <w:ind w:left="135"/>
              <w:jc w:val="left"/>
            </w:pPr>
            <w:r>
              <w:rPr>
                <w:rFonts w:ascii="Times New Roman" w:hAnsi="Times New Roman"/>
                <w:b w:val="0"/>
                <w:i w:val="0"/>
                <w:color w:val="000000"/>
                <w:sz w:val="24"/>
              </w:rPr>
              <w:t>Социальные институты в обществе</w:t>
            </w:r>
          </w:p>
        </w:tc>
        <w:tc>
          <w:tcPr>
            <w:tcW w:w="793" w:type="dxa"/>
            <w:tcMar>
              <w:top w:w="50" w:type="dxa"/>
              <w:left w:w="100" w:type="dxa"/>
            </w:tcMar>
            <w:vAlign w:val="center"/>
          </w:tcPr>
          <w:p w14:paraId="1A4FD592">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14:paraId="1AE50AE7">
            <w:pPr>
              <w:spacing w:before="0" w:after="0" w:line="276" w:lineRule="auto"/>
              <w:ind w:left="135"/>
              <w:jc w:val="center"/>
            </w:pPr>
            <w:r>
              <w:rPr>
                <w:rFonts w:ascii="Times New Roman" w:hAnsi="Times New Roman"/>
                <w:b w:val="0"/>
                <w:i w:val="0"/>
                <w:color w:val="000000"/>
                <w:sz w:val="24"/>
              </w:rPr>
              <w:t xml:space="preserve"> 0 </w:t>
            </w:r>
          </w:p>
        </w:tc>
        <w:tc>
          <w:tcPr>
            <w:tcW w:w="1587" w:type="dxa"/>
            <w:tcMar>
              <w:top w:w="50" w:type="dxa"/>
              <w:left w:w="100" w:type="dxa"/>
            </w:tcMar>
            <w:vAlign w:val="center"/>
          </w:tcPr>
          <w:p w14:paraId="0DB3AA41">
            <w:pPr>
              <w:spacing w:before="0" w:after="0" w:line="276" w:lineRule="auto"/>
              <w:ind w:left="135"/>
              <w:jc w:val="center"/>
            </w:pPr>
            <w:r>
              <w:rPr>
                <w:rFonts w:ascii="Times New Roman" w:hAnsi="Times New Roman"/>
                <w:b w:val="0"/>
                <w:i w:val="0"/>
                <w:color w:val="000000"/>
                <w:sz w:val="24"/>
              </w:rPr>
              <w:t xml:space="preserve"> 0 </w:t>
            </w:r>
          </w:p>
        </w:tc>
        <w:tc>
          <w:tcPr>
            <w:tcW w:w="1120" w:type="dxa"/>
            <w:tcMar>
              <w:top w:w="50" w:type="dxa"/>
              <w:left w:w="100" w:type="dxa"/>
            </w:tcMar>
            <w:vAlign w:val="center"/>
          </w:tcPr>
          <w:p w14:paraId="658BA625">
            <w:pPr>
              <w:spacing w:before="0" w:after="0"/>
              <w:ind w:left="135"/>
              <w:jc w:val="left"/>
            </w:pPr>
          </w:p>
        </w:tc>
        <w:tc>
          <w:tcPr>
            <w:tcW w:w="1933" w:type="dxa"/>
            <w:tcMar>
              <w:top w:w="50" w:type="dxa"/>
              <w:left w:w="100" w:type="dxa"/>
            </w:tcMar>
            <w:vAlign w:val="center"/>
          </w:tcPr>
          <w:p w14:paraId="2FF5EE68">
            <w:pPr>
              <w:spacing w:before="0" w:after="0"/>
              <w:ind w:left="135"/>
              <w:jc w:val="left"/>
            </w:pPr>
          </w:p>
        </w:tc>
      </w:tr>
      <w:tr w14:paraId="0CE975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4E7FA4BA">
            <w:pPr>
              <w:spacing w:before="0" w:after="0"/>
              <w:ind w:left="0"/>
              <w:jc w:val="left"/>
            </w:pPr>
            <w:r>
              <w:rPr>
                <w:rFonts w:ascii="Times New Roman" w:hAnsi="Times New Roman"/>
                <w:b w:val="0"/>
                <w:i w:val="0"/>
                <w:color w:val="000000"/>
                <w:sz w:val="24"/>
              </w:rPr>
              <w:t>4</w:t>
            </w:r>
          </w:p>
        </w:tc>
        <w:tc>
          <w:tcPr>
            <w:tcW w:w="3520" w:type="dxa"/>
            <w:tcMar>
              <w:top w:w="50" w:type="dxa"/>
              <w:left w:w="100" w:type="dxa"/>
            </w:tcMar>
            <w:vAlign w:val="center"/>
          </w:tcPr>
          <w:p w14:paraId="7CE68F02">
            <w:pPr>
              <w:spacing w:before="0" w:after="0"/>
              <w:ind w:left="135"/>
              <w:jc w:val="left"/>
            </w:pPr>
            <w:r>
              <w:rPr>
                <w:rFonts w:ascii="Times New Roman" w:hAnsi="Times New Roman"/>
                <w:b w:val="0"/>
                <w:i w:val="0"/>
                <w:color w:val="000000"/>
                <w:sz w:val="24"/>
              </w:rPr>
              <w:t>Информационное общество и его особенности</w:t>
            </w:r>
          </w:p>
        </w:tc>
        <w:tc>
          <w:tcPr>
            <w:tcW w:w="793" w:type="dxa"/>
            <w:tcMar>
              <w:top w:w="50" w:type="dxa"/>
              <w:left w:w="100" w:type="dxa"/>
            </w:tcMar>
            <w:vAlign w:val="center"/>
          </w:tcPr>
          <w:p w14:paraId="3F0A21C1">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14:paraId="0A24CC9E">
            <w:pPr>
              <w:spacing w:before="0" w:after="0" w:line="276" w:lineRule="auto"/>
              <w:ind w:left="135"/>
              <w:jc w:val="center"/>
            </w:pPr>
            <w:r>
              <w:rPr>
                <w:rFonts w:ascii="Times New Roman" w:hAnsi="Times New Roman"/>
                <w:b w:val="0"/>
                <w:i w:val="0"/>
                <w:color w:val="000000"/>
                <w:sz w:val="24"/>
              </w:rPr>
              <w:t xml:space="preserve"> 0 </w:t>
            </w:r>
          </w:p>
        </w:tc>
        <w:tc>
          <w:tcPr>
            <w:tcW w:w="1587" w:type="dxa"/>
            <w:tcMar>
              <w:top w:w="50" w:type="dxa"/>
              <w:left w:w="100" w:type="dxa"/>
            </w:tcMar>
            <w:vAlign w:val="center"/>
          </w:tcPr>
          <w:p w14:paraId="300546EF">
            <w:pPr>
              <w:spacing w:before="0" w:after="0" w:line="276" w:lineRule="auto"/>
              <w:ind w:left="135"/>
              <w:jc w:val="center"/>
            </w:pPr>
            <w:r>
              <w:rPr>
                <w:rFonts w:ascii="Times New Roman" w:hAnsi="Times New Roman"/>
                <w:b w:val="0"/>
                <w:i w:val="0"/>
                <w:color w:val="000000"/>
                <w:sz w:val="24"/>
              </w:rPr>
              <w:t xml:space="preserve"> 0 </w:t>
            </w:r>
          </w:p>
        </w:tc>
        <w:tc>
          <w:tcPr>
            <w:tcW w:w="1120" w:type="dxa"/>
            <w:tcMar>
              <w:top w:w="50" w:type="dxa"/>
              <w:left w:w="100" w:type="dxa"/>
            </w:tcMar>
            <w:vAlign w:val="center"/>
          </w:tcPr>
          <w:p w14:paraId="2295C346">
            <w:pPr>
              <w:spacing w:before="0" w:after="0"/>
              <w:ind w:left="135"/>
              <w:jc w:val="left"/>
            </w:pPr>
          </w:p>
        </w:tc>
        <w:tc>
          <w:tcPr>
            <w:tcW w:w="1933" w:type="dxa"/>
            <w:tcMar>
              <w:top w:w="50" w:type="dxa"/>
              <w:left w:w="100" w:type="dxa"/>
            </w:tcMar>
            <w:vAlign w:val="center"/>
          </w:tcPr>
          <w:p w14:paraId="7F86E3C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"https://m.edsoo.ru/f5ecc514" \h </w:instrText>
            </w:r>
            <w:r>
              <w:fldChar w:fldCharType="separate"/>
            </w:r>
            <w:r>
              <w:rPr>
                <w:rFonts w:ascii="Times New Roman" w:hAnsi="Times New Roman"/>
                <w:b w:val="0"/>
                <w:i w:val="0"/>
                <w:color w:val="0000FF"/>
                <w:sz w:val="22"/>
                <w:u w:val="single"/>
              </w:rPr>
              <w:t>https://m.edsoo.ru/f5ecc514</w:t>
            </w:r>
            <w:r>
              <w:rPr>
                <w:rFonts w:ascii="Times New Roman" w:hAnsi="Times New Roman"/>
                <w:b w:val="0"/>
                <w:i w:val="0"/>
                <w:color w:val="0000FF"/>
                <w:sz w:val="22"/>
                <w:u w:val="single"/>
              </w:rPr>
              <w:fldChar w:fldCharType="end"/>
            </w:r>
          </w:p>
        </w:tc>
      </w:tr>
      <w:tr w14:paraId="7E4A3F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7649CC25">
            <w:pPr>
              <w:spacing w:before="0" w:after="0"/>
              <w:ind w:left="0"/>
              <w:jc w:val="left"/>
            </w:pPr>
            <w:r>
              <w:rPr>
                <w:rFonts w:ascii="Times New Roman" w:hAnsi="Times New Roman"/>
                <w:b w:val="0"/>
                <w:i w:val="0"/>
                <w:color w:val="000000"/>
                <w:sz w:val="24"/>
              </w:rPr>
              <w:t>5</w:t>
            </w:r>
          </w:p>
        </w:tc>
        <w:tc>
          <w:tcPr>
            <w:tcW w:w="3520" w:type="dxa"/>
            <w:tcMar>
              <w:top w:w="50" w:type="dxa"/>
              <w:left w:w="100" w:type="dxa"/>
            </w:tcMar>
            <w:vAlign w:val="center"/>
          </w:tcPr>
          <w:p w14:paraId="58878068">
            <w:pPr>
              <w:spacing w:before="0" w:after="0"/>
              <w:ind w:left="135"/>
              <w:jc w:val="left"/>
            </w:pPr>
            <w:r>
              <w:rPr>
                <w:rFonts w:ascii="Times New Roman" w:hAnsi="Times New Roman"/>
                <w:b w:val="0"/>
                <w:i w:val="0"/>
                <w:color w:val="000000"/>
                <w:sz w:val="24"/>
              </w:rPr>
              <w:t>Роль массовых коммуникаций в современном обществе</w:t>
            </w:r>
          </w:p>
        </w:tc>
        <w:tc>
          <w:tcPr>
            <w:tcW w:w="793" w:type="dxa"/>
            <w:tcMar>
              <w:top w:w="50" w:type="dxa"/>
              <w:left w:w="100" w:type="dxa"/>
            </w:tcMar>
            <w:vAlign w:val="center"/>
          </w:tcPr>
          <w:p w14:paraId="18367F26">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14:paraId="6CE8618C">
            <w:pPr>
              <w:spacing w:before="0" w:after="0" w:line="276" w:lineRule="auto"/>
              <w:ind w:left="135"/>
              <w:jc w:val="center"/>
            </w:pPr>
            <w:r>
              <w:rPr>
                <w:rFonts w:ascii="Times New Roman" w:hAnsi="Times New Roman"/>
                <w:b w:val="0"/>
                <w:i w:val="0"/>
                <w:color w:val="000000"/>
                <w:sz w:val="24"/>
              </w:rPr>
              <w:t xml:space="preserve"> 0 </w:t>
            </w:r>
          </w:p>
        </w:tc>
        <w:tc>
          <w:tcPr>
            <w:tcW w:w="1587" w:type="dxa"/>
            <w:tcMar>
              <w:top w:w="50" w:type="dxa"/>
              <w:left w:w="100" w:type="dxa"/>
            </w:tcMar>
            <w:vAlign w:val="center"/>
          </w:tcPr>
          <w:p w14:paraId="33BEE96F">
            <w:pPr>
              <w:spacing w:before="0" w:after="0" w:line="276" w:lineRule="auto"/>
              <w:ind w:left="135"/>
              <w:jc w:val="center"/>
            </w:pPr>
            <w:r>
              <w:rPr>
                <w:rFonts w:ascii="Times New Roman" w:hAnsi="Times New Roman"/>
                <w:b w:val="0"/>
                <w:i w:val="0"/>
                <w:color w:val="000000"/>
                <w:sz w:val="24"/>
              </w:rPr>
              <w:t xml:space="preserve"> 0 </w:t>
            </w:r>
          </w:p>
        </w:tc>
        <w:tc>
          <w:tcPr>
            <w:tcW w:w="1120" w:type="dxa"/>
            <w:tcMar>
              <w:top w:w="50" w:type="dxa"/>
              <w:left w:w="100" w:type="dxa"/>
            </w:tcMar>
            <w:vAlign w:val="center"/>
          </w:tcPr>
          <w:p w14:paraId="4458BD10">
            <w:pPr>
              <w:spacing w:before="0" w:after="0"/>
              <w:ind w:left="135"/>
              <w:jc w:val="left"/>
            </w:pPr>
          </w:p>
        </w:tc>
        <w:tc>
          <w:tcPr>
            <w:tcW w:w="1933" w:type="dxa"/>
            <w:tcMar>
              <w:top w:w="50" w:type="dxa"/>
              <w:left w:w="100" w:type="dxa"/>
            </w:tcMar>
            <w:vAlign w:val="center"/>
          </w:tcPr>
          <w:p w14:paraId="7C0E562F">
            <w:pPr>
              <w:spacing w:before="0" w:after="0"/>
              <w:ind w:left="135"/>
              <w:jc w:val="left"/>
            </w:pPr>
          </w:p>
        </w:tc>
      </w:tr>
      <w:tr w14:paraId="79FF7C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40C7FCD2">
            <w:pPr>
              <w:spacing w:before="0" w:after="0"/>
              <w:ind w:left="0"/>
              <w:jc w:val="left"/>
            </w:pPr>
            <w:r>
              <w:rPr>
                <w:rFonts w:ascii="Times New Roman" w:hAnsi="Times New Roman"/>
                <w:b w:val="0"/>
                <w:i w:val="0"/>
                <w:color w:val="000000"/>
                <w:sz w:val="24"/>
              </w:rPr>
              <w:t>6</w:t>
            </w:r>
          </w:p>
        </w:tc>
        <w:tc>
          <w:tcPr>
            <w:tcW w:w="3520" w:type="dxa"/>
            <w:tcMar>
              <w:top w:w="50" w:type="dxa"/>
              <w:left w:w="100" w:type="dxa"/>
            </w:tcMar>
            <w:vAlign w:val="center"/>
          </w:tcPr>
          <w:p w14:paraId="2F55D23A">
            <w:pPr>
              <w:spacing w:before="0" w:after="0"/>
              <w:ind w:left="135"/>
              <w:jc w:val="left"/>
            </w:pPr>
            <w:r>
              <w:rPr>
                <w:rFonts w:ascii="Times New Roman" w:hAnsi="Times New Roman"/>
                <w:b w:val="0"/>
                <w:i w:val="0"/>
                <w:color w:val="000000"/>
                <w:sz w:val="24"/>
              </w:rPr>
              <w:t>Многообразие общественного развития</w:t>
            </w:r>
          </w:p>
        </w:tc>
        <w:tc>
          <w:tcPr>
            <w:tcW w:w="793" w:type="dxa"/>
            <w:tcMar>
              <w:top w:w="50" w:type="dxa"/>
              <w:left w:w="100" w:type="dxa"/>
            </w:tcMar>
            <w:vAlign w:val="center"/>
          </w:tcPr>
          <w:p w14:paraId="0B4AA2FF">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14:paraId="66D54709">
            <w:pPr>
              <w:spacing w:before="0" w:after="0" w:line="276" w:lineRule="auto"/>
              <w:ind w:left="135"/>
              <w:jc w:val="center"/>
            </w:pPr>
            <w:r>
              <w:rPr>
                <w:rFonts w:ascii="Times New Roman" w:hAnsi="Times New Roman"/>
                <w:b w:val="0"/>
                <w:i w:val="0"/>
                <w:color w:val="000000"/>
                <w:sz w:val="24"/>
              </w:rPr>
              <w:t xml:space="preserve"> 0 </w:t>
            </w:r>
          </w:p>
        </w:tc>
        <w:tc>
          <w:tcPr>
            <w:tcW w:w="1587" w:type="dxa"/>
            <w:tcMar>
              <w:top w:w="50" w:type="dxa"/>
              <w:left w:w="100" w:type="dxa"/>
            </w:tcMar>
            <w:vAlign w:val="center"/>
          </w:tcPr>
          <w:p w14:paraId="63ABD85C">
            <w:pPr>
              <w:spacing w:before="0" w:after="0" w:line="276" w:lineRule="auto"/>
              <w:ind w:left="135"/>
              <w:jc w:val="center"/>
            </w:pPr>
            <w:r>
              <w:rPr>
                <w:rFonts w:ascii="Times New Roman" w:hAnsi="Times New Roman"/>
                <w:b w:val="0"/>
                <w:i w:val="0"/>
                <w:color w:val="000000"/>
                <w:sz w:val="24"/>
              </w:rPr>
              <w:t xml:space="preserve"> 0 </w:t>
            </w:r>
          </w:p>
        </w:tc>
        <w:tc>
          <w:tcPr>
            <w:tcW w:w="1120" w:type="dxa"/>
            <w:tcMar>
              <w:top w:w="50" w:type="dxa"/>
              <w:left w:w="100" w:type="dxa"/>
            </w:tcMar>
            <w:vAlign w:val="center"/>
          </w:tcPr>
          <w:p w14:paraId="037114AF">
            <w:pPr>
              <w:spacing w:before="0" w:after="0"/>
              <w:ind w:left="135"/>
              <w:jc w:val="left"/>
            </w:pPr>
          </w:p>
        </w:tc>
        <w:tc>
          <w:tcPr>
            <w:tcW w:w="1933" w:type="dxa"/>
            <w:tcMar>
              <w:top w:w="50" w:type="dxa"/>
              <w:left w:w="100" w:type="dxa"/>
            </w:tcMar>
            <w:vAlign w:val="center"/>
          </w:tcPr>
          <w:p w14:paraId="5342FD8C">
            <w:pPr>
              <w:spacing w:before="0" w:after="0"/>
              <w:ind w:left="135"/>
              <w:jc w:val="left"/>
            </w:pPr>
          </w:p>
        </w:tc>
      </w:tr>
      <w:tr w14:paraId="0DE47E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141109B4">
            <w:pPr>
              <w:spacing w:before="0" w:after="0"/>
              <w:ind w:left="0"/>
              <w:jc w:val="left"/>
            </w:pPr>
            <w:r>
              <w:rPr>
                <w:rFonts w:ascii="Times New Roman" w:hAnsi="Times New Roman"/>
                <w:b w:val="0"/>
                <w:i w:val="0"/>
                <w:color w:val="000000"/>
                <w:sz w:val="24"/>
              </w:rPr>
              <w:t>7</w:t>
            </w:r>
          </w:p>
        </w:tc>
        <w:tc>
          <w:tcPr>
            <w:tcW w:w="3520" w:type="dxa"/>
            <w:tcMar>
              <w:top w:w="50" w:type="dxa"/>
              <w:left w:w="100" w:type="dxa"/>
            </w:tcMar>
            <w:vAlign w:val="center"/>
          </w:tcPr>
          <w:p w14:paraId="6EA79D14">
            <w:pPr>
              <w:spacing w:before="0" w:after="0"/>
              <w:ind w:left="135"/>
              <w:jc w:val="left"/>
            </w:pPr>
            <w:r>
              <w:rPr>
                <w:rFonts w:ascii="Times New Roman" w:hAnsi="Times New Roman"/>
                <w:b w:val="0"/>
                <w:i w:val="0"/>
                <w:color w:val="000000"/>
                <w:sz w:val="24"/>
              </w:rPr>
              <w:t>Общественный прогресс и его последствия</w:t>
            </w:r>
          </w:p>
        </w:tc>
        <w:tc>
          <w:tcPr>
            <w:tcW w:w="793" w:type="dxa"/>
            <w:tcMar>
              <w:top w:w="50" w:type="dxa"/>
              <w:left w:w="100" w:type="dxa"/>
            </w:tcMar>
            <w:vAlign w:val="center"/>
          </w:tcPr>
          <w:p w14:paraId="1283C4C8">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14:paraId="02FC1428">
            <w:pPr>
              <w:spacing w:before="0" w:after="0" w:line="276" w:lineRule="auto"/>
              <w:ind w:left="135"/>
              <w:jc w:val="center"/>
            </w:pPr>
            <w:r>
              <w:rPr>
                <w:rFonts w:ascii="Times New Roman" w:hAnsi="Times New Roman"/>
                <w:b w:val="0"/>
                <w:i w:val="0"/>
                <w:color w:val="000000"/>
                <w:sz w:val="24"/>
              </w:rPr>
              <w:t xml:space="preserve"> 0 </w:t>
            </w:r>
          </w:p>
        </w:tc>
        <w:tc>
          <w:tcPr>
            <w:tcW w:w="1587" w:type="dxa"/>
            <w:tcMar>
              <w:top w:w="50" w:type="dxa"/>
              <w:left w:w="100" w:type="dxa"/>
            </w:tcMar>
            <w:vAlign w:val="center"/>
          </w:tcPr>
          <w:p w14:paraId="330A1870">
            <w:pPr>
              <w:spacing w:before="0" w:after="0" w:line="276" w:lineRule="auto"/>
              <w:ind w:left="135"/>
              <w:jc w:val="center"/>
            </w:pPr>
            <w:r>
              <w:rPr>
                <w:rFonts w:ascii="Times New Roman" w:hAnsi="Times New Roman"/>
                <w:b w:val="0"/>
                <w:i w:val="0"/>
                <w:color w:val="000000"/>
                <w:sz w:val="24"/>
              </w:rPr>
              <w:t xml:space="preserve"> 0 </w:t>
            </w:r>
          </w:p>
        </w:tc>
        <w:tc>
          <w:tcPr>
            <w:tcW w:w="1120" w:type="dxa"/>
            <w:tcMar>
              <w:top w:w="50" w:type="dxa"/>
              <w:left w:w="100" w:type="dxa"/>
            </w:tcMar>
            <w:vAlign w:val="center"/>
          </w:tcPr>
          <w:p w14:paraId="5BED117B">
            <w:pPr>
              <w:spacing w:before="0" w:after="0"/>
              <w:ind w:left="135"/>
              <w:jc w:val="left"/>
            </w:pPr>
          </w:p>
        </w:tc>
        <w:tc>
          <w:tcPr>
            <w:tcW w:w="1933" w:type="dxa"/>
            <w:tcMar>
              <w:top w:w="50" w:type="dxa"/>
              <w:left w:w="100" w:type="dxa"/>
            </w:tcMar>
            <w:vAlign w:val="center"/>
          </w:tcPr>
          <w:p w14:paraId="73DE68AB">
            <w:pPr>
              <w:spacing w:before="0" w:after="0"/>
              <w:ind w:left="135"/>
              <w:jc w:val="left"/>
            </w:pPr>
          </w:p>
        </w:tc>
      </w:tr>
      <w:tr w14:paraId="035169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07E36C7D">
            <w:pPr>
              <w:spacing w:before="0" w:after="0"/>
              <w:ind w:left="0"/>
              <w:jc w:val="left"/>
            </w:pPr>
            <w:r>
              <w:rPr>
                <w:rFonts w:ascii="Times New Roman" w:hAnsi="Times New Roman"/>
                <w:b w:val="0"/>
                <w:i w:val="0"/>
                <w:color w:val="000000"/>
                <w:sz w:val="24"/>
              </w:rPr>
              <w:t>8</w:t>
            </w:r>
          </w:p>
        </w:tc>
        <w:tc>
          <w:tcPr>
            <w:tcW w:w="3520" w:type="dxa"/>
            <w:tcMar>
              <w:top w:w="50" w:type="dxa"/>
              <w:left w:w="100" w:type="dxa"/>
            </w:tcMar>
            <w:vAlign w:val="center"/>
          </w:tcPr>
          <w:p w14:paraId="60A73B90">
            <w:pPr>
              <w:spacing w:before="0" w:after="0"/>
              <w:ind w:left="135"/>
              <w:jc w:val="left"/>
            </w:pPr>
            <w:r>
              <w:rPr>
                <w:rFonts w:ascii="Times New Roman" w:hAnsi="Times New Roman"/>
                <w:b w:val="0"/>
                <w:i w:val="0"/>
                <w:color w:val="000000"/>
                <w:sz w:val="24"/>
              </w:rPr>
              <w:t>Глобализация и ее противоречия</w:t>
            </w:r>
          </w:p>
        </w:tc>
        <w:tc>
          <w:tcPr>
            <w:tcW w:w="793" w:type="dxa"/>
            <w:tcMar>
              <w:top w:w="50" w:type="dxa"/>
              <w:left w:w="100" w:type="dxa"/>
            </w:tcMar>
            <w:vAlign w:val="center"/>
          </w:tcPr>
          <w:p w14:paraId="26B68BBF">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14:paraId="79A89607">
            <w:pPr>
              <w:spacing w:before="0" w:after="0" w:line="276" w:lineRule="auto"/>
              <w:ind w:left="135"/>
              <w:jc w:val="center"/>
            </w:pPr>
            <w:r>
              <w:rPr>
                <w:rFonts w:ascii="Times New Roman" w:hAnsi="Times New Roman"/>
                <w:b w:val="0"/>
                <w:i w:val="0"/>
                <w:color w:val="000000"/>
                <w:sz w:val="24"/>
              </w:rPr>
              <w:t xml:space="preserve"> 0 </w:t>
            </w:r>
          </w:p>
        </w:tc>
        <w:tc>
          <w:tcPr>
            <w:tcW w:w="1587" w:type="dxa"/>
            <w:tcMar>
              <w:top w:w="50" w:type="dxa"/>
              <w:left w:w="100" w:type="dxa"/>
            </w:tcMar>
            <w:vAlign w:val="center"/>
          </w:tcPr>
          <w:p w14:paraId="3197F4BD">
            <w:pPr>
              <w:spacing w:before="0" w:after="0" w:line="276" w:lineRule="auto"/>
              <w:ind w:left="135"/>
              <w:jc w:val="center"/>
            </w:pPr>
            <w:r>
              <w:rPr>
                <w:rFonts w:ascii="Times New Roman" w:hAnsi="Times New Roman"/>
                <w:b w:val="0"/>
                <w:i w:val="0"/>
                <w:color w:val="000000"/>
                <w:sz w:val="24"/>
              </w:rPr>
              <w:t xml:space="preserve"> 0 </w:t>
            </w:r>
          </w:p>
        </w:tc>
        <w:tc>
          <w:tcPr>
            <w:tcW w:w="1120" w:type="dxa"/>
            <w:tcMar>
              <w:top w:w="50" w:type="dxa"/>
              <w:left w:w="100" w:type="dxa"/>
            </w:tcMar>
            <w:vAlign w:val="center"/>
          </w:tcPr>
          <w:p w14:paraId="2A266FFF">
            <w:pPr>
              <w:spacing w:before="0" w:after="0"/>
              <w:ind w:left="135"/>
              <w:jc w:val="left"/>
            </w:pPr>
          </w:p>
        </w:tc>
        <w:tc>
          <w:tcPr>
            <w:tcW w:w="1933" w:type="dxa"/>
            <w:tcMar>
              <w:top w:w="50" w:type="dxa"/>
              <w:left w:w="100" w:type="dxa"/>
            </w:tcMar>
            <w:vAlign w:val="center"/>
          </w:tcPr>
          <w:p w14:paraId="03C51E2E">
            <w:pPr>
              <w:spacing w:before="0" w:after="0"/>
              <w:ind w:left="135"/>
              <w:jc w:val="left"/>
            </w:pPr>
          </w:p>
        </w:tc>
      </w:tr>
      <w:tr w14:paraId="32FE47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656FD59D">
            <w:pPr>
              <w:spacing w:before="0" w:after="0"/>
              <w:ind w:left="0"/>
              <w:jc w:val="left"/>
            </w:pPr>
            <w:r>
              <w:rPr>
                <w:rFonts w:ascii="Times New Roman" w:hAnsi="Times New Roman"/>
                <w:b w:val="0"/>
                <w:i w:val="0"/>
                <w:color w:val="000000"/>
                <w:sz w:val="24"/>
              </w:rPr>
              <w:t>9</w:t>
            </w:r>
          </w:p>
        </w:tc>
        <w:tc>
          <w:tcPr>
            <w:tcW w:w="3520" w:type="dxa"/>
            <w:tcMar>
              <w:top w:w="50" w:type="dxa"/>
              <w:left w:w="100" w:type="dxa"/>
            </w:tcMar>
            <w:vAlign w:val="center"/>
          </w:tcPr>
          <w:p w14:paraId="2DD7E5E2">
            <w:pPr>
              <w:spacing w:before="0" w:after="0"/>
              <w:ind w:left="135"/>
              <w:jc w:val="left"/>
            </w:pPr>
            <w:r>
              <w:rPr>
                <w:rFonts w:ascii="Times New Roman" w:hAnsi="Times New Roman"/>
                <w:b w:val="0"/>
                <w:i w:val="0"/>
                <w:color w:val="000000"/>
                <w:sz w:val="24"/>
              </w:rPr>
              <w:t>Личность в современном обществе</w:t>
            </w:r>
          </w:p>
        </w:tc>
        <w:tc>
          <w:tcPr>
            <w:tcW w:w="793" w:type="dxa"/>
            <w:tcMar>
              <w:top w:w="50" w:type="dxa"/>
              <w:left w:w="100" w:type="dxa"/>
            </w:tcMar>
            <w:vAlign w:val="center"/>
          </w:tcPr>
          <w:p w14:paraId="747C2E14">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14:paraId="7F4ACC4B">
            <w:pPr>
              <w:spacing w:before="0" w:after="0" w:line="276" w:lineRule="auto"/>
              <w:ind w:left="135"/>
              <w:jc w:val="center"/>
            </w:pPr>
            <w:r>
              <w:rPr>
                <w:rFonts w:ascii="Times New Roman" w:hAnsi="Times New Roman"/>
                <w:b w:val="0"/>
                <w:i w:val="0"/>
                <w:color w:val="000000"/>
                <w:sz w:val="24"/>
              </w:rPr>
              <w:t xml:space="preserve"> 0 </w:t>
            </w:r>
          </w:p>
        </w:tc>
        <w:tc>
          <w:tcPr>
            <w:tcW w:w="1587" w:type="dxa"/>
            <w:tcMar>
              <w:top w:w="50" w:type="dxa"/>
              <w:left w:w="100" w:type="dxa"/>
            </w:tcMar>
            <w:vAlign w:val="center"/>
          </w:tcPr>
          <w:p w14:paraId="2FC5396A">
            <w:pPr>
              <w:spacing w:before="0" w:after="0" w:line="276" w:lineRule="auto"/>
              <w:ind w:left="135"/>
              <w:jc w:val="center"/>
            </w:pPr>
            <w:r>
              <w:rPr>
                <w:rFonts w:ascii="Times New Roman" w:hAnsi="Times New Roman"/>
                <w:b w:val="0"/>
                <w:i w:val="0"/>
                <w:color w:val="000000"/>
                <w:sz w:val="24"/>
              </w:rPr>
              <w:t xml:space="preserve"> 0 </w:t>
            </w:r>
          </w:p>
        </w:tc>
        <w:tc>
          <w:tcPr>
            <w:tcW w:w="1120" w:type="dxa"/>
            <w:tcMar>
              <w:top w:w="50" w:type="dxa"/>
              <w:left w:w="100" w:type="dxa"/>
            </w:tcMar>
            <w:vAlign w:val="center"/>
          </w:tcPr>
          <w:p w14:paraId="056DC499">
            <w:pPr>
              <w:spacing w:before="0" w:after="0"/>
              <w:ind w:left="135"/>
              <w:jc w:val="left"/>
            </w:pPr>
          </w:p>
        </w:tc>
        <w:tc>
          <w:tcPr>
            <w:tcW w:w="1933" w:type="dxa"/>
            <w:tcMar>
              <w:top w:w="50" w:type="dxa"/>
              <w:left w:w="100" w:type="dxa"/>
            </w:tcMar>
            <w:vAlign w:val="center"/>
          </w:tcPr>
          <w:p w14:paraId="083810D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"https://m.edsoo.ru/f5eca7e6" \h </w:instrText>
            </w:r>
            <w:r>
              <w:fldChar w:fldCharType="separate"/>
            </w:r>
            <w:r>
              <w:rPr>
                <w:rFonts w:ascii="Times New Roman" w:hAnsi="Times New Roman"/>
                <w:b w:val="0"/>
                <w:i w:val="0"/>
                <w:color w:val="0000FF"/>
                <w:sz w:val="22"/>
                <w:u w:val="single"/>
              </w:rPr>
              <w:t>https://m.edsoo.ru/f5eca7e6</w:t>
            </w:r>
            <w:r>
              <w:rPr>
                <w:rFonts w:ascii="Times New Roman" w:hAnsi="Times New Roman"/>
                <w:b w:val="0"/>
                <w:i w:val="0"/>
                <w:color w:val="0000FF"/>
                <w:sz w:val="22"/>
                <w:u w:val="single"/>
              </w:rPr>
              <w:fldChar w:fldCharType="end"/>
            </w:r>
          </w:p>
        </w:tc>
      </w:tr>
      <w:tr w14:paraId="55355F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32F26BB8">
            <w:pPr>
              <w:spacing w:before="0" w:after="0"/>
              <w:ind w:left="0"/>
              <w:jc w:val="left"/>
            </w:pPr>
            <w:r>
              <w:rPr>
                <w:rFonts w:ascii="Times New Roman" w:hAnsi="Times New Roman"/>
                <w:b w:val="0"/>
                <w:i w:val="0"/>
                <w:color w:val="000000"/>
                <w:sz w:val="24"/>
              </w:rPr>
              <w:t>10</w:t>
            </w:r>
          </w:p>
        </w:tc>
        <w:tc>
          <w:tcPr>
            <w:tcW w:w="3520" w:type="dxa"/>
            <w:tcMar>
              <w:top w:w="50" w:type="dxa"/>
              <w:left w:w="100" w:type="dxa"/>
            </w:tcMar>
            <w:vAlign w:val="center"/>
          </w:tcPr>
          <w:p w14:paraId="74D100CC">
            <w:pPr>
              <w:spacing w:before="0" w:after="0"/>
              <w:ind w:left="135"/>
              <w:jc w:val="left"/>
            </w:pPr>
            <w:r>
              <w:rPr>
                <w:rFonts w:ascii="Times New Roman" w:hAnsi="Times New Roman"/>
                <w:b w:val="0"/>
                <w:i w:val="0"/>
                <w:color w:val="000000"/>
                <w:sz w:val="24"/>
              </w:rPr>
              <w:t>Становление личности в процессе социализации</w:t>
            </w:r>
          </w:p>
        </w:tc>
        <w:tc>
          <w:tcPr>
            <w:tcW w:w="793" w:type="dxa"/>
            <w:tcMar>
              <w:top w:w="50" w:type="dxa"/>
              <w:left w:w="100" w:type="dxa"/>
            </w:tcMar>
            <w:vAlign w:val="center"/>
          </w:tcPr>
          <w:p w14:paraId="311CF154">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14:paraId="7D32D65D">
            <w:pPr>
              <w:spacing w:before="0" w:after="0" w:line="276" w:lineRule="auto"/>
              <w:ind w:left="135"/>
              <w:jc w:val="center"/>
            </w:pPr>
            <w:r>
              <w:rPr>
                <w:rFonts w:ascii="Times New Roman" w:hAnsi="Times New Roman"/>
                <w:b w:val="0"/>
                <w:i w:val="0"/>
                <w:color w:val="000000"/>
                <w:sz w:val="24"/>
              </w:rPr>
              <w:t xml:space="preserve"> 0 </w:t>
            </w:r>
          </w:p>
        </w:tc>
        <w:tc>
          <w:tcPr>
            <w:tcW w:w="1587" w:type="dxa"/>
            <w:tcMar>
              <w:top w:w="50" w:type="dxa"/>
              <w:left w:w="100" w:type="dxa"/>
            </w:tcMar>
            <w:vAlign w:val="center"/>
          </w:tcPr>
          <w:p w14:paraId="47F3B384">
            <w:pPr>
              <w:spacing w:before="0" w:after="0" w:line="276" w:lineRule="auto"/>
              <w:ind w:left="135"/>
              <w:jc w:val="center"/>
            </w:pPr>
            <w:r>
              <w:rPr>
                <w:rFonts w:ascii="Times New Roman" w:hAnsi="Times New Roman"/>
                <w:b w:val="0"/>
                <w:i w:val="0"/>
                <w:color w:val="000000"/>
                <w:sz w:val="24"/>
              </w:rPr>
              <w:t xml:space="preserve"> 0 </w:t>
            </w:r>
          </w:p>
        </w:tc>
        <w:tc>
          <w:tcPr>
            <w:tcW w:w="1120" w:type="dxa"/>
            <w:tcMar>
              <w:top w:w="50" w:type="dxa"/>
              <w:left w:w="100" w:type="dxa"/>
            </w:tcMar>
            <w:vAlign w:val="center"/>
          </w:tcPr>
          <w:p w14:paraId="467362CB">
            <w:pPr>
              <w:spacing w:before="0" w:after="0"/>
              <w:ind w:left="135"/>
              <w:jc w:val="left"/>
            </w:pPr>
          </w:p>
        </w:tc>
        <w:tc>
          <w:tcPr>
            <w:tcW w:w="1933" w:type="dxa"/>
            <w:tcMar>
              <w:top w:w="50" w:type="dxa"/>
              <w:left w:w="100" w:type="dxa"/>
            </w:tcMar>
            <w:vAlign w:val="center"/>
          </w:tcPr>
          <w:p w14:paraId="0CDF79A9">
            <w:pPr>
              <w:spacing w:before="0" w:after="0"/>
              <w:ind w:left="135"/>
              <w:jc w:val="left"/>
            </w:pPr>
            <w:r>
              <w:rPr>
                <w:rFonts w:ascii="Times New Roman" w:hAnsi="Times New Roman"/>
                <w:b w:val="0"/>
                <w:i w:val="0"/>
                <w:color w:val="000000"/>
                <w:sz w:val="24"/>
              </w:rPr>
              <w:t>Библиотека ЦОК</w:t>
            </w:r>
            <w:r>
              <w:fldChar w:fldCharType="begin"/>
            </w:r>
            <w:r>
              <w:instrText xml:space="preserve"> HYPERLINK "https://m.edsoo.ru/f5ecb204" \h </w:instrText>
            </w:r>
            <w:r>
              <w:fldChar w:fldCharType="separate"/>
            </w:r>
            <w:r>
              <w:rPr>
                <w:rFonts w:ascii="Times New Roman" w:hAnsi="Times New Roman"/>
                <w:b w:val="0"/>
                <w:i w:val="0"/>
                <w:color w:val="0000FF"/>
                <w:sz w:val="22"/>
                <w:u w:val="single"/>
              </w:rPr>
              <w:t>https://m.edsoo.ru/f5ecb204</w:t>
            </w:r>
            <w:r>
              <w:rPr>
                <w:rFonts w:ascii="Times New Roman" w:hAnsi="Times New Roman"/>
                <w:b w:val="0"/>
                <w:i w:val="0"/>
                <w:color w:val="0000FF"/>
                <w:sz w:val="22"/>
                <w:u w:val="single"/>
              </w:rPr>
              <w:fldChar w:fldCharType="end"/>
            </w:r>
          </w:p>
        </w:tc>
      </w:tr>
      <w:tr w14:paraId="21A012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0CFA1392">
            <w:pPr>
              <w:spacing w:before="0" w:after="0"/>
              <w:ind w:left="0"/>
              <w:jc w:val="left"/>
            </w:pPr>
            <w:r>
              <w:rPr>
                <w:rFonts w:ascii="Times New Roman" w:hAnsi="Times New Roman"/>
                <w:b w:val="0"/>
                <w:i w:val="0"/>
                <w:color w:val="000000"/>
                <w:sz w:val="24"/>
              </w:rPr>
              <w:t>11</w:t>
            </w:r>
          </w:p>
        </w:tc>
        <w:tc>
          <w:tcPr>
            <w:tcW w:w="3520" w:type="dxa"/>
            <w:tcMar>
              <w:top w:w="50" w:type="dxa"/>
              <w:left w:w="100" w:type="dxa"/>
            </w:tcMar>
            <w:vAlign w:val="center"/>
          </w:tcPr>
          <w:p w14:paraId="77F3F445">
            <w:pPr>
              <w:spacing w:before="0" w:after="0"/>
              <w:ind w:left="135"/>
              <w:jc w:val="left"/>
            </w:pPr>
            <w:r>
              <w:rPr>
                <w:rFonts w:ascii="Times New Roman" w:hAnsi="Times New Roman"/>
                <w:b w:val="0"/>
                <w:i w:val="0"/>
                <w:color w:val="000000"/>
                <w:sz w:val="24"/>
              </w:rPr>
              <w:t>Общественное и индивидуальное сознание. Самосознание и социальное поведение</w:t>
            </w:r>
          </w:p>
        </w:tc>
        <w:tc>
          <w:tcPr>
            <w:tcW w:w="793" w:type="dxa"/>
            <w:tcMar>
              <w:top w:w="50" w:type="dxa"/>
              <w:left w:w="100" w:type="dxa"/>
            </w:tcMar>
            <w:vAlign w:val="center"/>
          </w:tcPr>
          <w:p w14:paraId="3AFAC4D7">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14:paraId="195256FD">
            <w:pPr>
              <w:spacing w:before="0" w:after="0" w:line="276" w:lineRule="auto"/>
              <w:ind w:left="135"/>
              <w:jc w:val="center"/>
            </w:pPr>
            <w:r>
              <w:rPr>
                <w:rFonts w:ascii="Times New Roman" w:hAnsi="Times New Roman"/>
                <w:b w:val="0"/>
                <w:i w:val="0"/>
                <w:color w:val="000000"/>
                <w:sz w:val="24"/>
              </w:rPr>
              <w:t xml:space="preserve"> 0 </w:t>
            </w:r>
          </w:p>
        </w:tc>
        <w:tc>
          <w:tcPr>
            <w:tcW w:w="1587" w:type="dxa"/>
            <w:tcMar>
              <w:top w:w="50" w:type="dxa"/>
              <w:left w:w="100" w:type="dxa"/>
            </w:tcMar>
            <w:vAlign w:val="center"/>
          </w:tcPr>
          <w:p w14:paraId="247C842A">
            <w:pPr>
              <w:spacing w:before="0" w:after="0" w:line="276" w:lineRule="auto"/>
              <w:ind w:left="135"/>
              <w:jc w:val="center"/>
            </w:pPr>
            <w:r>
              <w:rPr>
                <w:rFonts w:ascii="Times New Roman" w:hAnsi="Times New Roman"/>
                <w:b w:val="0"/>
                <w:i w:val="0"/>
                <w:color w:val="000000"/>
                <w:sz w:val="24"/>
              </w:rPr>
              <w:t xml:space="preserve"> 0 </w:t>
            </w:r>
          </w:p>
        </w:tc>
        <w:tc>
          <w:tcPr>
            <w:tcW w:w="1120" w:type="dxa"/>
            <w:tcMar>
              <w:top w:w="50" w:type="dxa"/>
              <w:left w:w="100" w:type="dxa"/>
            </w:tcMar>
            <w:vAlign w:val="center"/>
          </w:tcPr>
          <w:p w14:paraId="0E9A7925">
            <w:pPr>
              <w:spacing w:before="0" w:after="0"/>
              <w:ind w:left="135"/>
              <w:jc w:val="left"/>
            </w:pPr>
          </w:p>
        </w:tc>
        <w:tc>
          <w:tcPr>
            <w:tcW w:w="1933" w:type="dxa"/>
            <w:tcMar>
              <w:top w:w="50" w:type="dxa"/>
              <w:left w:w="100" w:type="dxa"/>
            </w:tcMar>
            <w:vAlign w:val="center"/>
          </w:tcPr>
          <w:p w14:paraId="5803910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"https://m.edsoo.ru/f5ecbe7a" \h </w:instrText>
            </w:r>
            <w:r>
              <w:fldChar w:fldCharType="separate"/>
            </w:r>
            <w:r>
              <w:rPr>
                <w:rFonts w:ascii="Times New Roman" w:hAnsi="Times New Roman"/>
                <w:b w:val="0"/>
                <w:i w:val="0"/>
                <w:color w:val="0000FF"/>
                <w:sz w:val="22"/>
                <w:u w:val="single"/>
              </w:rPr>
              <w:t>https://m.edsoo.ru/f5ecbe7a</w:t>
            </w:r>
            <w:r>
              <w:rPr>
                <w:rFonts w:ascii="Times New Roman" w:hAnsi="Times New Roman"/>
                <w:b w:val="0"/>
                <w:i w:val="0"/>
                <w:color w:val="0000FF"/>
                <w:sz w:val="22"/>
                <w:u w:val="single"/>
              </w:rPr>
              <w:fldChar w:fldCharType="end"/>
            </w:r>
          </w:p>
        </w:tc>
      </w:tr>
      <w:tr w14:paraId="37D965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35687172">
            <w:pPr>
              <w:spacing w:before="0" w:after="0"/>
              <w:ind w:left="0"/>
              <w:jc w:val="left"/>
            </w:pPr>
            <w:r>
              <w:rPr>
                <w:rFonts w:ascii="Times New Roman" w:hAnsi="Times New Roman"/>
                <w:b w:val="0"/>
                <w:i w:val="0"/>
                <w:color w:val="000000"/>
                <w:sz w:val="24"/>
              </w:rPr>
              <w:t>12</w:t>
            </w:r>
          </w:p>
        </w:tc>
        <w:tc>
          <w:tcPr>
            <w:tcW w:w="3520" w:type="dxa"/>
            <w:tcMar>
              <w:top w:w="50" w:type="dxa"/>
              <w:left w:w="100" w:type="dxa"/>
            </w:tcMar>
            <w:vAlign w:val="center"/>
          </w:tcPr>
          <w:p w14:paraId="482DB35C">
            <w:pPr>
              <w:spacing w:before="0" w:after="0"/>
              <w:ind w:left="135"/>
              <w:jc w:val="left"/>
            </w:pPr>
            <w:r>
              <w:rPr>
                <w:rFonts w:ascii="Times New Roman" w:hAnsi="Times New Roman"/>
                <w:b w:val="0"/>
                <w:i w:val="0"/>
                <w:color w:val="000000"/>
                <w:sz w:val="24"/>
              </w:rPr>
              <w:t>Деятельность человека</w:t>
            </w:r>
          </w:p>
        </w:tc>
        <w:tc>
          <w:tcPr>
            <w:tcW w:w="793" w:type="dxa"/>
            <w:tcMar>
              <w:top w:w="50" w:type="dxa"/>
              <w:left w:w="100" w:type="dxa"/>
            </w:tcMar>
            <w:vAlign w:val="center"/>
          </w:tcPr>
          <w:p w14:paraId="2F8288B3">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14:paraId="4A47FE10">
            <w:pPr>
              <w:spacing w:before="0" w:after="0" w:line="276" w:lineRule="auto"/>
              <w:ind w:left="135"/>
              <w:jc w:val="center"/>
            </w:pPr>
            <w:r>
              <w:rPr>
                <w:rFonts w:ascii="Times New Roman" w:hAnsi="Times New Roman"/>
                <w:b w:val="0"/>
                <w:i w:val="0"/>
                <w:color w:val="000000"/>
                <w:sz w:val="24"/>
              </w:rPr>
              <w:t xml:space="preserve"> 0 </w:t>
            </w:r>
          </w:p>
        </w:tc>
        <w:tc>
          <w:tcPr>
            <w:tcW w:w="1587" w:type="dxa"/>
            <w:tcMar>
              <w:top w:w="50" w:type="dxa"/>
              <w:left w:w="100" w:type="dxa"/>
            </w:tcMar>
            <w:vAlign w:val="center"/>
          </w:tcPr>
          <w:p w14:paraId="5D5FB256">
            <w:pPr>
              <w:spacing w:before="0" w:after="0" w:line="276" w:lineRule="auto"/>
              <w:ind w:left="135"/>
              <w:jc w:val="center"/>
            </w:pPr>
            <w:r>
              <w:rPr>
                <w:rFonts w:ascii="Times New Roman" w:hAnsi="Times New Roman"/>
                <w:b w:val="0"/>
                <w:i w:val="0"/>
                <w:color w:val="000000"/>
                <w:sz w:val="24"/>
              </w:rPr>
              <w:t xml:space="preserve"> 0 </w:t>
            </w:r>
          </w:p>
        </w:tc>
        <w:tc>
          <w:tcPr>
            <w:tcW w:w="1120" w:type="dxa"/>
            <w:tcMar>
              <w:top w:w="50" w:type="dxa"/>
              <w:left w:w="100" w:type="dxa"/>
            </w:tcMar>
            <w:vAlign w:val="center"/>
          </w:tcPr>
          <w:p w14:paraId="3A965F79">
            <w:pPr>
              <w:spacing w:before="0" w:after="0"/>
              <w:ind w:left="135"/>
              <w:jc w:val="left"/>
            </w:pPr>
          </w:p>
        </w:tc>
        <w:tc>
          <w:tcPr>
            <w:tcW w:w="1933" w:type="dxa"/>
            <w:tcMar>
              <w:top w:w="50" w:type="dxa"/>
              <w:left w:w="100" w:type="dxa"/>
            </w:tcMar>
            <w:vAlign w:val="center"/>
          </w:tcPr>
          <w:p w14:paraId="16FFDBA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"https://m.edsoo.ru/f5ecb36c" \h </w:instrText>
            </w:r>
            <w:r>
              <w:fldChar w:fldCharType="separate"/>
            </w:r>
            <w:r>
              <w:rPr>
                <w:rFonts w:ascii="Times New Roman" w:hAnsi="Times New Roman"/>
                <w:b w:val="0"/>
                <w:i w:val="0"/>
                <w:color w:val="0000FF"/>
                <w:sz w:val="22"/>
                <w:u w:val="single"/>
              </w:rPr>
              <w:t>https://m.edsoo.ru/f5ecb36c</w:t>
            </w:r>
            <w:r>
              <w:rPr>
                <w:rFonts w:ascii="Times New Roman" w:hAnsi="Times New Roman"/>
                <w:b w:val="0"/>
                <w:i w:val="0"/>
                <w:color w:val="0000FF"/>
                <w:sz w:val="22"/>
                <w:u w:val="single"/>
              </w:rPr>
              <w:fldChar w:fldCharType="end"/>
            </w:r>
          </w:p>
        </w:tc>
      </w:tr>
      <w:tr w14:paraId="3E3E3C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6BCB233E">
            <w:pPr>
              <w:spacing w:before="0" w:after="0"/>
              <w:ind w:left="0"/>
              <w:jc w:val="left"/>
            </w:pPr>
            <w:r>
              <w:rPr>
                <w:rFonts w:ascii="Times New Roman" w:hAnsi="Times New Roman"/>
                <w:b w:val="0"/>
                <w:i w:val="0"/>
                <w:color w:val="000000"/>
                <w:sz w:val="24"/>
              </w:rPr>
              <w:t>13</w:t>
            </w:r>
          </w:p>
        </w:tc>
        <w:tc>
          <w:tcPr>
            <w:tcW w:w="3520" w:type="dxa"/>
            <w:tcMar>
              <w:top w:w="50" w:type="dxa"/>
              <w:left w:w="100" w:type="dxa"/>
            </w:tcMar>
            <w:vAlign w:val="center"/>
          </w:tcPr>
          <w:p w14:paraId="435426E4">
            <w:pPr>
              <w:spacing w:before="0" w:after="0"/>
              <w:ind w:left="135"/>
              <w:jc w:val="left"/>
            </w:pPr>
            <w:r>
              <w:rPr>
                <w:rFonts w:ascii="Times New Roman" w:hAnsi="Times New Roman"/>
                <w:b w:val="0"/>
                <w:i w:val="0"/>
                <w:color w:val="000000"/>
                <w:sz w:val="24"/>
              </w:rPr>
              <w:t>Свобода и необходимость в деятельности человека</w:t>
            </w:r>
          </w:p>
        </w:tc>
        <w:tc>
          <w:tcPr>
            <w:tcW w:w="793" w:type="dxa"/>
            <w:tcMar>
              <w:top w:w="50" w:type="dxa"/>
              <w:left w:w="100" w:type="dxa"/>
            </w:tcMar>
            <w:vAlign w:val="center"/>
          </w:tcPr>
          <w:p w14:paraId="052C5C18">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14:paraId="3375E54E">
            <w:pPr>
              <w:spacing w:before="0" w:after="0" w:line="276" w:lineRule="auto"/>
              <w:ind w:left="135"/>
              <w:jc w:val="center"/>
            </w:pPr>
            <w:r>
              <w:rPr>
                <w:rFonts w:ascii="Times New Roman" w:hAnsi="Times New Roman"/>
                <w:b w:val="0"/>
                <w:i w:val="0"/>
                <w:color w:val="000000"/>
                <w:sz w:val="24"/>
              </w:rPr>
              <w:t xml:space="preserve"> 0 </w:t>
            </w:r>
          </w:p>
        </w:tc>
        <w:tc>
          <w:tcPr>
            <w:tcW w:w="1587" w:type="dxa"/>
            <w:tcMar>
              <w:top w:w="50" w:type="dxa"/>
              <w:left w:w="100" w:type="dxa"/>
            </w:tcMar>
            <w:vAlign w:val="center"/>
          </w:tcPr>
          <w:p w14:paraId="0FA68112">
            <w:pPr>
              <w:spacing w:before="0" w:after="0" w:line="276" w:lineRule="auto"/>
              <w:ind w:left="135"/>
              <w:jc w:val="center"/>
            </w:pPr>
            <w:r>
              <w:rPr>
                <w:rFonts w:ascii="Times New Roman" w:hAnsi="Times New Roman"/>
                <w:b w:val="0"/>
                <w:i w:val="0"/>
                <w:color w:val="000000"/>
                <w:sz w:val="24"/>
              </w:rPr>
              <w:t xml:space="preserve"> 0 </w:t>
            </w:r>
          </w:p>
        </w:tc>
        <w:tc>
          <w:tcPr>
            <w:tcW w:w="1120" w:type="dxa"/>
            <w:tcMar>
              <w:top w:w="50" w:type="dxa"/>
              <w:left w:w="100" w:type="dxa"/>
            </w:tcMar>
            <w:vAlign w:val="center"/>
          </w:tcPr>
          <w:p w14:paraId="5537A4D7">
            <w:pPr>
              <w:spacing w:before="0" w:after="0"/>
              <w:ind w:left="135"/>
              <w:jc w:val="left"/>
            </w:pPr>
          </w:p>
        </w:tc>
        <w:tc>
          <w:tcPr>
            <w:tcW w:w="1933" w:type="dxa"/>
            <w:tcMar>
              <w:top w:w="50" w:type="dxa"/>
              <w:left w:w="100" w:type="dxa"/>
            </w:tcMar>
            <w:vAlign w:val="center"/>
          </w:tcPr>
          <w:p w14:paraId="7D88F42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"https://m.edsoo.ru/f5ecb88a" \h </w:instrText>
            </w:r>
            <w:r>
              <w:fldChar w:fldCharType="separate"/>
            </w:r>
            <w:r>
              <w:rPr>
                <w:rFonts w:ascii="Times New Roman" w:hAnsi="Times New Roman"/>
                <w:b w:val="0"/>
                <w:i w:val="0"/>
                <w:color w:val="0000FF"/>
                <w:sz w:val="22"/>
                <w:u w:val="single"/>
              </w:rPr>
              <w:t>https://m.edsoo.ru/f5ecb88a</w:t>
            </w:r>
            <w:r>
              <w:rPr>
                <w:rFonts w:ascii="Times New Roman" w:hAnsi="Times New Roman"/>
                <w:b w:val="0"/>
                <w:i w:val="0"/>
                <w:color w:val="0000FF"/>
                <w:sz w:val="22"/>
                <w:u w:val="single"/>
              </w:rPr>
              <w:fldChar w:fldCharType="end"/>
            </w:r>
          </w:p>
        </w:tc>
      </w:tr>
      <w:tr w14:paraId="14407B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7D30F0C3">
            <w:pPr>
              <w:spacing w:before="0" w:after="0"/>
              <w:ind w:left="0"/>
              <w:jc w:val="left"/>
            </w:pPr>
            <w:r>
              <w:rPr>
                <w:rFonts w:ascii="Times New Roman" w:hAnsi="Times New Roman"/>
                <w:b w:val="0"/>
                <w:i w:val="0"/>
                <w:color w:val="000000"/>
                <w:sz w:val="24"/>
              </w:rPr>
              <w:t>14</w:t>
            </w:r>
          </w:p>
        </w:tc>
        <w:tc>
          <w:tcPr>
            <w:tcW w:w="3520" w:type="dxa"/>
            <w:tcMar>
              <w:top w:w="50" w:type="dxa"/>
              <w:left w:w="100" w:type="dxa"/>
            </w:tcMar>
            <w:vAlign w:val="center"/>
          </w:tcPr>
          <w:p w14:paraId="66599C97">
            <w:pPr>
              <w:spacing w:before="0" w:after="0"/>
              <w:ind w:left="135"/>
              <w:jc w:val="left"/>
            </w:pPr>
            <w:r>
              <w:rPr>
                <w:rFonts w:ascii="Times New Roman" w:hAnsi="Times New Roman"/>
                <w:b w:val="0"/>
                <w:i w:val="0"/>
                <w:color w:val="000000"/>
                <w:sz w:val="24"/>
              </w:rPr>
              <w:t>Познавательная деятельность человека</w:t>
            </w:r>
          </w:p>
        </w:tc>
        <w:tc>
          <w:tcPr>
            <w:tcW w:w="793" w:type="dxa"/>
            <w:tcMar>
              <w:top w:w="50" w:type="dxa"/>
              <w:left w:w="100" w:type="dxa"/>
            </w:tcMar>
            <w:vAlign w:val="center"/>
          </w:tcPr>
          <w:p w14:paraId="48FB5C9F">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14:paraId="05C9F1F1">
            <w:pPr>
              <w:spacing w:before="0" w:after="0" w:line="276" w:lineRule="auto"/>
              <w:ind w:left="135"/>
              <w:jc w:val="center"/>
            </w:pPr>
            <w:r>
              <w:rPr>
                <w:rFonts w:ascii="Times New Roman" w:hAnsi="Times New Roman"/>
                <w:b w:val="0"/>
                <w:i w:val="0"/>
                <w:color w:val="000000"/>
                <w:sz w:val="24"/>
              </w:rPr>
              <w:t xml:space="preserve"> 0 </w:t>
            </w:r>
          </w:p>
        </w:tc>
        <w:tc>
          <w:tcPr>
            <w:tcW w:w="1587" w:type="dxa"/>
            <w:tcMar>
              <w:top w:w="50" w:type="dxa"/>
              <w:left w:w="100" w:type="dxa"/>
            </w:tcMar>
            <w:vAlign w:val="center"/>
          </w:tcPr>
          <w:p w14:paraId="24AB1FED">
            <w:pPr>
              <w:spacing w:before="0" w:after="0" w:line="276" w:lineRule="auto"/>
              <w:ind w:left="135"/>
              <w:jc w:val="center"/>
            </w:pPr>
            <w:r>
              <w:rPr>
                <w:rFonts w:ascii="Times New Roman" w:hAnsi="Times New Roman"/>
                <w:b w:val="0"/>
                <w:i w:val="0"/>
                <w:color w:val="000000"/>
                <w:sz w:val="24"/>
              </w:rPr>
              <w:t xml:space="preserve"> 0 </w:t>
            </w:r>
          </w:p>
        </w:tc>
        <w:tc>
          <w:tcPr>
            <w:tcW w:w="1120" w:type="dxa"/>
            <w:tcMar>
              <w:top w:w="50" w:type="dxa"/>
              <w:left w:w="100" w:type="dxa"/>
            </w:tcMar>
            <w:vAlign w:val="center"/>
          </w:tcPr>
          <w:p w14:paraId="6026AEA4">
            <w:pPr>
              <w:spacing w:before="0" w:after="0"/>
              <w:ind w:left="135"/>
              <w:jc w:val="left"/>
            </w:pPr>
          </w:p>
        </w:tc>
        <w:tc>
          <w:tcPr>
            <w:tcW w:w="1933" w:type="dxa"/>
            <w:tcMar>
              <w:top w:w="50" w:type="dxa"/>
              <w:left w:w="100" w:type="dxa"/>
            </w:tcMar>
            <w:vAlign w:val="center"/>
          </w:tcPr>
          <w:p w14:paraId="719D8DE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"https://m.edsoo.ru/f5ecba38" \h </w:instrText>
            </w:r>
            <w:r>
              <w:fldChar w:fldCharType="separate"/>
            </w:r>
            <w:r>
              <w:rPr>
                <w:rFonts w:ascii="Times New Roman" w:hAnsi="Times New Roman"/>
                <w:b w:val="0"/>
                <w:i w:val="0"/>
                <w:color w:val="0000FF"/>
                <w:sz w:val="22"/>
                <w:u w:val="single"/>
              </w:rPr>
              <w:t>https://m.edsoo.ru/f5ecba38</w:t>
            </w:r>
            <w:r>
              <w:rPr>
                <w:rFonts w:ascii="Times New Roman" w:hAnsi="Times New Roman"/>
                <w:b w:val="0"/>
                <w:i w:val="0"/>
                <w:color w:val="0000FF"/>
                <w:sz w:val="22"/>
                <w:u w:val="single"/>
              </w:rPr>
              <w:fldChar w:fldCharType="end"/>
            </w:r>
          </w:p>
        </w:tc>
      </w:tr>
      <w:tr w14:paraId="205231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14EC265B">
            <w:pPr>
              <w:spacing w:before="0" w:after="0"/>
              <w:ind w:left="0"/>
              <w:jc w:val="left"/>
            </w:pPr>
            <w:r>
              <w:rPr>
                <w:rFonts w:ascii="Times New Roman" w:hAnsi="Times New Roman"/>
                <w:b w:val="0"/>
                <w:i w:val="0"/>
                <w:color w:val="000000"/>
                <w:sz w:val="24"/>
              </w:rPr>
              <w:t>15</w:t>
            </w:r>
          </w:p>
        </w:tc>
        <w:tc>
          <w:tcPr>
            <w:tcW w:w="3520" w:type="dxa"/>
            <w:tcMar>
              <w:top w:w="50" w:type="dxa"/>
              <w:left w:w="100" w:type="dxa"/>
            </w:tcMar>
            <w:vAlign w:val="center"/>
          </w:tcPr>
          <w:p w14:paraId="659FD01E">
            <w:pPr>
              <w:spacing w:before="0" w:after="0"/>
              <w:ind w:left="135"/>
              <w:jc w:val="left"/>
            </w:pPr>
            <w:r>
              <w:rPr>
                <w:rFonts w:ascii="Times New Roman" w:hAnsi="Times New Roman"/>
                <w:b w:val="0"/>
                <w:i w:val="0"/>
                <w:color w:val="000000"/>
                <w:sz w:val="24"/>
              </w:rPr>
              <w:t>Истина и ее критерии</w:t>
            </w:r>
          </w:p>
        </w:tc>
        <w:tc>
          <w:tcPr>
            <w:tcW w:w="793" w:type="dxa"/>
            <w:tcMar>
              <w:top w:w="50" w:type="dxa"/>
              <w:left w:w="100" w:type="dxa"/>
            </w:tcMar>
            <w:vAlign w:val="center"/>
          </w:tcPr>
          <w:p w14:paraId="09780A56">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14:paraId="7ADA1092">
            <w:pPr>
              <w:spacing w:before="0" w:after="0" w:line="276" w:lineRule="auto"/>
              <w:ind w:left="135"/>
              <w:jc w:val="center"/>
            </w:pPr>
            <w:r>
              <w:rPr>
                <w:rFonts w:ascii="Times New Roman" w:hAnsi="Times New Roman"/>
                <w:b w:val="0"/>
                <w:i w:val="0"/>
                <w:color w:val="000000"/>
                <w:sz w:val="24"/>
              </w:rPr>
              <w:t xml:space="preserve"> 0 </w:t>
            </w:r>
          </w:p>
        </w:tc>
        <w:tc>
          <w:tcPr>
            <w:tcW w:w="1587" w:type="dxa"/>
            <w:tcMar>
              <w:top w:w="50" w:type="dxa"/>
              <w:left w:w="100" w:type="dxa"/>
            </w:tcMar>
            <w:vAlign w:val="center"/>
          </w:tcPr>
          <w:p w14:paraId="62E1409C">
            <w:pPr>
              <w:spacing w:before="0" w:after="0" w:line="276" w:lineRule="auto"/>
              <w:ind w:left="135"/>
              <w:jc w:val="center"/>
            </w:pPr>
            <w:r>
              <w:rPr>
                <w:rFonts w:ascii="Times New Roman" w:hAnsi="Times New Roman"/>
                <w:b w:val="0"/>
                <w:i w:val="0"/>
                <w:color w:val="000000"/>
                <w:sz w:val="24"/>
              </w:rPr>
              <w:t xml:space="preserve"> 0 </w:t>
            </w:r>
          </w:p>
        </w:tc>
        <w:tc>
          <w:tcPr>
            <w:tcW w:w="1120" w:type="dxa"/>
            <w:tcMar>
              <w:top w:w="50" w:type="dxa"/>
              <w:left w:w="100" w:type="dxa"/>
            </w:tcMar>
            <w:vAlign w:val="center"/>
          </w:tcPr>
          <w:p w14:paraId="1CCE3C46">
            <w:pPr>
              <w:spacing w:before="0" w:after="0"/>
              <w:ind w:left="135"/>
              <w:jc w:val="left"/>
            </w:pPr>
          </w:p>
        </w:tc>
        <w:tc>
          <w:tcPr>
            <w:tcW w:w="1933" w:type="dxa"/>
            <w:tcMar>
              <w:top w:w="50" w:type="dxa"/>
              <w:left w:w="100" w:type="dxa"/>
            </w:tcMar>
            <w:vAlign w:val="center"/>
          </w:tcPr>
          <w:p w14:paraId="3883D4B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"https://m.edsoo.ru/f5ecbbaa" \h </w:instrText>
            </w:r>
            <w:r>
              <w:fldChar w:fldCharType="separate"/>
            </w:r>
            <w:r>
              <w:rPr>
                <w:rFonts w:ascii="Times New Roman" w:hAnsi="Times New Roman"/>
                <w:b w:val="0"/>
                <w:i w:val="0"/>
                <w:color w:val="0000FF"/>
                <w:sz w:val="22"/>
                <w:u w:val="single"/>
              </w:rPr>
              <w:t>https://m.edsoo.ru/f5ecbbaa</w:t>
            </w:r>
            <w:r>
              <w:rPr>
                <w:rFonts w:ascii="Times New Roman" w:hAnsi="Times New Roman"/>
                <w:b w:val="0"/>
                <w:i w:val="0"/>
                <w:color w:val="0000FF"/>
                <w:sz w:val="22"/>
                <w:u w:val="single"/>
              </w:rPr>
              <w:fldChar w:fldCharType="end"/>
            </w:r>
          </w:p>
        </w:tc>
      </w:tr>
      <w:tr w14:paraId="79E9B7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336C1D93">
            <w:pPr>
              <w:spacing w:before="0" w:after="0"/>
              <w:ind w:left="0"/>
              <w:jc w:val="left"/>
            </w:pPr>
            <w:r>
              <w:rPr>
                <w:rFonts w:ascii="Times New Roman" w:hAnsi="Times New Roman"/>
                <w:b w:val="0"/>
                <w:i w:val="0"/>
                <w:color w:val="000000"/>
                <w:sz w:val="24"/>
              </w:rPr>
              <w:t>16</w:t>
            </w:r>
          </w:p>
        </w:tc>
        <w:tc>
          <w:tcPr>
            <w:tcW w:w="3520" w:type="dxa"/>
            <w:tcMar>
              <w:top w:w="50" w:type="dxa"/>
              <w:left w:w="100" w:type="dxa"/>
            </w:tcMar>
            <w:vAlign w:val="center"/>
          </w:tcPr>
          <w:p w14:paraId="275F39E3">
            <w:pPr>
              <w:spacing w:before="0" w:after="0"/>
              <w:ind w:left="135"/>
              <w:jc w:val="left"/>
            </w:pPr>
            <w:r>
              <w:rPr>
                <w:rFonts w:ascii="Times New Roman" w:hAnsi="Times New Roman"/>
                <w:b w:val="0"/>
                <w:i w:val="0"/>
                <w:color w:val="000000"/>
                <w:sz w:val="24"/>
              </w:rPr>
              <w:t>Научное познание</w:t>
            </w:r>
          </w:p>
        </w:tc>
        <w:tc>
          <w:tcPr>
            <w:tcW w:w="793" w:type="dxa"/>
            <w:tcMar>
              <w:top w:w="50" w:type="dxa"/>
              <w:left w:w="100" w:type="dxa"/>
            </w:tcMar>
            <w:vAlign w:val="center"/>
          </w:tcPr>
          <w:p w14:paraId="2A7152D4">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14:paraId="21C1E3C6">
            <w:pPr>
              <w:spacing w:before="0" w:after="0" w:line="276" w:lineRule="auto"/>
              <w:ind w:left="135"/>
              <w:jc w:val="center"/>
            </w:pPr>
            <w:r>
              <w:rPr>
                <w:rFonts w:ascii="Times New Roman" w:hAnsi="Times New Roman"/>
                <w:b w:val="0"/>
                <w:i w:val="0"/>
                <w:color w:val="000000"/>
                <w:sz w:val="24"/>
              </w:rPr>
              <w:t xml:space="preserve"> 0 </w:t>
            </w:r>
          </w:p>
        </w:tc>
        <w:tc>
          <w:tcPr>
            <w:tcW w:w="1587" w:type="dxa"/>
            <w:tcMar>
              <w:top w:w="50" w:type="dxa"/>
              <w:left w:w="100" w:type="dxa"/>
            </w:tcMar>
            <w:vAlign w:val="center"/>
          </w:tcPr>
          <w:p w14:paraId="0CB9089E">
            <w:pPr>
              <w:spacing w:before="0" w:after="0" w:line="276" w:lineRule="auto"/>
              <w:ind w:left="135"/>
              <w:jc w:val="center"/>
            </w:pPr>
            <w:r>
              <w:rPr>
                <w:rFonts w:ascii="Times New Roman" w:hAnsi="Times New Roman"/>
                <w:b w:val="0"/>
                <w:i w:val="0"/>
                <w:color w:val="000000"/>
                <w:sz w:val="24"/>
              </w:rPr>
              <w:t xml:space="preserve"> 0 </w:t>
            </w:r>
          </w:p>
        </w:tc>
        <w:tc>
          <w:tcPr>
            <w:tcW w:w="1120" w:type="dxa"/>
            <w:tcMar>
              <w:top w:w="50" w:type="dxa"/>
              <w:left w:w="100" w:type="dxa"/>
            </w:tcMar>
            <w:vAlign w:val="center"/>
          </w:tcPr>
          <w:p w14:paraId="68DB5C96">
            <w:pPr>
              <w:spacing w:before="0" w:after="0"/>
              <w:ind w:left="135"/>
              <w:jc w:val="left"/>
            </w:pPr>
          </w:p>
        </w:tc>
        <w:tc>
          <w:tcPr>
            <w:tcW w:w="1933" w:type="dxa"/>
            <w:tcMar>
              <w:top w:w="50" w:type="dxa"/>
              <w:left w:w="100" w:type="dxa"/>
            </w:tcMar>
            <w:vAlign w:val="center"/>
          </w:tcPr>
          <w:p w14:paraId="1AD398F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"https://m.edsoo.ru/f5ecbd30" \h </w:instrText>
            </w:r>
            <w:r>
              <w:fldChar w:fldCharType="separate"/>
            </w:r>
            <w:r>
              <w:rPr>
                <w:rFonts w:ascii="Times New Roman" w:hAnsi="Times New Roman"/>
                <w:b w:val="0"/>
                <w:i w:val="0"/>
                <w:color w:val="0000FF"/>
                <w:sz w:val="22"/>
                <w:u w:val="single"/>
              </w:rPr>
              <w:t>https://m.edsoo.ru/f5ecbd30</w:t>
            </w:r>
            <w:r>
              <w:rPr>
                <w:rFonts w:ascii="Times New Roman" w:hAnsi="Times New Roman"/>
                <w:b w:val="0"/>
                <w:i w:val="0"/>
                <w:color w:val="0000FF"/>
                <w:sz w:val="22"/>
                <w:u w:val="single"/>
              </w:rPr>
              <w:fldChar w:fldCharType="end"/>
            </w:r>
          </w:p>
        </w:tc>
      </w:tr>
      <w:tr w14:paraId="0FAB90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1C22BEFE">
            <w:pPr>
              <w:spacing w:before="0" w:after="0"/>
              <w:ind w:left="0"/>
              <w:jc w:val="left"/>
            </w:pPr>
            <w:r>
              <w:rPr>
                <w:rFonts w:ascii="Times New Roman" w:hAnsi="Times New Roman"/>
                <w:b w:val="0"/>
                <w:i w:val="0"/>
                <w:color w:val="000000"/>
                <w:sz w:val="24"/>
              </w:rPr>
              <w:t>17</w:t>
            </w:r>
          </w:p>
        </w:tc>
        <w:tc>
          <w:tcPr>
            <w:tcW w:w="3520" w:type="dxa"/>
            <w:tcMar>
              <w:top w:w="50" w:type="dxa"/>
              <w:left w:w="100" w:type="dxa"/>
            </w:tcMar>
            <w:vAlign w:val="center"/>
          </w:tcPr>
          <w:p w14:paraId="44817D83">
            <w:pPr>
              <w:spacing w:before="0" w:after="0"/>
              <w:ind w:left="135"/>
              <w:jc w:val="left"/>
            </w:pPr>
            <w:r>
              <w:rPr>
                <w:rFonts w:ascii="Times New Roman" w:hAnsi="Times New Roman"/>
                <w:b w:val="0"/>
                <w:i w:val="0"/>
                <w:color w:val="000000"/>
                <w:sz w:val="24"/>
              </w:rPr>
              <w:t>Повторительно-обобщающий урок по теме "Человек в обществе"</w:t>
            </w:r>
          </w:p>
        </w:tc>
        <w:tc>
          <w:tcPr>
            <w:tcW w:w="793" w:type="dxa"/>
            <w:tcMar>
              <w:top w:w="50" w:type="dxa"/>
              <w:left w:w="100" w:type="dxa"/>
            </w:tcMar>
            <w:vAlign w:val="center"/>
          </w:tcPr>
          <w:p w14:paraId="76CD8BD7">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14:paraId="2BF1B7FD">
            <w:pPr>
              <w:spacing w:before="0" w:after="0" w:line="276" w:lineRule="auto"/>
              <w:ind w:left="135"/>
              <w:jc w:val="center"/>
            </w:pPr>
            <w:r>
              <w:rPr>
                <w:rFonts w:ascii="Times New Roman" w:hAnsi="Times New Roman"/>
                <w:b w:val="0"/>
                <w:i w:val="0"/>
                <w:color w:val="000000"/>
                <w:sz w:val="24"/>
              </w:rPr>
              <w:t xml:space="preserve"> 1 </w:t>
            </w:r>
          </w:p>
        </w:tc>
        <w:tc>
          <w:tcPr>
            <w:tcW w:w="1587" w:type="dxa"/>
            <w:tcMar>
              <w:top w:w="50" w:type="dxa"/>
              <w:left w:w="100" w:type="dxa"/>
            </w:tcMar>
            <w:vAlign w:val="center"/>
          </w:tcPr>
          <w:p w14:paraId="1430A275">
            <w:pPr>
              <w:spacing w:before="0" w:after="0" w:line="276" w:lineRule="auto"/>
              <w:ind w:left="135"/>
              <w:jc w:val="center"/>
            </w:pPr>
            <w:r>
              <w:rPr>
                <w:rFonts w:ascii="Times New Roman" w:hAnsi="Times New Roman"/>
                <w:b w:val="0"/>
                <w:i w:val="0"/>
                <w:color w:val="000000"/>
                <w:sz w:val="24"/>
              </w:rPr>
              <w:t xml:space="preserve"> 0 </w:t>
            </w:r>
          </w:p>
        </w:tc>
        <w:tc>
          <w:tcPr>
            <w:tcW w:w="1120" w:type="dxa"/>
            <w:tcMar>
              <w:top w:w="50" w:type="dxa"/>
              <w:left w:w="100" w:type="dxa"/>
            </w:tcMar>
            <w:vAlign w:val="center"/>
          </w:tcPr>
          <w:p w14:paraId="1BA81FB1">
            <w:pPr>
              <w:spacing w:before="0" w:after="0"/>
              <w:ind w:left="135"/>
              <w:jc w:val="left"/>
            </w:pPr>
          </w:p>
        </w:tc>
        <w:tc>
          <w:tcPr>
            <w:tcW w:w="1933" w:type="dxa"/>
            <w:tcMar>
              <w:top w:w="50" w:type="dxa"/>
              <w:left w:w="100" w:type="dxa"/>
            </w:tcMar>
            <w:vAlign w:val="center"/>
          </w:tcPr>
          <w:p w14:paraId="51BEEE4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"https://m.edsoo.ru/f5ecceec" \h </w:instrText>
            </w:r>
            <w:r>
              <w:fldChar w:fldCharType="separate"/>
            </w:r>
            <w:r>
              <w:rPr>
                <w:rFonts w:ascii="Times New Roman" w:hAnsi="Times New Roman"/>
                <w:b w:val="0"/>
                <w:i w:val="0"/>
                <w:color w:val="0000FF"/>
                <w:sz w:val="22"/>
                <w:u w:val="single"/>
              </w:rPr>
              <w:t>https://m.edsoo.ru/f5ecceec</w:t>
            </w:r>
            <w:r>
              <w:rPr>
                <w:rFonts w:ascii="Times New Roman" w:hAnsi="Times New Roman"/>
                <w:b w:val="0"/>
                <w:i w:val="0"/>
                <w:color w:val="0000FF"/>
                <w:sz w:val="22"/>
                <w:u w:val="single"/>
              </w:rPr>
              <w:fldChar w:fldCharType="end"/>
            </w:r>
          </w:p>
        </w:tc>
      </w:tr>
      <w:tr w14:paraId="73FEFE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73789259">
            <w:pPr>
              <w:spacing w:before="0" w:after="0"/>
              <w:ind w:left="0"/>
              <w:jc w:val="left"/>
            </w:pPr>
            <w:r>
              <w:rPr>
                <w:rFonts w:ascii="Times New Roman" w:hAnsi="Times New Roman"/>
                <w:b w:val="0"/>
                <w:i w:val="0"/>
                <w:color w:val="000000"/>
                <w:sz w:val="24"/>
              </w:rPr>
              <w:t>18</w:t>
            </w:r>
          </w:p>
        </w:tc>
        <w:tc>
          <w:tcPr>
            <w:tcW w:w="3520" w:type="dxa"/>
            <w:tcMar>
              <w:top w:w="50" w:type="dxa"/>
              <w:left w:w="100" w:type="dxa"/>
            </w:tcMar>
            <w:vAlign w:val="center"/>
          </w:tcPr>
          <w:p w14:paraId="4EAC68C8">
            <w:pPr>
              <w:spacing w:before="0" w:after="0"/>
              <w:ind w:left="135"/>
              <w:jc w:val="left"/>
            </w:pPr>
            <w:r>
              <w:rPr>
                <w:rFonts w:ascii="Times New Roman" w:hAnsi="Times New Roman"/>
                <w:b w:val="0"/>
                <w:i w:val="0"/>
                <w:color w:val="000000"/>
                <w:sz w:val="24"/>
              </w:rPr>
              <w:t>Повторительно-обобщающий урок по теме "Человек в обществе"</w:t>
            </w:r>
          </w:p>
        </w:tc>
        <w:tc>
          <w:tcPr>
            <w:tcW w:w="793" w:type="dxa"/>
            <w:tcMar>
              <w:top w:w="50" w:type="dxa"/>
              <w:left w:w="100" w:type="dxa"/>
            </w:tcMar>
            <w:vAlign w:val="center"/>
          </w:tcPr>
          <w:p w14:paraId="082DBCE0">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14:paraId="226C7B2A">
            <w:pPr>
              <w:spacing w:before="0" w:after="0" w:line="276" w:lineRule="auto"/>
              <w:ind w:left="135"/>
              <w:jc w:val="center"/>
            </w:pPr>
            <w:r>
              <w:rPr>
                <w:rFonts w:ascii="Times New Roman" w:hAnsi="Times New Roman"/>
                <w:b w:val="0"/>
                <w:i w:val="0"/>
                <w:color w:val="000000"/>
                <w:sz w:val="24"/>
              </w:rPr>
              <w:t xml:space="preserve"> 0 </w:t>
            </w:r>
          </w:p>
        </w:tc>
        <w:tc>
          <w:tcPr>
            <w:tcW w:w="1587" w:type="dxa"/>
            <w:tcMar>
              <w:top w:w="50" w:type="dxa"/>
              <w:left w:w="100" w:type="dxa"/>
            </w:tcMar>
            <w:vAlign w:val="center"/>
          </w:tcPr>
          <w:p w14:paraId="6C79B241">
            <w:pPr>
              <w:spacing w:before="0" w:after="0" w:line="276" w:lineRule="auto"/>
              <w:ind w:left="135"/>
              <w:jc w:val="center"/>
            </w:pPr>
            <w:r>
              <w:rPr>
                <w:rFonts w:ascii="Times New Roman" w:hAnsi="Times New Roman"/>
                <w:b w:val="0"/>
                <w:i w:val="0"/>
                <w:color w:val="000000"/>
                <w:sz w:val="24"/>
              </w:rPr>
              <w:t xml:space="preserve"> 0 </w:t>
            </w:r>
          </w:p>
        </w:tc>
        <w:tc>
          <w:tcPr>
            <w:tcW w:w="1120" w:type="dxa"/>
            <w:tcMar>
              <w:top w:w="50" w:type="dxa"/>
              <w:left w:w="100" w:type="dxa"/>
            </w:tcMar>
            <w:vAlign w:val="center"/>
          </w:tcPr>
          <w:p w14:paraId="4B6E2568">
            <w:pPr>
              <w:spacing w:before="0" w:after="0"/>
              <w:ind w:left="135"/>
              <w:jc w:val="left"/>
            </w:pPr>
          </w:p>
        </w:tc>
        <w:tc>
          <w:tcPr>
            <w:tcW w:w="1933" w:type="dxa"/>
            <w:tcMar>
              <w:top w:w="50" w:type="dxa"/>
              <w:left w:w="100" w:type="dxa"/>
            </w:tcMar>
            <w:vAlign w:val="center"/>
          </w:tcPr>
          <w:p w14:paraId="333E0B7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"https://m.edsoo.ru/f5ecd068" \h </w:instrText>
            </w:r>
            <w:r>
              <w:fldChar w:fldCharType="separate"/>
            </w:r>
            <w:r>
              <w:rPr>
                <w:rFonts w:ascii="Times New Roman" w:hAnsi="Times New Roman"/>
                <w:b w:val="0"/>
                <w:i w:val="0"/>
                <w:color w:val="0000FF"/>
                <w:sz w:val="22"/>
                <w:u w:val="single"/>
              </w:rPr>
              <w:t>https://m.edsoo.ru/f5ecd068</w:t>
            </w:r>
            <w:r>
              <w:rPr>
                <w:rFonts w:ascii="Times New Roman" w:hAnsi="Times New Roman"/>
                <w:b w:val="0"/>
                <w:i w:val="0"/>
                <w:color w:val="0000FF"/>
                <w:sz w:val="22"/>
                <w:u w:val="single"/>
              </w:rPr>
              <w:fldChar w:fldCharType="end"/>
            </w:r>
          </w:p>
        </w:tc>
      </w:tr>
      <w:tr w14:paraId="13FB00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2F2E0CDF">
            <w:pPr>
              <w:spacing w:before="0" w:after="0"/>
              <w:ind w:left="0"/>
              <w:jc w:val="left"/>
            </w:pPr>
            <w:r>
              <w:rPr>
                <w:rFonts w:ascii="Times New Roman" w:hAnsi="Times New Roman"/>
                <w:b w:val="0"/>
                <w:i w:val="0"/>
                <w:color w:val="000000"/>
                <w:sz w:val="24"/>
              </w:rPr>
              <w:t>19</w:t>
            </w:r>
          </w:p>
        </w:tc>
        <w:tc>
          <w:tcPr>
            <w:tcW w:w="3520" w:type="dxa"/>
            <w:tcMar>
              <w:top w:w="50" w:type="dxa"/>
              <w:left w:w="100" w:type="dxa"/>
            </w:tcMar>
            <w:vAlign w:val="center"/>
          </w:tcPr>
          <w:p w14:paraId="46B5E6E8">
            <w:pPr>
              <w:spacing w:before="0" w:after="0"/>
              <w:ind w:left="135"/>
              <w:jc w:val="left"/>
            </w:pPr>
            <w:r>
              <w:rPr>
                <w:rFonts w:ascii="Times New Roman" w:hAnsi="Times New Roman"/>
                <w:b w:val="0"/>
                <w:i w:val="0"/>
                <w:color w:val="000000"/>
                <w:sz w:val="24"/>
              </w:rPr>
              <w:t>Духовная деятельность человека</w:t>
            </w:r>
          </w:p>
        </w:tc>
        <w:tc>
          <w:tcPr>
            <w:tcW w:w="793" w:type="dxa"/>
            <w:tcMar>
              <w:top w:w="50" w:type="dxa"/>
              <w:left w:w="100" w:type="dxa"/>
            </w:tcMar>
            <w:vAlign w:val="center"/>
          </w:tcPr>
          <w:p w14:paraId="10CA83F2">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14:paraId="65BA4882">
            <w:pPr>
              <w:spacing w:before="0" w:after="0" w:line="276" w:lineRule="auto"/>
              <w:ind w:left="135"/>
              <w:jc w:val="center"/>
            </w:pPr>
            <w:r>
              <w:rPr>
                <w:rFonts w:ascii="Times New Roman" w:hAnsi="Times New Roman"/>
                <w:b w:val="0"/>
                <w:i w:val="0"/>
                <w:color w:val="000000"/>
                <w:sz w:val="24"/>
              </w:rPr>
              <w:t xml:space="preserve"> 0 </w:t>
            </w:r>
          </w:p>
        </w:tc>
        <w:tc>
          <w:tcPr>
            <w:tcW w:w="1587" w:type="dxa"/>
            <w:tcMar>
              <w:top w:w="50" w:type="dxa"/>
              <w:left w:w="100" w:type="dxa"/>
            </w:tcMar>
            <w:vAlign w:val="center"/>
          </w:tcPr>
          <w:p w14:paraId="02276FC7">
            <w:pPr>
              <w:spacing w:before="0" w:after="0" w:line="276" w:lineRule="auto"/>
              <w:ind w:left="135"/>
              <w:jc w:val="center"/>
            </w:pPr>
            <w:r>
              <w:rPr>
                <w:rFonts w:ascii="Times New Roman" w:hAnsi="Times New Roman"/>
                <w:b w:val="0"/>
                <w:i w:val="0"/>
                <w:color w:val="000000"/>
                <w:sz w:val="24"/>
              </w:rPr>
              <w:t xml:space="preserve"> 0 </w:t>
            </w:r>
          </w:p>
        </w:tc>
        <w:tc>
          <w:tcPr>
            <w:tcW w:w="1120" w:type="dxa"/>
            <w:tcMar>
              <w:top w:w="50" w:type="dxa"/>
              <w:left w:w="100" w:type="dxa"/>
            </w:tcMar>
            <w:vAlign w:val="center"/>
          </w:tcPr>
          <w:p w14:paraId="2F42E94B">
            <w:pPr>
              <w:spacing w:before="0" w:after="0"/>
              <w:ind w:left="135"/>
              <w:jc w:val="left"/>
            </w:pPr>
          </w:p>
        </w:tc>
        <w:tc>
          <w:tcPr>
            <w:tcW w:w="1933" w:type="dxa"/>
            <w:tcMar>
              <w:top w:w="50" w:type="dxa"/>
              <w:left w:w="100" w:type="dxa"/>
            </w:tcMar>
            <w:vAlign w:val="center"/>
          </w:tcPr>
          <w:p w14:paraId="3AEE847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"https://m.edsoo.ru/f5ecbe7a" \h </w:instrText>
            </w:r>
            <w:r>
              <w:fldChar w:fldCharType="separate"/>
            </w:r>
            <w:r>
              <w:rPr>
                <w:rFonts w:ascii="Times New Roman" w:hAnsi="Times New Roman"/>
                <w:b w:val="0"/>
                <w:i w:val="0"/>
                <w:color w:val="0000FF"/>
                <w:sz w:val="22"/>
                <w:u w:val="single"/>
              </w:rPr>
              <w:t>https://m.edsoo.ru/f5ecbe7a</w:t>
            </w:r>
            <w:r>
              <w:rPr>
                <w:rFonts w:ascii="Times New Roman" w:hAnsi="Times New Roman"/>
                <w:b w:val="0"/>
                <w:i w:val="0"/>
                <w:color w:val="0000FF"/>
                <w:sz w:val="22"/>
                <w:u w:val="single"/>
              </w:rPr>
              <w:fldChar w:fldCharType="end"/>
            </w:r>
          </w:p>
        </w:tc>
      </w:tr>
      <w:tr w14:paraId="29DD74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7A6C25D1">
            <w:pPr>
              <w:spacing w:before="0" w:after="0"/>
              <w:ind w:left="0"/>
              <w:jc w:val="left"/>
            </w:pPr>
            <w:r>
              <w:rPr>
                <w:rFonts w:ascii="Times New Roman" w:hAnsi="Times New Roman"/>
                <w:b w:val="0"/>
                <w:i w:val="0"/>
                <w:color w:val="000000"/>
                <w:sz w:val="24"/>
              </w:rPr>
              <w:t>20</w:t>
            </w:r>
          </w:p>
        </w:tc>
        <w:tc>
          <w:tcPr>
            <w:tcW w:w="3520" w:type="dxa"/>
            <w:tcMar>
              <w:top w:w="50" w:type="dxa"/>
              <w:left w:w="100" w:type="dxa"/>
            </w:tcMar>
            <w:vAlign w:val="center"/>
          </w:tcPr>
          <w:p w14:paraId="0DE724C4">
            <w:pPr>
              <w:spacing w:before="0" w:after="0"/>
              <w:ind w:left="135"/>
              <w:jc w:val="left"/>
            </w:pPr>
            <w:r>
              <w:rPr>
                <w:rFonts w:ascii="Times New Roman" w:hAnsi="Times New Roman"/>
                <w:b w:val="0"/>
                <w:i w:val="0"/>
                <w:color w:val="000000"/>
                <w:sz w:val="24"/>
              </w:rPr>
              <w:t>Культура и ее формы</w:t>
            </w:r>
          </w:p>
        </w:tc>
        <w:tc>
          <w:tcPr>
            <w:tcW w:w="793" w:type="dxa"/>
            <w:tcMar>
              <w:top w:w="50" w:type="dxa"/>
              <w:left w:w="100" w:type="dxa"/>
            </w:tcMar>
            <w:vAlign w:val="center"/>
          </w:tcPr>
          <w:p w14:paraId="7EEE2975">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14:paraId="6B33CED5">
            <w:pPr>
              <w:spacing w:before="0" w:after="0" w:line="276" w:lineRule="auto"/>
              <w:ind w:left="135"/>
              <w:jc w:val="center"/>
            </w:pPr>
            <w:r>
              <w:rPr>
                <w:rFonts w:ascii="Times New Roman" w:hAnsi="Times New Roman"/>
                <w:b w:val="0"/>
                <w:i w:val="0"/>
                <w:color w:val="000000"/>
                <w:sz w:val="24"/>
              </w:rPr>
              <w:t xml:space="preserve"> 0 </w:t>
            </w:r>
          </w:p>
        </w:tc>
        <w:tc>
          <w:tcPr>
            <w:tcW w:w="1587" w:type="dxa"/>
            <w:tcMar>
              <w:top w:w="50" w:type="dxa"/>
              <w:left w:w="100" w:type="dxa"/>
            </w:tcMar>
            <w:vAlign w:val="center"/>
          </w:tcPr>
          <w:p w14:paraId="77A3D7FF">
            <w:pPr>
              <w:spacing w:before="0" w:after="0" w:line="276" w:lineRule="auto"/>
              <w:ind w:left="135"/>
              <w:jc w:val="center"/>
            </w:pPr>
            <w:r>
              <w:rPr>
                <w:rFonts w:ascii="Times New Roman" w:hAnsi="Times New Roman"/>
                <w:b w:val="0"/>
                <w:i w:val="0"/>
                <w:color w:val="000000"/>
                <w:sz w:val="24"/>
              </w:rPr>
              <w:t xml:space="preserve"> 0 </w:t>
            </w:r>
          </w:p>
        </w:tc>
        <w:tc>
          <w:tcPr>
            <w:tcW w:w="1120" w:type="dxa"/>
            <w:tcMar>
              <w:top w:w="50" w:type="dxa"/>
              <w:left w:w="100" w:type="dxa"/>
            </w:tcMar>
            <w:vAlign w:val="center"/>
          </w:tcPr>
          <w:p w14:paraId="38E081D3">
            <w:pPr>
              <w:spacing w:before="0" w:after="0"/>
              <w:ind w:left="135"/>
              <w:jc w:val="left"/>
            </w:pPr>
          </w:p>
        </w:tc>
        <w:tc>
          <w:tcPr>
            <w:tcW w:w="1933" w:type="dxa"/>
            <w:tcMar>
              <w:top w:w="50" w:type="dxa"/>
              <w:left w:w="100" w:type="dxa"/>
            </w:tcMar>
            <w:vAlign w:val="center"/>
          </w:tcPr>
          <w:p w14:paraId="3B18134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"https://m.edsoo.ru/f5ecaa52" \h </w:instrText>
            </w:r>
            <w:r>
              <w:fldChar w:fldCharType="separate"/>
            </w:r>
            <w:r>
              <w:rPr>
                <w:rFonts w:ascii="Times New Roman" w:hAnsi="Times New Roman"/>
                <w:b w:val="0"/>
                <w:i w:val="0"/>
                <w:color w:val="0000FF"/>
                <w:sz w:val="22"/>
                <w:u w:val="single"/>
              </w:rPr>
              <w:t>https://m.edsoo.ru/f5ecaa52</w:t>
            </w:r>
            <w:r>
              <w:rPr>
                <w:rFonts w:ascii="Times New Roman" w:hAnsi="Times New Roman"/>
                <w:b w:val="0"/>
                <w:i w:val="0"/>
                <w:color w:val="0000FF"/>
                <w:sz w:val="22"/>
                <w:u w:val="single"/>
              </w:rPr>
              <w:fldChar w:fldCharType="end"/>
            </w:r>
          </w:p>
        </w:tc>
      </w:tr>
      <w:tr w14:paraId="2FFEF4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26F4CE1E">
            <w:pPr>
              <w:spacing w:before="0" w:after="0"/>
              <w:ind w:left="0"/>
              <w:jc w:val="left"/>
            </w:pPr>
            <w:r>
              <w:rPr>
                <w:rFonts w:ascii="Times New Roman" w:hAnsi="Times New Roman"/>
                <w:b w:val="0"/>
                <w:i w:val="0"/>
                <w:color w:val="000000"/>
                <w:sz w:val="24"/>
              </w:rPr>
              <w:t>21</w:t>
            </w:r>
          </w:p>
        </w:tc>
        <w:tc>
          <w:tcPr>
            <w:tcW w:w="3520" w:type="dxa"/>
            <w:tcMar>
              <w:top w:w="50" w:type="dxa"/>
              <w:left w:w="100" w:type="dxa"/>
            </w:tcMar>
            <w:vAlign w:val="center"/>
          </w:tcPr>
          <w:p w14:paraId="2FA02A03">
            <w:pPr>
              <w:spacing w:before="0" w:after="0"/>
              <w:ind w:left="135"/>
              <w:jc w:val="left"/>
            </w:pPr>
            <w:r>
              <w:rPr>
                <w:rFonts w:ascii="Times New Roman" w:hAnsi="Times New Roman"/>
                <w:b w:val="0"/>
                <w:i w:val="0"/>
                <w:color w:val="000000"/>
                <w:sz w:val="24"/>
              </w:rPr>
              <w:t>Вклад российской культуры в формирование ценностей современного общества</w:t>
            </w:r>
          </w:p>
        </w:tc>
        <w:tc>
          <w:tcPr>
            <w:tcW w:w="793" w:type="dxa"/>
            <w:tcMar>
              <w:top w:w="50" w:type="dxa"/>
              <w:left w:w="100" w:type="dxa"/>
            </w:tcMar>
            <w:vAlign w:val="center"/>
          </w:tcPr>
          <w:p w14:paraId="7242EE5D">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14:paraId="322E6D60">
            <w:pPr>
              <w:spacing w:before="0" w:after="0" w:line="276" w:lineRule="auto"/>
              <w:ind w:left="135"/>
              <w:jc w:val="center"/>
            </w:pPr>
            <w:r>
              <w:rPr>
                <w:rFonts w:ascii="Times New Roman" w:hAnsi="Times New Roman"/>
                <w:b w:val="0"/>
                <w:i w:val="0"/>
                <w:color w:val="000000"/>
                <w:sz w:val="24"/>
              </w:rPr>
              <w:t xml:space="preserve"> 0 </w:t>
            </w:r>
          </w:p>
        </w:tc>
        <w:tc>
          <w:tcPr>
            <w:tcW w:w="1587" w:type="dxa"/>
            <w:tcMar>
              <w:top w:w="50" w:type="dxa"/>
              <w:left w:w="100" w:type="dxa"/>
            </w:tcMar>
            <w:vAlign w:val="center"/>
          </w:tcPr>
          <w:p w14:paraId="11151265">
            <w:pPr>
              <w:spacing w:before="0" w:after="0" w:line="276" w:lineRule="auto"/>
              <w:ind w:left="135"/>
              <w:jc w:val="center"/>
            </w:pPr>
            <w:r>
              <w:rPr>
                <w:rFonts w:ascii="Times New Roman" w:hAnsi="Times New Roman"/>
                <w:b w:val="0"/>
                <w:i w:val="0"/>
                <w:color w:val="000000"/>
                <w:sz w:val="24"/>
              </w:rPr>
              <w:t xml:space="preserve"> 0 </w:t>
            </w:r>
          </w:p>
        </w:tc>
        <w:tc>
          <w:tcPr>
            <w:tcW w:w="1120" w:type="dxa"/>
            <w:tcMar>
              <w:top w:w="50" w:type="dxa"/>
              <w:left w:w="100" w:type="dxa"/>
            </w:tcMar>
            <w:vAlign w:val="center"/>
          </w:tcPr>
          <w:p w14:paraId="1081A9B3">
            <w:pPr>
              <w:spacing w:before="0" w:after="0"/>
              <w:ind w:left="135"/>
              <w:jc w:val="left"/>
            </w:pPr>
          </w:p>
        </w:tc>
        <w:tc>
          <w:tcPr>
            <w:tcW w:w="1933" w:type="dxa"/>
            <w:tcMar>
              <w:top w:w="50" w:type="dxa"/>
              <w:left w:w="100" w:type="dxa"/>
            </w:tcMar>
            <w:vAlign w:val="center"/>
          </w:tcPr>
          <w:p w14:paraId="0A40A8A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"https://m.edsoo.ru/f5ecab9c" \h </w:instrText>
            </w:r>
            <w:r>
              <w:fldChar w:fldCharType="separate"/>
            </w:r>
            <w:r>
              <w:rPr>
                <w:rFonts w:ascii="Times New Roman" w:hAnsi="Times New Roman"/>
                <w:b w:val="0"/>
                <w:i w:val="0"/>
                <w:color w:val="0000FF"/>
                <w:sz w:val="22"/>
                <w:u w:val="single"/>
              </w:rPr>
              <w:t>https://m.edsoo.ru/f5ecab9c</w:t>
            </w:r>
            <w:r>
              <w:rPr>
                <w:rFonts w:ascii="Times New Roman" w:hAnsi="Times New Roman"/>
                <w:b w:val="0"/>
                <w:i w:val="0"/>
                <w:color w:val="0000FF"/>
                <w:sz w:val="22"/>
                <w:u w:val="single"/>
              </w:rPr>
              <w:fldChar w:fldCharType="end"/>
            </w:r>
          </w:p>
        </w:tc>
      </w:tr>
      <w:tr w14:paraId="12C98D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2BD94DB6">
            <w:pPr>
              <w:spacing w:before="0" w:after="0"/>
              <w:ind w:left="0"/>
              <w:jc w:val="left"/>
            </w:pPr>
            <w:r>
              <w:rPr>
                <w:rFonts w:ascii="Times New Roman" w:hAnsi="Times New Roman"/>
                <w:b w:val="0"/>
                <w:i w:val="0"/>
                <w:color w:val="000000"/>
                <w:sz w:val="24"/>
              </w:rPr>
              <w:t>22</w:t>
            </w:r>
          </w:p>
        </w:tc>
        <w:tc>
          <w:tcPr>
            <w:tcW w:w="3520" w:type="dxa"/>
            <w:tcMar>
              <w:top w:w="50" w:type="dxa"/>
              <w:left w:w="100" w:type="dxa"/>
            </w:tcMar>
            <w:vAlign w:val="center"/>
          </w:tcPr>
          <w:p w14:paraId="2269D1D4">
            <w:pPr>
              <w:spacing w:before="0" w:after="0"/>
              <w:ind w:left="135"/>
              <w:jc w:val="left"/>
            </w:pPr>
            <w:r>
              <w:rPr>
                <w:rFonts w:ascii="Times New Roman" w:hAnsi="Times New Roman"/>
                <w:b w:val="0"/>
                <w:i w:val="0"/>
                <w:color w:val="000000"/>
                <w:sz w:val="24"/>
              </w:rPr>
              <w:t>Мораль как общечеловеческая ценность и социальный регулятор</w:t>
            </w:r>
          </w:p>
        </w:tc>
        <w:tc>
          <w:tcPr>
            <w:tcW w:w="793" w:type="dxa"/>
            <w:tcMar>
              <w:top w:w="50" w:type="dxa"/>
              <w:left w:w="100" w:type="dxa"/>
            </w:tcMar>
            <w:vAlign w:val="center"/>
          </w:tcPr>
          <w:p w14:paraId="29C71487">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14:paraId="7AE68F93">
            <w:pPr>
              <w:spacing w:before="0" w:after="0" w:line="276" w:lineRule="auto"/>
              <w:ind w:left="135"/>
              <w:jc w:val="center"/>
            </w:pPr>
            <w:r>
              <w:rPr>
                <w:rFonts w:ascii="Times New Roman" w:hAnsi="Times New Roman"/>
                <w:b w:val="0"/>
                <w:i w:val="0"/>
                <w:color w:val="000000"/>
                <w:sz w:val="24"/>
              </w:rPr>
              <w:t xml:space="preserve"> 0 </w:t>
            </w:r>
          </w:p>
        </w:tc>
        <w:tc>
          <w:tcPr>
            <w:tcW w:w="1587" w:type="dxa"/>
            <w:tcMar>
              <w:top w:w="50" w:type="dxa"/>
              <w:left w:w="100" w:type="dxa"/>
            </w:tcMar>
            <w:vAlign w:val="center"/>
          </w:tcPr>
          <w:p w14:paraId="57961EE5">
            <w:pPr>
              <w:spacing w:before="0" w:after="0" w:line="276" w:lineRule="auto"/>
              <w:ind w:left="135"/>
              <w:jc w:val="center"/>
            </w:pPr>
            <w:r>
              <w:rPr>
                <w:rFonts w:ascii="Times New Roman" w:hAnsi="Times New Roman"/>
                <w:b w:val="0"/>
                <w:i w:val="0"/>
                <w:color w:val="000000"/>
                <w:sz w:val="24"/>
              </w:rPr>
              <w:t xml:space="preserve"> 0 </w:t>
            </w:r>
          </w:p>
        </w:tc>
        <w:tc>
          <w:tcPr>
            <w:tcW w:w="1120" w:type="dxa"/>
            <w:tcMar>
              <w:top w:w="50" w:type="dxa"/>
              <w:left w:w="100" w:type="dxa"/>
            </w:tcMar>
            <w:vAlign w:val="center"/>
          </w:tcPr>
          <w:p w14:paraId="3A192617">
            <w:pPr>
              <w:spacing w:before="0" w:after="0"/>
              <w:ind w:left="135"/>
              <w:jc w:val="left"/>
            </w:pPr>
          </w:p>
        </w:tc>
        <w:tc>
          <w:tcPr>
            <w:tcW w:w="1933" w:type="dxa"/>
            <w:tcMar>
              <w:top w:w="50" w:type="dxa"/>
              <w:left w:w="100" w:type="dxa"/>
            </w:tcMar>
            <w:vAlign w:val="center"/>
          </w:tcPr>
          <w:p w14:paraId="12B2FB9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"https://m.edsoo.ru/f5ecacd2" \h </w:instrText>
            </w:r>
            <w:r>
              <w:fldChar w:fldCharType="separate"/>
            </w:r>
            <w:r>
              <w:rPr>
                <w:rFonts w:ascii="Times New Roman" w:hAnsi="Times New Roman"/>
                <w:b w:val="0"/>
                <w:i w:val="0"/>
                <w:color w:val="0000FF"/>
                <w:sz w:val="22"/>
                <w:u w:val="single"/>
              </w:rPr>
              <w:t>https://m.edsoo.ru/f5ecacd2</w:t>
            </w:r>
            <w:r>
              <w:rPr>
                <w:rFonts w:ascii="Times New Roman" w:hAnsi="Times New Roman"/>
                <w:b w:val="0"/>
                <w:i w:val="0"/>
                <w:color w:val="0000FF"/>
                <w:sz w:val="22"/>
                <w:u w:val="single"/>
              </w:rPr>
              <w:fldChar w:fldCharType="end"/>
            </w:r>
          </w:p>
        </w:tc>
      </w:tr>
      <w:tr w14:paraId="4E0888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5C6DB182">
            <w:pPr>
              <w:spacing w:before="0" w:after="0"/>
              <w:ind w:left="0"/>
              <w:jc w:val="left"/>
            </w:pPr>
            <w:r>
              <w:rPr>
                <w:rFonts w:ascii="Times New Roman" w:hAnsi="Times New Roman"/>
                <w:b w:val="0"/>
                <w:i w:val="0"/>
                <w:color w:val="000000"/>
                <w:sz w:val="24"/>
              </w:rPr>
              <w:t>23</w:t>
            </w:r>
          </w:p>
        </w:tc>
        <w:tc>
          <w:tcPr>
            <w:tcW w:w="3520" w:type="dxa"/>
            <w:tcMar>
              <w:top w:w="50" w:type="dxa"/>
              <w:left w:w="100" w:type="dxa"/>
            </w:tcMar>
            <w:vAlign w:val="center"/>
          </w:tcPr>
          <w:p w14:paraId="1A195B33">
            <w:pPr>
              <w:spacing w:before="0" w:after="0"/>
              <w:ind w:left="135"/>
              <w:jc w:val="left"/>
            </w:pPr>
            <w:r>
              <w:rPr>
                <w:rFonts w:ascii="Times New Roman" w:hAnsi="Times New Roman"/>
                <w:b w:val="0"/>
                <w:i w:val="0"/>
                <w:color w:val="000000"/>
                <w:sz w:val="24"/>
              </w:rPr>
              <w:t>Категории морали</w:t>
            </w:r>
          </w:p>
        </w:tc>
        <w:tc>
          <w:tcPr>
            <w:tcW w:w="793" w:type="dxa"/>
            <w:tcMar>
              <w:top w:w="50" w:type="dxa"/>
              <w:left w:w="100" w:type="dxa"/>
            </w:tcMar>
            <w:vAlign w:val="center"/>
          </w:tcPr>
          <w:p w14:paraId="4B57A5CC">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14:paraId="61A933A3">
            <w:pPr>
              <w:spacing w:before="0" w:after="0" w:line="276" w:lineRule="auto"/>
              <w:ind w:left="135"/>
              <w:jc w:val="center"/>
            </w:pPr>
            <w:r>
              <w:rPr>
                <w:rFonts w:ascii="Times New Roman" w:hAnsi="Times New Roman"/>
                <w:b w:val="0"/>
                <w:i w:val="0"/>
                <w:color w:val="000000"/>
                <w:sz w:val="24"/>
              </w:rPr>
              <w:t xml:space="preserve"> 0 </w:t>
            </w:r>
          </w:p>
        </w:tc>
        <w:tc>
          <w:tcPr>
            <w:tcW w:w="1587" w:type="dxa"/>
            <w:tcMar>
              <w:top w:w="50" w:type="dxa"/>
              <w:left w:w="100" w:type="dxa"/>
            </w:tcMar>
            <w:vAlign w:val="center"/>
          </w:tcPr>
          <w:p w14:paraId="3CB39640">
            <w:pPr>
              <w:spacing w:before="0" w:after="0" w:line="276" w:lineRule="auto"/>
              <w:ind w:left="135"/>
              <w:jc w:val="center"/>
            </w:pPr>
            <w:r>
              <w:rPr>
                <w:rFonts w:ascii="Times New Roman" w:hAnsi="Times New Roman"/>
                <w:b w:val="0"/>
                <w:i w:val="0"/>
                <w:color w:val="000000"/>
                <w:sz w:val="24"/>
              </w:rPr>
              <w:t xml:space="preserve"> 0 </w:t>
            </w:r>
          </w:p>
        </w:tc>
        <w:tc>
          <w:tcPr>
            <w:tcW w:w="1120" w:type="dxa"/>
            <w:tcMar>
              <w:top w:w="50" w:type="dxa"/>
              <w:left w:w="100" w:type="dxa"/>
            </w:tcMar>
            <w:vAlign w:val="center"/>
          </w:tcPr>
          <w:p w14:paraId="23D4D2E5">
            <w:pPr>
              <w:spacing w:before="0" w:after="0"/>
              <w:ind w:left="135"/>
              <w:jc w:val="left"/>
            </w:pPr>
          </w:p>
        </w:tc>
        <w:tc>
          <w:tcPr>
            <w:tcW w:w="1933" w:type="dxa"/>
            <w:tcMar>
              <w:top w:w="50" w:type="dxa"/>
              <w:left w:w="100" w:type="dxa"/>
            </w:tcMar>
            <w:vAlign w:val="center"/>
          </w:tcPr>
          <w:p w14:paraId="109BB70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"https://m.edsoo.ru/f5ecc230" \h </w:instrText>
            </w:r>
            <w:r>
              <w:fldChar w:fldCharType="separate"/>
            </w:r>
            <w:r>
              <w:rPr>
                <w:rFonts w:ascii="Times New Roman" w:hAnsi="Times New Roman"/>
                <w:b w:val="0"/>
                <w:i w:val="0"/>
                <w:color w:val="0000FF"/>
                <w:sz w:val="22"/>
                <w:u w:val="single"/>
              </w:rPr>
              <w:t>https://m.edsoo.ru/f5ecc230</w:t>
            </w:r>
            <w:r>
              <w:rPr>
                <w:rFonts w:ascii="Times New Roman" w:hAnsi="Times New Roman"/>
                <w:b w:val="0"/>
                <w:i w:val="0"/>
                <w:color w:val="0000FF"/>
                <w:sz w:val="22"/>
                <w:u w:val="single"/>
              </w:rPr>
              <w:fldChar w:fldCharType="end"/>
            </w:r>
          </w:p>
        </w:tc>
      </w:tr>
      <w:tr w14:paraId="60970E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173E7D71">
            <w:pPr>
              <w:spacing w:before="0" w:after="0"/>
              <w:ind w:left="0"/>
              <w:jc w:val="left"/>
            </w:pPr>
            <w:r>
              <w:rPr>
                <w:rFonts w:ascii="Times New Roman" w:hAnsi="Times New Roman"/>
                <w:b w:val="0"/>
                <w:i w:val="0"/>
                <w:color w:val="000000"/>
                <w:sz w:val="24"/>
              </w:rPr>
              <w:t>24</w:t>
            </w:r>
          </w:p>
        </w:tc>
        <w:tc>
          <w:tcPr>
            <w:tcW w:w="3520" w:type="dxa"/>
            <w:tcMar>
              <w:top w:w="50" w:type="dxa"/>
              <w:left w:w="100" w:type="dxa"/>
            </w:tcMar>
            <w:vAlign w:val="center"/>
          </w:tcPr>
          <w:p w14:paraId="2A02F43D">
            <w:pPr>
              <w:spacing w:before="0" w:after="0"/>
              <w:ind w:left="135"/>
              <w:jc w:val="left"/>
            </w:pPr>
            <w:r>
              <w:rPr>
                <w:rFonts w:ascii="Times New Roman" w:hAnsi="Times New Roman"/>
                <w:b w:val="0"/>
                <w:i w:val="0"/>
                <w:color w:val="000000"/>
                <w:sz w:val="24"/>
              </w:rPr>
              <w:t>Гражданственность и патриотизм</w:t>
            </w:r>
          </w:p>
        </w:tc>
        <w:tc>
          <w:tcPr>
            <w:tcW w:w="793" w:type="dxa"/>
            <w:tcMar>
              <w:top w:w="50" w:type="dxa"/>
              <w:left w:w="100" w:type="dxa"/>
            </w:tcMar>
            <w:vAlign w:val="center"/>
          </w:tcPr>
          <w:p w14:paraId="35150D3D">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14:paraId="556BEAA2">
            <w:pPr>
              <w:spacing w:before="0" w:after="0" w:line="276" w:lineRule="auto"/>
              <w:ind w:left="135"/>
              <w:jc w:val="center"/>
            </w:pPr>
            <w:r>
              <w:rPr>
                <w:rFonts w:ascii="Times New Roman" w:hAnsi="Times New Roman"/>
                <w:b w:val="0"/>
                <w:i w:val="0"/>
                <w:color w:val="000000"/>
                <w:sz w:val="24"/>
              </w:rPr>
              <w:t xml:space="preserve"> 0 </w:t>
            </w:r>
          </w:p>
        </w:tc>
        <w:tc>
          <w:tcPr>
            <w:tcW w:w="1587" w:type="dxa"/>
            <w:tcMar>
              <w:top w:w="50" w:type="dxa"/>
              <w:left w:w="100" w:type="dxa"/>
            </w:tcMar>
            <w:vAlign w:val="center"/>
          </w:tcPr>
          <w:p w14:paraId="438B02B6">
            <w:pPr>
              <w:spacing w:before="0" w:after="0" w:line="276" w:lineRule="auto"/>
              <w:ind w:left="135"/>
              <w:jc w:val="center"/>
            </w:pPr>
            <w:r>
              <w:rPr>
                <w:rFonts w:ascii="Times New Roman" w:hAnsi="Times New Roman"/>
                <w:b w:val="0"/>
                <w:i w:val="0"/>
                <w:color w:val="000000"/>
                <w:sz w:val="24"/>
              </w:rPr>
              <w:t xml:space="preserve"> 0 </w:t>
            </w:r>
          </w:p>
        </w:tc>
        <w:tc>
          <w:tcPr>
            <w:tcW w:w="1120" w:type="dxa"/>
            <w:tcMar>
              <w:top w:w="50" w:type="dxa"/>
              <w:left w:w="100" w:type="dxa"/>
            </w:tcMar>
            <w:vAlign w:val="center"/>
          </w:tcPr>
          <w:p w14:paraId="41EAE0B6">
            <w:pPr>
              <w:spacing w:before="0" w:after="0"/>
              <w:ind w:left="135"/>
              <w:jc w:val="left"/>
            </w:pPr>
          </w:p>
        </w:tc>
        <w:tc>
          <w:tcPr>
            <w:tcW w:w="1933" w:type="dxa"/>
            <w:tcMar>
              <w:top w:w="50" w:type="dxa"/>
              <w:left w:w="100" w:type="dxa"/>
            </w:tcMar>
            <w:vAlign w:val="center"/>
          </w:tcPr>
          <w:p w14:paraId="5F64651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"https://m.edsoo.ru/f5ecc096" \h </w:instrText>
            </w:r>
            <w:r>
              <w:fldChar w:fldCharType="separate"/>
            </w:r>
            <w:r>
              <w:rPr>
                <w:rFonts w:ascii="Times New Roman" w:hAnsi="Times New Roman"/>
                <w:b w:val="0"/>
                <w:i w:val="0"/>
                <w:color w:val="0000FF"/>
                <w:sz w:val="22"/>
                <w:u w:val="single"/>
              </w:rPr>
              <w:t>https://m.edsoo.ru/f5ecc096</w:t>
            </w:r>
            <w:r>
              <w:rPr>
                <w:rFonts w:ascii="Times New Roman" w:hAnsi="Times New Roman"/>
                <w:b w:val="0"/>
                <w:i w:val="0"/>
                <w:color w:val="0000FF"/>
                <w:sz w:val="22"/>
                <w:u w:val="single"/>
              </w:rPr>
              <w:fldChar w:fldCharType="end"/>
            </w:r>
          </w:p>
        </w:tc>
      </w:tr>
      <w:tr w14:paraId="4702A3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44D9564A">
            <w:pPr>
              <w:spacing w:before="0" w:after="0"/>
              <w:ind w:left="0"/>
              <w:jc w:val="left"/>
            </w:pPr>
            <w:r>
              <w:rPr>
                <w:rFonts w:ascii="Times New Roman" w:hAnsi="Times New Roman"/>
                <w:b w:val="0"/>
                <w:i w:val="0"/>
                <w:color w:val="000000"/>
                <w:sz w:val="24"/>
              </w:rPr>
              <w:t>25</w:t>
            </w:r>
          </w:p>
        </w:tc>
        <w:tc>
          <w:tcPr>
            <w:tcW w:w="3520" w:type="dxa"/>
            <w:tcMar>
              <w:top w:w="50" w:type="dxa"/>
              <w:left w:w="100" w:type="dxa"/>
            </w:tcMar>
            <w:vAlign w:val="center"/>
          </w:tcPr>
          <w:p w14:paraId="620C6FBF">
            <w:pPr>
              <w:spacing w:before="0" w:after="0"/>
              <w:ind w:left="135"/>
              <w:jc w:val="left"/>
            </w:pPr>
            <w:r>
              <w:rPr>
                <w:rFonts w:ascii="Times New Roman" w:hAnsi="Times New Roman"/>
                <w:b w:val="0"/>
                <w:i w:val="0"/>
                <w:color w:val="000000"/>
                <w:sz w:val="24"/>
              </w:rPr>
              <w:t>Наука и ее функции</w:t>
            </w:r>
          </w:p>
        </w:tc>
        <w:tc>
          <w:tcPr>
            <w:tcW w:w="793" w:type="dxa"/>
            <w:tcMar>
              <w:top w:w="50" w:type="dxa"/>
              <w:left w:w="100" w:type="dxa"/>
            </w:tcMar>
            <w:vAlign w:val="center"/>
          </w:tcPr>
          <w:p w14:paraId="60862373">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14:paraId="21F60E7A">
            <w:pPr>
              <w:spacing w:before="0" w:after="0" w:line="276" w:lineRule="auto"/>
              <w:ind w:left="135"/>
              <w:jc w:val="center"/>
            </w:pPr>
            <w:r>
              <w:rPr>
                <w:rFonts w:ascii="Times New Roman" w:hAnsi="Times New Roman"/>
                <w:b w:val="0"/>
                <w:i w:val="0"/>
                <w:color w:val="000000"/>
                <w:sz w:val="24"/>
              </w:rPr>
              <w:t xml:space="preserve"> 0 </w:t>
            </w:r>
          </w:p>
        </w:tc>
        <w:tc>
          <w:tcPr>
            <w:tcW w:w="1587" w:type="dxa"/>
            <w:tcMar>
              <w:top w:w="50" w:type="dxa"/>
              <w:left w:w="100" w:type="dxa"/>
            </w:tcMar>
            <w:vAlign w:val="center"/>
          </w:tcPr>
          <w:p w14:paraId="7F21121B">
            <w:pPr>
              <w:spacing w:before="0" w:after="0" w:line="276" w:lineRule="auto"/>
              <w:ind w:left="135"/>
              <w:jc w:val="center"/>
            </w:pPr>
            <w:r>
              <w:rPr>
                <w:rFonts w:ascii="Times New Roman" w:hAnsi="Times New Roman"/>
                <w:b w:val="0"/>
                <w:i w:val="0"/>
                <w:color w:val="000000"/>
                <w:sz w:val="24"/>
              </w:rPr>
              <w:t xml:space="preserve"> 0 </w:t>
            </w:r>
          </w:p>
        </w:tc>
        <w:tc>
          <w:tcPr>
            <w:tcW w:w="1120" w:type="dxa"/>
            <w:tcMar>
              <w:top w:w="50" w:type="dxa"/>
              <w:left w:w="100" w:type="dxa"/>
            </w:tcMar>
            <w:vAlign w:val="center"/>
          </w:tcPr>
          <w:p w14:paraId="69A26BB0">
            <w:pPr>
              <w:spacing w:before="0" w:after="0"/>
              <w:ind w:left="135"/>
              <w:jc w:val="left"/>
            </w:pPr>
          </w:p>
        </w:tc>
        <w:tc>
          <w:tcPr>
            <w:tcW w:w="1933" w:type="dxa"/>
            <w:tcMar>
              <w:top w:w="50" w:type="dxa"/>
              <w:left w:w="100" w:type="dxa"/>
            </w:tcMar>
            <w:vAlign w:val="center"/>
          </w:tcPr>
          <w:p w14:paraId="0E838CF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"https://m.edsoo.ru/f5ecbd30" \h </w:instrText>
            </w:r>
            <w:r>
              <w:fldChar w:fldCharType="separate"/>
            </w:r>
            <w:r>
              <w:rPr>
                <w:rFonts w:ascii="Times New Roman" w:hAnsi="Times New Roman"/>
                <w:b w:val="0"/>
                <w:i w:val="0"/>
                <w:color w:val="0000FF"/>
                <w:sz w:val="22"/>
                <w:u w:val="single"/>
              </w:rPr>
              <w:t>https://m.edsoo.ru/f5ecbd30</w:t>
            </w:r>
            <w:r>
              <w:rPr>
                <w:rFonts w:ascii="Times New Roman" w:hAnsi="Times New Roman"/>
                <w:b w:val="0"/>
                <w:i w:val="0"/>
                <w:color w:val="0000FF"/>
                <w:sz w:val="22"/>
                <w:u w:val="single"/>
              </w:rPr>
              <w:fldChar w:fldCharType="end"/>
            </w:r>
          </w:p>
        </w:tc>
      </w:tr>
      <w:tr w14:paraId="1FE8D7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5AD86FB8">
            <w:pPr>
              <w:spacing w:before="0" w:after="0"/>
              <w:ind w:left="0"/>
              <w:jc w:val="left"/>
            </w:pPr>
            <w:r>
              <w:rPr>
                <w:rFonts w:ascii="Times New Roman" w:hAnsi="Times New Roman"/>
                <w:b w:val="0"/>
                <w:i w:val="0"/>
                <w:color w:val="000000"/>
                <w:sz w:val="24"/>
              </w:rPr>
              <w:t>26</w:t>
            </w:r>
          </w:p>
        </w:tc>
        <w:tc>
          <w:tcPr>
            <w:tcW w:w="3520" w:type="dxa"/>
            <w:tcMar>
              <w:top w:w="50" w:type="dxa"/>
              <w:left w:w="100" w:type="dxa"/>
            </w:tcMar>
            <w:vAlign w:val="center"/>
          </w:tcPr>
          <w:p w14:paraId="00A8DE87">
            <w:pPr>
              <w:spacing w:before="0" w:after="0"/>
              <w:ind w:left="135"/>
              <w:jc w:val="left"/>
            </w:pPr>
            <w:r>
              <w:rPr>
                <w:rFonts w:ascii="Times New Roman" w:hAnsi="Times New Roman"/>
                <w:b w:val="0"/>
                <w:i w:val="0"/>
                <w:color w:val="000000"/>
                <w:sz w:val="24"/>
              </w:rPr>
              <w:t>Роль науки в современном обществе</w:t>
            </w:r>
          </w:p>
        </w:tc>
        <w:tc>
          <w:tcPr>
            <w:tcW w:w="793" w:type="dxa"/>
            <w:tcMar>
              <w:top w:w="50" w:type="dxa"/>
              <w:left w:w="100" w:type="dxa"/>
            </w:tcMar>
            <w:vAlign w:val="center"/>
          </w:tcPr>
          <w:p w14:paraId="62F2BA53">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14:paraId="65C14B9A">
            <w:pPr>
              <w:spacing w:before="0" w:after="0" w:line="276" w:lineRule="auto"/>
              <w:ind w:left="135"/>
              <w:jc w:val="center"/>
            </w:pPr>
            <w:r>
              <w:rPr>
                <w:rFonts w:ascii="Times New Roman" w:hAnsi="Times New Roman"/>
                <w:b w:val="0"/>
                <w:i w:val="0"/>
                <w:color w:val="000000"/>
                <w:sz w:val="24"/>
              </w:rPr>
              <w:t xml:space="preserve"> 0 </w:t>
            </w:r>
          </w:p>
        </w:tc>
        <w:tc>
          <w:tcPr>
            <w:tcW w:w="1587" w:type="dxa"/>
            <w:tcMar>
              <w:top w:w="50" w:type="dxa"/>
              <w:left w:w="100" w:type="dxa"/>
            </w:tcMar>
            <w:vAlign w:val="center"/>
          </w:tcPr>
          <w:p w14:paraId="3A041747">
            <w:pPr>
              <w:spacing w:before="0" w:after="0" w:line="276" w:lineRule="auto"/>
              <w:ind w:left="135"/>
              <w:jc w:val="center"/>
            </w:pPr>
            <w:r>
              <w:rPr>
                <w:rFonts w:ascii="Times New Roman" w:hAnsi="Times New Roman"/>
                <w:b w:val="0"/>
                <w:i w:val="0"/>
                <w:color w:val="000000"/>
                <w:sz w:val="24"/>
              </w:rPr>
              <w:t xml:space="preserve"> 0 </w:t>
            </w:r>
          </w:p>
        </w:tc>
        <w:tc>
          <w:tcPr>
            <w:tcW w:w="1120" w:type="dxa"/>
            <w:tcMar>
              <w:top w:w="50" w:type="dxa"/>
              <w:left w:w="100" w:type="dxa"/>
            </w:tcMar>
            <w:vAlign w:val="center"/>
          </w:tcPr>
          <w:p w14:paraId="3FFB6B36">
            <w:pPr>
              <w:spacing w:before="0" w:after="0"/>
              <w:ind w:left="135"/>
              <w:jc w:val="left"/>
            </w:pPr>
          </w:p>
        </w:tc>
        <w:tc>
          <w:tcPr>
            <w:tcW w:w="1933" w:type="dxa"/>
            <w:tcMar>
              <w:top w:w="50" w:type="dxa"/>
              <w:left w:w="100" w:type="dxa"/>
            </w:tcMar>
            <w:vAlign w:val="center"/>
          </w:tcPr>
          <w:p w14:paraId="2181DA2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"https://m.edsoo.ru/f5ecbd30" \h </w:instrText>
            </w:r>
            <w:r>
              <w:fldChar w:fldCharType="separate"/>
            </w:r>
            <w:r>
              <w:rPr>
                <w:rFonts w:ascii="Times New Roman" w:hAnsi="Times New Roman"/>
                <w:b w:val="0"/>
                <w:i w:val="0"/>
                <w:color w:val="0000FF"/>
                <w:sz w:val="22"/>
                <w:u w:val="single"/>
              </w:rPr>
              <w:t>https://m.edsoo.ru/f5ecbd30</w:t>
            </w:r>
            <w:r>
              <w:rPr>
                <w:rFonts w:ascii="Times New Roman" w:hAnsi="Times New Roman"/>
                <w:b w:val="0"/>
                <w:i w:val="0"/>
                <w:color w:val="0000FF"/>
                <w:sz w:val="22"/>
                <w:u w:val="single"/>
              </w:rPr>
              <w:fldChar w:fldCharType="end"/>
            </w:r>
          </w:p>
        </w:tc>
      </w:tr>
      <w:tr w14:paraId="12187E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741210B2">
            <w:pPr>
              <w:spacing w:before="0" w:after="0"/>
              <w:ind w:left="0"/>
              <w:jc w:val="left"/>
            </w:pPr>
            <w:r>
              <w:rPr>
                <w:rFonts w:ascii="Times New Roman" w:hAnsi="Times New Roman"/>
                <w:b w:val="0"/>
                <w:i w:val="0"/>
                <w:color w:val="000000"/>
                <w:sz w:val="24"/>
              </w:rPr>
              <w:t>27</w:t>
            </w:r>
          </w:p>
        </w:tc>
        <w:tc>
          <w:tcPr>
            <w:tcW w:w="3520" w:type="dxa"/>
            <w:tcMar>
              <w:top w:w="50" w:type="dxa"/>
              <w:left w:w="100" w:type="dxa"/>
            </w:tcMar>
            <w:vAlign w:val="center"/>
          </w:tcPr>
          <w:p w14:paraId="3A59AD3F">
            <w:pPr>
              <w:spacing w:before="0" w:after="0"/>
              <w:ind w:left="135"/>
              <w:jc w:val="left"/>
            </w:pPr>
            <w:r>
              <w:rPr>
                <w:rFonts w:ascii="Times New Roman" w:hAnsi="Times New Roman"/>
                <w:b w:val="0"/>
                <w:i w:val="0"/>
                <w:color w:val="000000"/>
                <w:sz w:val="24"/>
              </w:rPr>
              <w:t>Образование в современном обществе</w:t>
            </w:r>
          </w:p>
        </w:tc>
        <w:tc>
          <w:tcPr>
            <w:tcW w:w="793" w:type="dxa"/>
            <w:tcMar>
              <w:top w:w="50" w:type="dxa"/>
              <w:left w:w="100" w:type="dxa"/>
            </w:tcMar>
            <w:vAlign w:val="center"/>
          </w:tcPr>
          <w:p w14:paraId="4CF2E11B">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14:paraId="54270DC1">
            <w:pPr>
              <w:spacing w:before="0" w:after="0" w:line="276" w:lineRule="auto"/>
              <w:ind w:left="135"/>
              <w:jc w:val="center"/>
            </w:pPr>
            <w:r>
              <w:rPr>
                <w:rFonts w:ascii="Times New Roman" w:hAnsi="Times New Roman"/>
                <w:b w:val="0"/>
                <w:i w:val="0"/>
                <w:color w:val="000000"/>
                <w:sz w:val="24"/>
              </w:rPr>
              <w:t xml:space="preserve"> 0 </w:t>
            </w:r>
          </w:p>
        </w:tc>
        <w:tc>
          <w:tcPr>
            <w:tcW w:w="1587" w:type="dxa"/>
            <w:tcMar>
              <w:top w:w="50" w:type="dxa"/>
              <w:left w:w="100" w:type="dxa"/>
            </w:tcMar>
            <w:vAlign w:val="center"/>
          </w:tcPr>
          <w:p w14:paraId="243DE9B8">
            <w:pPr>
              <w:spacing w:before="0" w:after="0" w:line="276" w:lineRule="auto"/>
              <w:ind w:left="135"/>
              <w:jc w:val="center"/>
            </w:pPr>
            <w:r>
              <w:rPr>
                <w:rFonts w:ascii="Times New Roman" w:hAnsi="Times New Roman"/>
                <w:b w:val="0"/>
                <w:i w:val="0"/>
                <w:color w:val="000000"/>
                <w:sz w:val="24"/>
              </w:rPr>
              <w:t xml:space="preserve"> 0 </w:t>
            </w:r>
          </w:p>
        </w:tc>
        <w:tc>
          <w:tcPr>
            <w:tcW w:w="1120" w:type="dxa"/>
            <w:tcMar>
              <w:top w:w="50" w:type="dxa"/>
              <w:left w:w="100" w:type="dxa"/>
            </w:tcMar>
            <w:vAlign w:val="center"/>
          </w:tcPr>
          <w:p w14:paraId="5E5E500F">
            <w:pPr>
              <w:spacing w:before="0" w:after="0"/>
              <w:ind w:left="135"/>
              <w:jc w:val="left"/>
            </w:pPr>
          </w:p>
        </w:tc>
        <w:tc>
          <w:tcPr>
            <w:tcW w:w="1933" w:type="dxa"/>
            <w:tcMar>
              <w:top w:w="50" w:type="dxa"/>
              <w:left w:w="100" w:type="dxa"/>
            </w:tcMar>
            <w:vAlign w:val="center"/>
          </w:tcPr>
          <w:p w14:paraId="6E5BD00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"https://m.edsoo.ru/f5ecc3ac" \h </w:instrText>
            </w:r>
            <w:r>
              <w:fldChar w:fldCharType="separate"/>
            </w:r>
            <w:r>
              <w:rPr>
                <w:rFonts w:ascii="Times New Roman" w:hAnsi="Times New Roman"/>
                <w:b w:val="0"/>
                <w:i w:val="0"/>
                <w:color w:val="0000FF"/>
                <w:sz w:val="22"/>
                <w:u w:val="single"/>
              </w:rPr>
              <w:t>https://m.edsoo.ru/f5ecc3ac</w:t>
            </w:r>
            <w:r>
              <w:rPr>
                <w:rFonts w:ascii="Times New Roman" w:hAnsi="Times New Roman"/>
                <w:b w:val="0"/>
                <w:i w:val="0"/>
                <w:color w:val="0000FF"/>
                <w:sz w:val="22"/>
                <w:u w:val="single"/>
              </w:rPr>
              <w:fldChar w:fldCharType="end"/>
            </w:r>
          </w:p>
        </w:tc>
      </w:tr>
      <w:tr w14:paraId="6CC75F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6B9E5B0A">
            <w:pPr>
              <w:spacing w:before="0" w:after="0"/>
              <w:ind w:left="0"/>
              <w:jc w:val="left"/>
            </w:pPr>
            <w:r>
              <w:rPr>
                <w:rFonts w:ascii="Times New Roman" w:hAnsi="Times New Roman"/>
                <w:b w:val="0"/>
                <w:i w:val="0"/>
                <w:color w:val="000000"/>
                <w:sz w:val="24"/>
              </w:rPr>
              <w:t>28</w:t>
            </w:r>
          </w:p>
        </w:tc>
        <w:tc>
          <w:tcPr>
            <w:tcW w:w="3520" w:type="dxa"/>
            <w:tcMar>
              <w:top w:w="50" w:type="dxa"/>
              <w:left w:w="100" w:type="dxa"/>
            </w:tcMar>
            <w:vAlign w:val="center"/>
          </w:tcPr>
          <w:p w14:paraId="11552118">
            <w:pPr>
              <w:spacing w:before="0" w:after="0"/>
              <w:ind w:left="135"/>
              <w:jc w:val="left"/>
            </w:pPr>
            <w:r>
              <w:rPr>
                <w:rFonts w:ascii="Times New Roman" w:hAnsi="Times New Roman"/>
                <w:b w:val="0"/>
                <w:i w:val="0"/>
                <w:color w:val="000000"/>
                <w:sz w:val="24"/>
              </w:rPr>
              <w:t>Основные направления развития образования в Российской Федерации</w:t>
            </w:r>
          </w:p>
        </w:tc>
        <w:tc>
          <w:tcPr>
            <w:tcW w:w="793" w:type="dxa"/>
            <w:tcMar>
              <w:top w:w="50" w:type="dxa"/>
              <w:left w:w="100" w:type="dxa"/>
            </w:tcMar>
            <w:vAlign w:val="center"/>
          </w:tcPr>
          <w:p w14:paraId="412B14C0">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14:paraId="68152A19">
            <w:pPr>
              <w:spacing w:before="0" w:after="0" w:line="276" w:lineRule="auto"/>
              <w:ind w:left="135"/>
              <w:jc w:val="center"/>
            </w:pPr>
            <w:r>
              <w:rPr>
                <w:rFonts w:ascii="Times New Roman" w:hAnsi="Times New Roman"/>
                <w:b w:val="0"/>
                <w:i w:val="0"/>
                <w:color w:val="000000"/>
                <w:sz w:val="24"/>
              </w:rPr>
              <w:t xml:space="preserve"> 0 </w:t>
            </w:r>
          </w:p>
        </w:tc>
        <w:tc>
          <w:tcPr>
            <w:tcW w:w="1587" w:type="dxa"/>
            <w:tcMar>
              <w:top w:w="50" w:type="dxa"/>
              <w:left w:w="100" w:type="dxa"/>
            </w:tcMar>
            <w:vAlign w:val="center"/>
          </w:tcPr>
          <w:p w14:paraId="35DC0201">
            <w:pPr>
              <w:spacing w:before="0" w:after="0" w:line="276" w:lineRule="auto"/>
              <w:ind w:left="135"/>
              <w:jc w:val="center"/>
            </w:pPr>
            <w:r>
              <w:rPr>
                <w:rFonts w:ascii="Times New Roman" w:hAnsi="Times New Roman"/>
                <w:b w:val="0"/>
                <w:i w:val="0"/>
                <w:color w:val="000000"/>
                <w:sz w:val="24"/>
              </w:rPr>
              <w:t xml:space="preserve"> 0 </w:t>
            </w:r>
          </w:p>
        </w:tc>
        <w:tc>
          <w:tcPr>
            <w:tcW w:w="1120" w:type="dxa"/>
            <w:tcMar>
              <w:top w:w="50" w:type="dxa"/>
              <w:left w:w="100" w:type="dxa"/>
            </w:tcMar>
            <w:vAlign w:val="center"/>
          </w:tcPr>
          <w:p w14:paraId="15B7D9F0">
            <w:pPr>
              <w:spacing w:before="0" w:after="0"/>
              <w:ind w:left="135"/>
              <w:jc w:val="left"/>
            </w:pPr>
          </w:p>
        </w:tc>
        <w:tc>
          <w:tcPr>
            <w:tcW w:w="1933" w:type="dxa"/>
            <w:tcMar>
              <w:top w:w="50" w:type="dxa"/>
              <w:left w:w="100" w:type="dxa"/>
            </w:tcMar>
            <w:vAlign w:val="center"/>
          </w:tcPr>
          <w:p w14:paraId="64852EF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"https://m.edsoo.ru/f5ecc3ac" \h </w:instrText>
            </w:r>
            <w:r>
              <w:fldChar w:fldCharType="separate"/>
            </w:r>
            <w:r>
              <w:rPr>
                <w:rFonts w:ascii="Times New Roman" w:hAnsi="Times New Roman"/>
                <w:b w:val="0"/>
                <w:i w:val="0"/>
                <w:color w:val="0000FF"/>
                <w:sz w:val="22"/>
                <w:u w:val="single"/>
              </w:rPr>
              <w:t>https://m.edsoo.ru/f5ecc3ac</w:t>
            </w:r>
            <w:r>
              <w:rPr>
                <w:rFonts w:ascii="Times New Roman" w:hAnsi="Times New Roman"/>
                <w:b w:val="0"/>
                <w:i w:val="0"/>
                <w:color w:val="0000FF"/>
                <w:sz w:val="22"/>
                <w:u w:val="single"/>
              </w:rPr>
              <w:fldChar w:fldCharType="end"/>
            </w:r>
          </w:p>
        </w:tc>
      </w:tr>
      <w:tr w14:paraId="445EEE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5A51A4A5">
            <w:pPr>
              <w:spacing w:before="0" w:after="0"/>
              <w:ind w:left="0"/>
              <w:jc w:val="left"/>
            </w:pPr>
            <w:r>
              <w:rPr>
                <w:rFonts w:ascii="Times New Roman" w:hAnsi="Times New Roman"/>
                <w:b w:val="0"/>
                <w:i w:val="0"/>
                <w:color w:val="000000"/>
                <w:sz w:val="24"/>
              </w:rPr>
              <w:t>29</w:t>
            </w:r>
          </w:p>
        </w:tc>
        <w:tc>
          <w:tcPr>
            <w:tcW w:w="3520" w:type="dxa"/>
            <w:tcMar>
              <w:top w:w="50" w:type="dxa"/>
              <w:left w:w="100" w:type="dxa"/>
            </w:tcMar>
            <w:vAlign w:val="center"/>
          </w:tcPr>
          <w:p w14:paraId="184F4FDF">
            <w:pPr>
              <w:spacing w:before="0" w:after="0"/>
              <w:ind w:left="135"/>
              <w:jc w:val="left"/>
            </w:pPr>
            <w:r>
              <w:rPr>
                <w:rFonts w:ascii="Times New Roman" w:hAnsi="Times New Roman"/>
                <w:b w:val="0"/>
                <w:i w:val="0"/>
                <w:color w:val="000000"/>
                <w:sz w:val="24"/>
              </w:rPr>
              <w:t>Религия и ее роль в жизни человека и общества</w:t>
            </w:r>
          </w:p>
        </w:tc>
        <w:tc>
          <w:tcPr>
            <w:tcW w:w="793" w:type="dxa"/>
            <w:tcMar>
              <w:top w:w="50" w:type="dxa"/>
              <w:left w:w="100" w:type="dxa"/>
            </w:tcMar>
            <w:vAlign w:val="center"/>
          </w:tcPr>
          <w:p w14:paraId="170FC2B5">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14:paraId="08D1A449">
            <w:pPr>
              <w:spacing w:before="0" w:after="0" w:line="276" w:lineRule="auto"/>
              <w:ind w:left="135"/>
              <w:jc w:val="center"/>
            </w:pPr>
            <w:r>
              <w:rPr>
                <w:rFonts w:ascii="Times New Roman" w:hAnsi="Times New Roman"/>
                <w:b w:val="0"/>
                <w:i w:val="0"/>
                <w:color w:val="000000"/>
                <w:sz w:val="24"/>
              </w:rPr>
              <w:t xml:space="preserve"> 0 </w:t>
            </w:r>
          </w:p>
        </w:tc>
        <w:tc>
          <w:tcPr>
            <w:tcW w:w="1587" w:type="dxa"/>
            <w:tcMar>
              <w:top w:w="50" w:type="dxa"/>
              <w:left w:w="100" w:type="dxa"/>
            </w:tcMar>
            <w:vAlign w:val="center"/>
          </w:tcPr>
          <w:p w14:paraId="6739D7E1">
            <w:pPr>
              <w:spacing w:before="0" w:after="0" w:line="276" w:lineRule="auto"/>
              <w:ind w:left="135"/>
              <w:jc w:val="center"/>
            </w:pPr>
            <w:r>
              <w:rPr>
                <w:rFonts w:ascii="Times New Roman" w:hAnsi="Times New Roman"/>
                <w:b w:val="0"/>
                <w:i w:val="0"/>
                <w:color w:val="000000"/>
                <w:sz w:val="24"/>
              </w:rPr>
              <w:t xml:space="preserve"> 0 </w:t>
            </w:r>
          </w:p>
        </w:tc>
        <w:tc>
          <w:tcPr>
            <w:tcW w:w="1120" w:type="dxa"/>
            <w:tcMar>
              <w:top w:w="50" w:type="dxa"/>
              <w:left w:w="100" w:type="dxa"/>
            </w:tcMar>
            <w:vAlign w:val="center"/>
          </w:tcPr>
          <w:p w14:paraId="4C7C932C">
            <w:pPr>
              <w:spacing w:before="0" w:after="0"/>
              <w:ind w:left="135"/>
              <w:jc w:val="left"/>
            </w:pPr>
          </w:p>
        </w:tc>
        <w:tc>
          <w:tcPr>
            <w:tcW w:w="1933" w:type="dxa"/>
            <w:tcMar>
              <w:top w:w="50" w:type="dxa"/>
              <w:left w:w="100" w:type="dxa"/>
            </w:tcMar>
            <w:vAlign w:val="center"/>
          </w:tcPr>
          <w:p w14:paraId="1266EE3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"https://m.edsoo.ru/f5ecb07e" \h </w:instrText>
            </w:r>
            <w:r>
              <w:fldChar w:fldCharType="separate"/>
            </w:r>
            <w:r>
              <w:rPr>
                <w:rFonts w:ascii="Times New Roman" w:hAnsi="Times New Roman"/>
                <w:b w:val="0"/>
                <w:i w:val="0"/>
                <w:color w:val="0000FF"/>
                <w:sz w:val="22"/>
                <w:u w:val="single"/>
              </w:rPr>
              <w:t>https://m.edsoo.ru/f5ecb07e</w:t>
            </w:r>
            <w:r>
              <w:rPr>
                <w:rFonts w:ascii="Times New Roman" w:hAnsi="Times New Roman"/>
                <w:b w:val="0"/>
                <w:i w:val="0"/>
                <w:color w:val="0000FF"/>
                <w:sz w:val="22"/>
                <w:u w:val="single"/>
              </w:rPr>
              <w:fldChar w:fldCharType="end"/>
            </w:r>
          </w:p>
        </w:tc>
      </w:tr>
      <w:tr w14:paraId="240F2A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0E0174B6">
            <w:pPr>
              <w:spacing w:before="0" w:after="0"/>
              <w:ind w:left="0"/>
              <w:jc w:val="left"/>
            </w:pPr>
            <w:r>
              <w:rPr>
                <w:rFonts w:ascii="Times New Roman" w:hAnsi="Times New Roman"/>
                <w:b w:val="0"/>
                <w:i w:val="0"/>
                <w:color w:val="000000"/>
                <w:sz w:val="24"/>
              </w:rPr>
              <w:t>30</w:t>
            </w:r>
          </w:p>
        </w:tc>
        <w:tc>
          <w:tcPr>
            <w:tcW w:w="3520" w:type="dxa"/>
            <w:tcMar>
              <w:top w:w="50" w:type="dxa"/>
              <w:left w:w="100" w:type="dxa"/>
            </w:tcMar>
            <w:vAlign w:val="center"/>
          </w:tcPr>
          <w:p w14:paraId="02EC9151">
            <w:pPr>
              <w:spacing w:before="0" w:after="0"/>
              <w:ind w:left="135"/>
              <w:jc w:val="left"/>
            </w:pPr>
            <w:r>
              <w:rPr>
                <w:rFonts w:ascii="Times New Roman" w:hAnsi="Times New Roman"/>
                <w:b w:val="0"/>
                <w:i w:val="0"/>
                <w:color w:val="000000"/>
                <w:sz w:val="24"/>
              </w:rPr>
              <w:t>Мировые и национальные религии</w:t>
            </w:r>
          </w:p>
        </w:tc>
        <w:tc>
          <w:tcPr>
            <w:tcW w:w="793" w:type="dxa"/>
            <w:tcMar>
              <w:top w:w="50" w:type="dxa"/>
              <w:left w:w="100" w:type="dxa"/>
            </w:tcMar>
            <w:vAlign w:val="center"/>
          </w:tcPr>
          <w:p w14:paraId="04A6436A">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14:paraId="53C863D5">
            <w:pPr>
              <w:spacing w:before="0" w:after="0" w:line="276" w:lineRule="auto"/>
              <w:ind w:left="135"/>
              <w:jc w:val="center"/>
            </w:pPr>
            <w:r>
              <w:rPr>
                <w:rFonts w:ascii="Times New Roman" w:hAnsi="Times New Roman"/>
                <w:b w:val="0"/>
                <w:i w:val="0"/>
                <w:color w:val="000000"/>
                <w:sz w:val="24"/>
              </w:rPr>
              <w:t xml:space="preserve"> 0 </w:t>
            </w:r>
          </w:p>
        </w:tc>
        <w:tc>
          <w:tcPr>
            <w:tcW w:w="1587" w:type="dxa"/>
            <w:tcMar>
              <w:top w:w="50" w:type="dxa"/>
              <w:left w:w="100" w:type="dxa"/>
            </w:tcMar>
            <w:vAlign w:val="center"/>
          </w:tcPr>
          <w:p w14:paraId="7AD2623A">
            <w:pPr>
              <w:spacing w:before="0" w:after="0" w:line="276" w:lineRule="auto"/>
              <w:ind w:left="135"/>
              <w:jc w:val="center"/>
            </w:pPr>
            <w:r>
              <w:rPr>
                <w:rFonts w:ascii="Times New Roman" w:hAnsi="Times New Roman"/>
                <w:b w:val="0"/>
                <w:i w:val="0"/>
                <w:color w:val="000000"/>
                <w:sz w:val="24"/>
              </w:rPr>
              <w:t xml:space="preserve"> 0 </w:t>
            </w:r>
          </w:p>
        </w:tc>
        <w:tc>
          <w:tcPr>
            <w:tcW w:w="1120" w:type="dxa"/>
            <w:tcMar>
              <w:top w:w="50" w:type="dxa"/>
              <w:left w:w="100" w:type="dxa"/>
            </w:tcMar>
            <w:vAlign w:val="center"/>
          </w:tcPr>
          <w:p w14:paraId="50B16A8C">
            <w:pPr>
              <w:spacing w:before="0" w:after="0"/>
              <w:ind w:left="135"/>
              <w:jc w:val="left"/>
            </w:pPr>
          </w:p>
        </w:tc>
        <w:tc>
          <w:tcPr>
            <w:tcW w:w="1933" w:type="dxa"/>
            <w:tcMar>
              <w:top w:w="50" w:type="dxa"/>
              <w:left w:w="100" w:type="dxa"/>
            </w:tcMar>
            <w:vAlign w:val="center"/>
          </w:tcPr>
          <w:p w14:paraId="79A1680F">
            <w:pPr>
              <w:spacing w:before="0" w:after="0"/>
              <w:ind w:left="135"/>
              <w:jc w:val="left"/>
            </w:pPr>
          </w:p>
        </w:tc>
      </w:tr>
      <w:tr w14:paraId="3F6702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6D77C121">
            <w:pPr>
              <w:spacing w:before="0" w:after="0"/>
              <w:ind w:left="0"/>
              <w:jc w:val="left"/>
            </w:pPr>
            <w:r>
              <w:rPr>
                <w:rFonts w:ascii="Times New Roman" w:hAnsi="Times New Roman"/>
                <w:b w:val="0"/>
                <w:i w:val="0"/>
                <w:color w:val="000000"/>
                <w:sz w:val="24"/>
              </w:rPr>
              <w:t>31</w:t>
            </w:r>
          </w:p>
        </w:tc>
        <w:tc>
          <w:tcPr>
            <w:tcW w:w="3520" w:type="dxa"/>
            <w:tcMar>
              <w:top w:w="50" w:type="dxa"/>
              <w:left w:w="100" w:type="dxa"/>
            </w:tcMar>
            <w:vAlign w:val="center"/>
          </w:tcPr>
          <w:p w14:paraId="1A5C8C54">
            <w:pPr>
              <w:spacing w:before="0" w:after="0"/>
              <w:ind w:left="135"/>
              <w:jc w:val="left"/>
            </w:pPr>
            <w:r>
              <w:rPr>
                <w:rFonts w:ascii="Times New Roman" w:hAnsi="Times New Roman"/>
                <w:b w:val="0"/>
                <w:i w:val="0"/>
                <w:color w:val="000000"/>
                <w:sz w:val="24"/>
              </w:rPr>
              <w:t>Искусство</w:t>
            </w:r>
          </w:p>
        </w:tc>
        <w:tc>
          <w:tcPr>
            <w:tcW w:w="793" w:type="dxa"/>
            <w:tcMar>
              <w:top w:w="50" w:type="dxa"/>
              <w:left w:w="100" w:type="dxa"/>
            </w:tcMar>
            <w:vAlign w:val="center"/>
          </w:tcPr>
          <w:p w14:paraId="7B98C567">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14:paraId="0E11E617">
            <w:pPr>
              <w:spacing w:before="0" w:after="0" w:line="276" w:lineRule="auto"/>
              <w:ind w:left="135"/>
              <w:jc w:val="center"/>
            </w:pPr>
            <w:r>
              <w:rPr>
                <w:rFonts w:ascii="Times New Roman" w:hAnsi="Times New Roman"/>
                <w:b w:val="0"/>
                <w:i w:val="0"/>
                <w:color w:val="000000"/>
                <w:sz w:val="24"/>
              </w:rPr>
              <w:t xml:space="preserve"> 0 </w:t>
            </w:r>
          </w:p>
        </w:tc>
        <w:tc>
          <w:tcPr>
            <w:tcW w:w="1587" w:type="dxa"/>
            <w:tcMar>
              <w:top w:w="50" w:type="dxa"/>
              <w:left w:w="100" w:type="dxa"/>
            </w:tcMar>
            <w:vAlign w:val="center"/>
          </w:tcPr>
          <w:p w14:paraId="583D33A5">
            <w:pPr>
              <w:spacing w:before="0" w:after="0" w:line="276" w:lineRule="auto"/>
              <w:ind w:left="135"/>
              <w:jc w:val="center"/>
            </w:pPr>
            <w:r>
              <w:rPr>
                <w:rFonts w:ascii="Times New Roman" w:hAnsi="Times New Roman"/>
                <w:b w:val="0"/>
                <w:i w:val="0"/>
                <w:color w:val="000000"/>
                <w:sz w:val="24"/>
              </w:rPr>
              <w:t xml:space="preserve"> 0 </w:t>
            </w:r>
          </w:p>
        </w:tc>
        <w:tc>
          <w:tcPr>
            <w:tcW w:w="1120" w:type="dxa"/>
            <w:tcMar>
              <w:top w:w="50" w:type="dxa"/>
              <w:left w:w="100" w:type="dxa"/>
            </w:tcMar>
            <w:vAlign w:val="center"/>
          </w:tcPr>
          <w:p w14:paraId="6FAC5D49">
            <w:pPr>
              <w:spacing w:before="0" w:after="0"/>
              <w:ind w:left="135"/>
              <w:jc w:val="left"/>
            </w:pPr>
          </w:p>
        </w:tc>
        <w:tc>
          <w:tcPr>
            <w:tcW w:w="1933" w:type="dxa"/>
            <w:tcMar>
              <w:top w:w="50" w:type="dxa"/>
              <w:left w:w="100" w:type="dxa"/>
            </w:tcMar>
            <w:vAlign w:val="center"/>
          </w:tcPr>
          <w:p w14:paraId="132ED98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"https://m.edsoo.ru/f5ecae26" \h </w:instrText>
            </w:r>
            <w:r>
              <w:fldChar w:fldCharType="separate"/>
            </w:r>
            <w:r>
              <w:rPr>
                <w:rFonts w:ascii="Times New Roman" w:hAnsi="Times New Roman"/>
                <w:b w:val="0"/>
                <w:i w:val="0"/>
                <w:color w:val="0000FF"/>
                <w:sz w:val="22"/>
                <w:u w:val="single"/>
              </w:rPr>
              <w:t>https://m.edsoo.ru/f5ecae26</w:t>
            </w:r>
            <w:r>
              <w:rPr>
                <w:rFonts w:ascii="Times New Roman" w:hAnsi="Times New Roman"/>
                <w:b w:val="0"/>
                <w:i w:val="0"/>
                <w:color w:val="0000FF"/>
                <w:sz w:val="22"/>
                <w:u w:val="single"/>
              </w:rPr>
              <w:fldChar w:fldCharType="end"/>
            </w:r>
          </w:p>
        </w:tc>
      </w:tr>
      <w:tr w14:paraId="5C6B07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022F1609">
            <w:pPr>
              <w:spacing w:before="0" w:after="0"/>
              <w:ind w:left="0"/>
              <w:jc w:val="left"/>
            </w:pPr>
            <w:r>
              <w:rPr>
                <w:rFonts w:ascii="Times New Roman" w:hAnsi="Times New Roman"/>
                <w:b w:val="0"/>
                <w:i w:val="0"/>
                <w:color w:val="000000"/>
                <w:sz w:val="24"/>
              </w:rPr>
              <w:t>32</w:t>
            </w:r>
          </w:p>
        </w:tc>
        <w:tc>
          <w:tcPr>
            <w:tcW w:w="3520" w:type="dxa"/>
            <w:tcMar>
              <w:top w:w="50" w:type="dxa"/>
              <w:left w:w="100" w:type="dxa"/>
            </w:tcMar>
            <w:vAlign w:val="center"/>
          </w:tcPr>
          <w:p w14:paraId="609E5874">
            <w:pPr>
              <w:spacing w:before="0" w:after="0"/>
              <w:ind w:left="135"/>
              <w:jc w:val="left"/>
            </w:pPr>
            <w:r>
              <w:rPr>
                <w:rFonts w:ascii="Times New Roman" w:hAnsi="Times New Roman"/>
                <w:b w:val="0"/>
                <w:i w:val="0"/>
                <w:color w:val="000000"/>
                <w:sz w:val="24"/>
              </w:rPr>
              <w:t>Особенности профессиональной деятельности в сфере науки, образования и искусства</w:t>
            </w:r>
          </w:p>
        </w:tc>
        <w:tc>
          <w:tcPr>
            <w:tcW w:w="793" w:type="dxa"/>
            <w:tcMar>
              <w:top w:w="50" w:type="dxa"/>
              <w:left w:w="100" w:type="dxa"/>
            </w:tcMar>
            <w:vAlign w:val="center"/>
          </w:tcPr>
          <w:p w14:paraId="161868EE">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14:paraId="1CE30961">
            <w:pPr>
              <w:spacing w:before="0" w:after="0" w:line="276" w:lineRule="auto"/>
              <w:ind w:left="135"/>
              <w:jc w:val="center"/>
            </w:pPr>
            <w:r>
              <w:rPr>
                <w:rFonts w:ascii="Times New Roman" w:hAnsi="Times New Roman"/>
                <w:b w:val="0"/>
                <w:i w:val="0"/>
                <w:color w:val="000000"/>
                <w:sz w:val="24"/>
              </w:rPr>
              <w:t xml:space="preserve"> 0 </w:t>
            </w:r>
          </w:p>
        </w:tc>
        <w:tc>
          <w:tcPr>
            <w:tcW w:w="1587" w:type="dxa"/>
            <w:tcMar>
              <w:top w:w="50" w:type="dxa"/>
              <w:left w:w="100" w:type="dxa"/>
            </w:tcMar>
            <w:vAlign w:val="center"/>
          </w:tcPr>
          <w:p w14:paraId="1945FB3D">
            <w:pPr>
              <w:spacing w:before="0" w:after="0" w:line="276" w:lineRule="auto"/>
              <w:ind w:left="135"/>
              <w:jc w:val="center"/>
            </w:pPr>
            <w:r>
              <w:rPr>
                <w:rFonts w:ascii="Times New Roman" w:hAnsi="Times New Roman"/>
                <w:b w:val="0"/>
                <w:i w:val="0"/>
                <w:color w:val="000000"/>
                <w:sz w:val="24"/>
              </w:rPr>
              <w:t xml:space="preserve"> 0 </w:t>
            </w:r>
          </w:p>
        </w:tc>
        <w:tc>
          <w:tcPr>
            <w:tcW w:w="1120" w:type="dxa"/>
            <w:tcMar>
              <w:top w:w="50" w:type="dxa"/>
              <w:left w:w="100" w:type="dxa"/>
            </w:tcMar>
            <w:vAlign w:val="center"/>
          </w:tcPr>
          <w:p w14:paraId="31B25DA4">
            <w:pPr>
              <w:spacing w:before="0" w:after="0"/>
              <w:ind w:left="135"/>
              <w:jc w:val="left"/>
            </w:pPr>
          </w:p>
        </w:tc>
        <w:tc>
          <w:tcPr>
            <w:tcW w:w="1933" w:type="dxa"/>
            <w:tcMar>
              <w:top w:w="50" w:type="dxa"/>
              <w:left w:w="100" w:type="dxa"/>
            </w:tcMar>
            <w:vAlign w:val="center"/>
          </w:tcPr>
          <w:p w14:paraId="0D9CFDC5">
            <w:pPr>
              <w:spacing w:before="0" w:after="0"/>
              <w:ind w:left="135"/>
              <w:jc w:val="left"/>
            </w:pPr>
          </w:p>
        </w:tc>
      </w:tr>
      <w:tr w14:paraId="34213A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00C6D355">
            <w:pPr>
              <w:spacing w:before="0" w:after="0"/>
              <w:ind w:left="0"/>
              <w:jc w:val="left"/>
            </w:pPr>
            <w:r>
              <w:rPr>
                <w:rFonts w:ascii="Times New Roman" w:hAnsi="Times New Roman"/>
                <w:b w:val="0"/>
                <w:i w:val="0"/>
                <w:color w:val="000000"/>
                <w:sz w:val="24"/>
              </w:rPr>
              <w:t>33</w:t>
            </w:r>
          </w:p>
        </w:tc>
        <w:tc>
          <w:tcPr>
            <w:tcW w:w="3520" w:type="dxa"/>
            <w:tcMar>
              <w:top w:w="50" w:type="dxa"/>
              <w:left w:w="100" w:type="dxa"/>
            </w:tcMar>
            <w:vAlign w:val="center"/>
          </w:tcPr>
          <w:p w14:paraId="7AB0BF52">
            <w:pPr>
              <w:spacing w:before="0" w:after="0"/>
              <w:ind w:left="135"/>
              <w:jc w:val="left"/>
            </w:pPr>
            <w:r>
              <w:rPr>
                <w:rFonts w:ascii="Times New Roman" w:hAnsi="Times New Roman"/>
                <w:b w:val="0"/>
                <w:i w:val="0"/>
                <w:color w:val="000000"/>
                <w:sz w:val="24"/>
              </w:rPr>
              <w:t>Повторительно-обобщающий урок по теме "Духовная культура"</w:t>
            </w:r>
          </w:p>
        </w:tc>
        <w:tc>
          <w:tcPr>
            <w:tcW w:w="793" w:type="dxa"/>
            <w:tcMar>
              <w:top w:w="50" w:type="dxa"/>
              <w:left w:w="100" w:type="dxa"/>
            </w:tcMar>
            <w:vAlign w:val="center"/>
          </w:tcPr>
          <w:p w14:paraId="5F6B6CE2">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14:paraId="74F1189B">
            <w:pPr>
              <w:spacing w:before="0" w:after="0" w:line="276" w:lineRule="auto"/>
              <w:ind w:left="135"/>
              <w:jc w:val="center"/>
            </w:pPr>
            <w:r>
              <w:rPr>
                <w:rFonts w:ascii="Times New Roman" w:hAnsi="Times New Roman"/>
                <w:b w:val="0"/>
                <w:i w:val="0"/>
                <w:color w:val="000000"/>
                <w:sz w:val="24"/>
              </w:rPr>
              <w:t xml:space="preserve"> 0 </w:t>
            </w:r>
          </w:p>
        </w:tc>
        <w:tc>
          <w:tcPr>
            <w:tcW w:w="1587" w:type="dxa"/>
            <w:tcMar>
              <w:top w:w="50" w:type="dxa"/>
              <w:left w:w="100" w:type="dxa"/>
            </w:tcMar>
            <w:vAlign w:val="center"/>
          </w:tcPr>
          <w:p w14:paraId="2DB87E97">
            <w:pPr>
              <w:spacing w:before="0" w:after="0" w:line="276" w:lineRule="auto"/>
              <w:ind w:left="135"/>
              <w:jc w:val="center"/>
            </w:pPr>
            <w:r>
              <w:rPr>
                <w:rFonts w:ascii="Times New Roman" w:hAnsi="Times New Roman"/>
                <w:b w:val="0"/>
                <w:i w:val="0"/>
                <w:color w:val="000000"/>
                <w:sz w:val="24"/>
              </w:rPr>
              <w:t xml:space="preserve"> 0 </w:t>
            </w:r>
          </w:p>
        </w:tc>
        <w:tc>
          <w:tcPr>
            <w:tcW w:w="1120" w:type="dxa"/>
            <w:tcMar>
              <w:top w:w="50" w:type="dxa"/>
              <w:left w:w="100" w:type="dxa"/>
            </w:tcMar>
            <w:vAlign w:val="center"/>
          </w:tcPr>
          <w:p w14:paraId="64365EB4">
            <w:pPr>
              <w:spacing w:before="0" w:after="0"/>
              <w:ind w:left="135"/>
              <w:jc w:val="left"/>
            </w:pPr>
          </w:p>
        </w:tc>
        <w:tc>
          <w:tcPr>
            <w:tcW w:w="1933" w:type="dxa"/>
            <w:tcMar>
              <w:top w:w="50" w:type="dxa"/>
              <w:left w:w="100" w:type="dxa"/>
            </w:tcMar>
            <w:vAlign w:val="center"/>
          </w:tcPr>
          <w:p w14:paraId="414CC2E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"https://m.edsoo.ru/f5ecc802" \h </w:instrText>
            </w:r>
            <w:r>
              <w:fldChar w:fldCharType="separate"/>
            </w:r>
            <w:r>
              <w:rPr>
                <w:rFonts w:ascii="Times New Roman" w:hAnsi="Times New Roman"/>
                <w:b w:val="0"/>
                <w:i w:val="0"/>
                <w:color w:val="0000FF"/>
                <w:sz w:val="22"/>
                <w:u w:val="single"/>
              </w:rPr>
              <w:t>https://m.edsoo.ru/f5ecc802</w:t>
            </w:r>
            <w:r>
              <w:rPr>
                <w:rFonts w:ascii="Times New Roman" w:hAnsi="Times New Roman"/>
                <w:b w:val="0"/>
                <w:i w:val="0"/>
                <w:color w:val="0000FF"/>
                <w:sz w:val="22"/>
                <w:u w:val="single"/>
              </w:rPr>
              <w:fldChar w:fldCharType="end"/>
            </w:r>
          </w:p>
        </w:tc>
      </w:tr>
      <w:tr w14:paraId="368215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41EE4FDE">
            <w:pPr>
              <w:spacing w:before="0" w:after="0"/>
              <w:ind w:left="0"/>
              <w:jc w:val="left"/>
            </w:pPr>
            <w:r>
              <w:rPr>
                <w:rFonts w:ascii="Times New Roman" w:hAnsi="Times New Roman"/>
                <w:b w:val="0"/>
                <w:i w:val="0"/>
                <w:color w:val="000000"/>
                <w:sz w:val="24"/>
              </w:rPr>
              <w:t>34</w:t>
            </w:r>
          </w:p>
        </w:tc>
        <w:tc>
          <w:tcPr>
            <w:tcW w:w="3520" w:type="dxa"/>
            <w:tcMar>
              <w:top w:w="50" w:type="dxa"/>
              <w:left w:w="100" w:type="dxa"/>
            </w:tcMar>
            <w:vAlign w:val="center"/>
          </w:tcPr>
          <w:p w14:paraId="77B71281">
            <w:pPr>
              <w:spacing w:before="0" w:after="0"/>
              <w:ind w:left="135"/>
              <w:jc w:val="left"/>
            </w:pPr>
            <w:r>
              <w:rPr>
                <w:rFonts w:ascii="Times New Roman" w:hAnsi="Times New Roman"/>
                <w:b w:val="0"/>
                <w:i w:val="0"/>
                <w:color w:val="000000"/>
                <w:sz w:val="24"/>
              </w:rPr>
              <w:t>Повторительно-обобщающий урок по теме "Духовная культура"</w:t>
            </w:r>
          </w:p>
        </w:tc>
        <w:tc>
          <w:tcPr>
            <w:tcW w:w="793" w:type="dxa"/>
            <w:tcMar>
              <w:top w:w="50" w:type="dxa"/>
              <w:left w:w="100" w:type="dxa"/>
            </w:tcMar>
            <w:vAlign w:val="center"/>
          </w:tcPr>
          <w:p w14:paraId="0FB2702B">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14:paraId="7A95416F">
            <w:pPr>
              <w:spacing w:before="0" w:after="0" w:line="276" w:lineRule="auto"/>
              <w:ind w:left="135"/>
              <w:jc w:val="center"/>
            </w:pPr>
            <w:r>
              <w:rPr>
                <w:rFonts w:ascii="Times New Roman" w:hAnsi="Times New Roman"/>
                <w:b w:val="0"/>
                <w:i w:val="0"/>
                <w:color w:val="000000"/>
                <w:sz w:val="24"/>
              </w:rPr>
              <w:t xml:space="preserve"> 1 </w:t>
            </w:r>
          </w:p>
        </w:tc>
        <w:tc>
          <w:tcPr>
            <w:tcW w:w="1587" w:type="dxa"/>
            <w:tcMar>
              <w:top w:w="50" w:type="dxa"/>
              <w:left w:w="100" w:type="dxa"/>
            </w:tcMar>
            <w:vAlign w:val="center"/>
          </w:tcPr>
          <w:p w14:paraId="1765937B">
            <w:pPr>
              <w:spacing w:before="0" w:after="0" w:line="276" w:lineRule="auto"/>
              <w:ind w:left="135"/>
              <w:jc w:val="center"/>
            </w:pPr>
            <w:r>
              <w:rPr>
                <w:rFonts w:ascii="Times New Roman" w:hAnsi="Times New Roman"/>
                <w:b w:val="0"/>
                <w:i w:val="0"/>
                <w:color w:val="000000"/>
                <w:sz w:val="24"/>
              </w:rPr>
              <w:t xml:space="preserve"> 0 </w:t>
            </w:r>
          </w:p>
        </w:tc>
        <w:tc>
          <w:tcPr>
            <w:tcW w:w="1120" w:type="dxa"/>
            <w:tcMar>
              <w:top w:w="50" w:type="dxa"/>
              <w:left w:w="100" w:type="dxa"/>
            </w:tcMar>
            <w:vAlign w:val="center"/>
          </w:tcPr>
          <w:p w14:paraId="0A2BA3BF">
            <w:pPr>
              <w:spacing w:before="0" w:after="0"/>
              <w:ind w:left="135"/>
              <w:jc w:val="left"/>
            </w:pPr>
          </w:p>
        </w:tc>
        <w:tc>
          <w:tcPr>
            <w:tcW w:w="1933" w:type="dxa"/>
            <w:tcMar>
              <w:top w:w="50" w:type="dxa"/>
              <w:left w:w="100" w:type="dxa"/>
            </w:tcMar>
            <w:vAlign w:val="center"/>
          </w:tcPr>
          <w:p w14:paraId="3898524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"https://m.edsoo.ru/f5ecc97e" \h </w:instrText>
            </w:r>
            <w:r>
              <w:fldChar w:fldCharType="separate"/>
            </w:r>
            <w:r>
              <w:rPr>
                <w:rFonts w:ascii="Times New Roman" w:hAnsi="Times New Roman"/>
                <w:b w:val="0"/>
                <w:i w:val="0"/>
                <w:color w:val="0000FF"/>
                <w:sz w:val="22"/>
                <w:u w:val="single"/>
              </w:rPr>
              <w:t>https://m.edsoo.ru/f5ecc97e</w:t>
            </w:r>
            <w:r>
              <w:rPr>
                <w:rFonts w:ascii="Times New Roman" w:hAnsi="Times New Roman"/>
                <w:b w:val="0"/>
                <w:i w:val="0"/>
                <w:color w:val="0000FF"/>
                <w:sz w:val="22"/>
                <w:u w:val="single"/>
              </w:rPr>
              <w:fldChar w:fldCharType="end"/>
            </w:r>
          </w:p>
        </w:tc>
      </w:tr>
      <w:tr w14:paraId="3D9D2B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58C5ABBC">
            <w:pPr>
              <w:spacing w:before="0" w:after="0"/>
              <w:ind w:left="0"/>
              <w:jc w:val="left"/>
            </w:pPr>
            <w:r>
              <w:rPr>
                <w:rFonts w:ascii="Times New Roman" w:hAnsi="Times New Roman"/>
                <w:b w:val="0"/>
                <w:i w:val="0"/>
                <w:color w:val="000000"/>
                <w:sz w:val="24"/>
              </w:rPr>
              <w:t>35</w:t>
            </w:r>
          </w:p>
        </w:tc>
        <w:tc>
          <w:tcPr>
            <w:tcW w:w="3520" w:type="dxa"/>
            <w:tcMar>
              <w:top w:w="50" w:type="dxa"/>
              <w:left w:w="100" w:type="dxa"/>
            </w:tcMar>
            <w:vAlign w:val="center"/>
          </w:tcPr>
          <w:p w14:paraId="0B179B7B">
            <w:pPr>
              <w:spacing w:before="0" w:after="0"/>
              <w:ind w:left="135"/>
              <w:jc w:val="left"/>
            </w:pPr>
            <w:r>
              <w:rPr>
                <w:rFonts w:ascii="Times New Roman" w:hAnsi="Times New Roman"/>
                <w:b w:val="0"/>
                <w:i w:val="0"/>
                <w:color w:val="000000"/>
                <w:sz w:val="24"/>
              </w:rPr>
              <w:t>Экономика - основа жизнедеятельности общества</w:t>
            </w:r>
          </w:p>
        </w:tc>
        <w:tc>
          <w:tcPr>
            <w:tcW w:w="793" w:type="dxa"/>
            <w:tcMar>
              <w:top w:w="50" w:type="dxa"/>
              <w:left w:w="100" w:type="dxa"/>
            </w:tcMar>
            <w:vAlign w:val="center"/>
          </w:tcPr>
          <w:p w14:paraId="089C2403">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14:paraId="12AE88A1">
            <w:pPr>
              <w:spacing w:before="0" w:after="0" w:line="276" w:lineRule="auto"/>
              <w:ind w:left="135"/>
              <w:jc w:val="center"/>
            </w:pPr>
            <w:r>
              <w:rPr>
                <w:rFonts w:ascii="Times New Roman" w:hAnsi="Times New Roman"/>
                <w:b w:val="0"/>
                <w:i w:val="0"/>
                <w:color w:val="000000"/>
                <w:sz w:val="24"/>
              </w:rPr>
              <w:t xml:space="preserve"> 0 </w:t>
            </w:r>
          </w:p>
        </w:tc>
        <w:tc>
          <w:tcPr>
            <w:tcW w:w="1587" w:type="dxa"/>
            <w:tcMar>
              <w:top w:w="50" w:type="dxa"/>
              <w:left w:w="100" w:type="dxa"/>
            </w:tcMar>
            <w:vAlign w:val="center"/>
          </w:tcPr>
          <w:p w14:paraId="3D1B7F55">
            <w:pPr>
              <w:spacing w:before="0" w:after="0" w:line="276" w:lineRule="auto"/>
              <w:ind w:left="135"/>
              <w:jc w:val="center"/>
            </w:pPr>
            <w:r>
              <w:rPr>
                <w:rFonts w:ascii="Times New Roman" w:hAnsi="Times New Roman"/>
                <w:b w:val="0"/>
                <w:i w:val="0"/>
                <w:color w:val="000000"/>
                <w:sz w:val="24"/>
              </w:rPr>
              <w:t xml:space="preserve"> 0 </w:t>
            </w:r>
          </w:p>
        </w:tc>
        <w:tc>
          <w:tcPr>
            <w:tcW w:w="1120" w:type="dxa"/>
            <w:tcMar>
              <w:top w:w="50" w:type="dxa"/>
              <w:left w:w="100" w:type="dxa"/>
            </w:tcMar>
            <w:vAlign w:val="center"/>
          </w:tcPr>
          <w:p w14:paraId="174632CF">
            <w:pPr>
              <w:spacing w:before="0" w:after="0"/>
              <w:ind w:left="135"/>
              <w:jc w:val="left"/>
            </w:pPr>
          </w:p>
        </w:tc>
        <w:tc>
          <w:tcPr>
            <w:tcW w:w="1933" w:type="dxa"/>
            <w:tcMar>
              <w:top w:w="50" w:type="dxa"/>
              <w:left w:w="100" w:type="dxa"/>
            </w:tcMar>
            <w:vAlign w:val="center"/>
          </w:tcPr>
          <w:p w14:paraId="2868133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"https://m.edsoo.ru/f5ecd1d0" \h </w:instrText>
            </w:r>
            <w:r>
              <w:fldChar w:fldCharType="separate"/>
            </w:r>
            <w:r>
              <w:rPr>
                <w:rFonts w:ascii="Times New Roman" w:hAnsi="Times New Roman"/>
                <w:b w:val="0"/>
                <w:i w:val="0"/>
                <w:color w:val="0000FF"/>
                <w:sz w:val="22"/>
                <w:u w:val="single"/>
              </w:rPr>
              <w:t>https://m.edsoo.ru/f5ecd1d0</w:t>
            </w:r>
            <w:r>
              <w:rPr>
                <w:rFonts w:ascii="Times New Roman" w:hAnsi="Times New Roman"/>
                <w:b w:val="0"/>
                <w:i w:val="0"/>
                <w:color w:val="0000FF"/>
                <w:sz w:val="22"/>
                <w:u w:val="single"/>
              </w:rPr>
              <w:fldChar w:fldCharType="end"/>
            </w:r>
          </w:p>
        </w:tc>
      </w:tr>
      <w:tr w14:paraId="179E22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09C371BA">
            <w:pPr>
              <w:spacing w:before="0" w:after="0"/>
              <w:ind w:left="0"/>
              <w:jc w:val="left"/>
            </w:pPr>
            <w:r>
              <w:rPr>
                <w:rFonts w:ascii="Times New Roman" w:hAnsi="Times New Roman"/>
                <w:b w:val="0"/>
                <w:i w:val="0"/>
                <w:color w:val="000000"/>
                <w:sz w:val="24"/>
              </w:rPr>
              <w:t>36</w:t>
            </w:r>
          </w:p>
        </w:tc>
        <w:tc>
          <w:tcPr>
            <w:tcW w:w="3520" w:type="dxa"/>
            <w:tcMar>
              <w:top w:w="50" w:type="dxa"/>
              <w:left w:w="100" w:type="dxa"/>
            </w:tcMar>
            <w:vAlign w:val="center"/>
          </w:tcPr>
          <w:p w14:paraId="29FF9A0A">
            <w:pPr>
              <w:spacing w:before="0" w:after="0"/>
              <w:ind w:left="135"/>
              <w:jc w:val="left"/>
            </w:pPr>
            <w:r>
              <w:rPr>
                <w:rFonts w:ascii="Times New Roman" w:hAnsi="Times New Roman"/>
                <w:b w:val="0"/>
                <w:i w:val="0"/>
                <w:color w:val="000000"/>
                <w:sz w:val="24"/>
              </w:rPr>
              <w:t>Макроэкономические показатели и качество жизни</w:t>
            </w:r>
          </w:p>
        </w:tc>
        <w:tc>
          <w:tcPr>
            <w:tcW w:w="793" w:type="dxa"/>
            <w:tcMar>
              <w:top w:w="50" w:type="dxa"/>
              <w:left w:w="100" w:type="dxa"/>
            </w:tcMar>
            <w:vAlign w:val="center"/>
          </w:tcPr>
          <w:p w14:paraId="2AA5177A">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14:paraId="062F8C69">
            <w:pPr>
              <w:spacing w:before="0" w:after="0" w:line="276" w:lineRule="auto"/>
              <w:ind w:left="135"/>
              <w:jc w:val="center"/>
            </w:pPr>
            <w:r>
              <w:rPr>
                <w:rFonts w:ascii="Times New Roman" w:hAnsi="Times New Roman"/>
                <w:b w:val="0"/>
                <w:i w:val="0"/>
                <w:color w:val="000000"/>
                <w:sz w:val="24"/>
              </w:rPr>
              <w:t xml:space="preserve"> 0 </w:t>
            </w:r>
          </w:p>
        </w:tc>
        <w:tc>
          <w:tcPr>
            <w:tcW w:w="1587" w:type="dxa"/>
            <w:tcMar>
              <w:top w:w="50" w:type="dxa"/>
              <w:left w:w="100" w:type="dxa"/>
            </w:tcMar>
            <w:vAlign w:val="center"/>
          </w:tcPr>
          <w:p w14:paraId="427D1C1D">
            <w:pPr>
              <w:spacing w:before="0" w:after="0" w:line="276" w:lineRule="auto"/>
              <w:ind w:left="135"/>
              <w:jc w:val="center"/>
            </w:pPr>
            <w:r>
              <w:rPr>
                <w:rFonts w:ascii="Times New Roman" w:hAnsi="Times New Roman"/>
                <w:b w:val="0"/>
                <w:i w:val="0"/>
                <w:color w:val="000000"/>
                <w:sz w:val="24"/>
              </w:rPr>
              <w:t xml:space="preserve"> 0 </w:t>
            </w:r>
          </w:p>
        </w:tc>
        <w:tc>
          <w:tcPr>
            <w:tcW w:w="1120" w:type="dxa"/>
            <w:tcMar>
              <w:top w:w="50" w:type="dxa"/>
              <w:left w:w="100" w:type="dxa"/>
            </w:tcMar>
            <w:vAlign w:val="center"/>
          </w:tcPr>
          <w:p w14:paraId="573298F3">
            <w:pPr>
              <w:spacing w:before="0" w:after="0"/>
              <w:ind w:left="135"/>
              <w:jc w:val="left"/>
            </w:pPr>
          </w:p>
        </w:tc>
        <w:tc>
          <w:tcPr>
            <w:tcW w:w="1933" w:type="dxa"/>
            <w:tcMar>
              <w:top w:w="50" w:type="dxa"/>
              <w:left w:w="100" w:type="dxa"/>
            </w:tcMar>
            <w:vAlign w:val="center"/>
          </w:tcPr>
          <w:p w14:paraId="47BAB86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"https://m.edsoo.ru/f5ecf408" \h </w:instrText>
            </w:r>
            <w:r>
              <w:fldChar w:fldCharType="separate"/>
            </w:r>
            <w:r>
              <w:rPr>
                <w:rFonts w:ascii="Times New Roman" w:hAnsi="Times New Roman"/>
                <w:b w:val="0"/>
                <w:i w:val="0"/>
                <w:color w:val="0000FF"/>
                <w:sz w:val="22"/>
                <w:u w:val="single"/>
              </w:rPr>
              <w:t>https://m.edsoo.ru/f5ecf408</w:t>
            </w:r>
            <w:r>
              <w:rPr>
                <w:rFonts w:ascii="Times New Roman" w:hAnsi="Times New Roman"/>
                <w:b w:val="0"/>
                <w:i w:val="0"/>
                <w:color w:val="0000FF"/>
                <w:sz w:val="22"/>
                <w:u w:val="single"/>
              </w:rPr>
              <w:fldChar w:fldCharType="end"/>
            </w:r>
          </w:p>
        </w:tc>
      </w:tr>
      <w:tr w14:paraId="04D594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0B7927E0">
            <w:pPr>
              <w:spacing w:before="0" w:after="0"/>
              <w:ind w:left="0"/>
              <w:jc w:val="left"/>
            </w:pPr>
            <w:r>
              <w:rPr>
                <w:rFonts w:ascii="Times New Roman" w:hAnsi="Times New Roman"/>
                <w:b w:val="0"/>
                <w:i w:val="0"/>
                <w:color w:val="000000"/>
                <w:sz w:val="24"/>
              </w:rPr>
              <w:t>37</w:t>
            </w:r>
          </w:p>
        </w:tc>
        <w:tc>
          <w:tcPr>
            <w:tcW w:w="3520" w:type="dxa"/>
            <w:tcMar>
              <w:top w:w="50" w:type="dxa"/>
              <w:left w:w="100" w:type="dxa"/>
            </w:tcMar>
            <w:vAlign w:val="center"/>
          </w:tcPr>
          <w:p w14:paraId="00F6EE51">
            <w:pPr>
              <w:spacing w:before="0" w:after="0"/>
              <w:ind w:left="135"/>
              <w:jc w:val="left"/>
            </w:pPr>
            <w:r>
              <w:rPr>
                <w:rFonts w:ascii="Times New Roman" w:hAnsi="Times New Roman"/>
                <w:b w:val="0"/>
                <w:i w:val="0"/>
                <w:color w:val="000000"/>
                <w:sz w:val="24"/>
              </w:rPr>
              <w:t>Экономика как наука</w:t>
            </w:r>
          </w:p>
        </w:tc>
        <w:tc>
          <w:tcPr>
            <w:tcW w:w="793" w:type="dxa"/>
            <w:tcMar>
              <w:top w:w="50" w:type="dxa"/>
              <w:left w:w="100" w:type="dxa"/>
            </w:tcMar>
            <w:vAlign w:val="center"/>
          </w:tcPr>
          <w:p w14:paraId="3066C1A4">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14:paraId="1D2CD25D">
            <w:pPr>
              <w:spacing w:before="0" w:after="0" w:line="276" w:lineRule="auto"/>
              <w:ind w:left="135"/>
              <w:jc w:val="center"/>
            </w:pPr>
            <w:r>
              <w:rPr>
                <w:rFonts w:ascii="Times New Roman" w:hAnsi="Times New Roman"/>
                <w:b w:val="0"/>
                <w:i w:val="0"/>
                <w:color w:val="000000"/>
                <w:sz w:val="24"/>
              </w:rPr>
              <w:t xml:space="preserve"> 0 </w:t>
            </w:r>
          </w:p>
        </w:tc>
        <w:tc>
          <w:tcPr>
            <w:tcW w:w="1587" w:type="dxa"/>
            <w:tcMar>
              <w:top w:w="50" w:type="dxa"/>
              <w:left w:w="100" w:type="dxa"/>
            </w:tcMar>
            <w:vAlign w:val="center"/>
          </w:tcPr>
          <w:p w14:paraId="577B9D19">
            <w:pPr>
              <w:spacing w:before="0" w:after="0" w:line="276" w:lineRule="auto"/>
              <w:ind w:left="135"/>
              <w:jc w:val="center"/>
            </w:pPr>
            <w:r>
              <w:rPr>
                <w:rFonts w:ascii="Times New Roman" w:hAnsi="Times New Roman"/>
                <w:b w:val="0"/>
                <w:i w:val="0"/>
                <w:color w:val="000000"/>
                <w:sz w:val="24"/>
              </w:rPr>
              <w:t xml:space="preserve"> 0 </w:t>
            </w:r>
          </w:p>
        </w:tc>
        <w:tc>
          <w:tcPr>
            <w:tcW w:w="1120" w:type="dxa"/>
            <w:tcMar>
              <w:top w:w="50" w:type="dxa"/>
              <w:left w:w="100" w:type="dxa"/>
            </w:tcMar>
            <w:vAlign w:val="center"/>
          </w:tcPr>
          <w:p w14:paraId="1107FF11">
            <w:pPr>
              <w:spacing w:before="0" w:after="0"/>
              <w:ind w:left="135"/>
              <w:jc w:val="left"/>
            </w:pPr>
          </w:p>
        </w:tc>
        <w:tc>
          <w:tcPr>
            <w:tcW w:w="1933" w:type="dxa"/>
            <w:tcMar>
              <w:top w:w="50" w:type="dxa"/>
              <w:left w:w="100" w:type="dxa"/>
            </w:tcMar>
            <w:vAlign w:val="center"/>
          </w:tcPr>
          <w:p w14:paraId="1C0DFB26">
            <w:pPr>
              <w:spacing w:before="0" w:after="0"/>
              <w:ind w:left="135"/>
              <w:jc w:val="left"/>
            </w:pPr>
          </w:p>
        </w:tc>
      </w:tr>
      <w:tr w14:paraId="695D34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73FFCDCB">
            <w:pPr>
              <w:spacing w:before="0" w:after="0"/>
              <w:ind w:left="0"/>
              <w:jc w:val="left"/>
            </w:pPr>
            <w:r>
              <w:rPr>
                <w:rFonts w:ascii="Times New Roman" w:hAnsi="Times New Roman"/>
                <w:b w:val="0"/>
                <w:i w:val="0"/>
                <w:color w:val="000000"/>
                <w:sz w:val="24"/>
              </w:rPr>
              <w:t>38</w:t>
            </w:r>
          </w:p>
        </w:tc>
        <w:tc>
          <w:tcPr>
            <w:tcW w:w="3520" w:type="dxa"/>
            <w:tcMar>
              <w:top w:w="50" w:type="dxa"/>
              <w:left w:w="100" w:type="dxa"/>
            </w:tcMar>
            <w:vAlign w:val="center"/>
          </w:tcPr>
          <w:p w14:paraId="68B820E2">
            <w:pPr>
              <w:spacing w:before="0" w:after="0"/>
              <w:ind w:left="135"/>
              <w:jc w:val="left"/>
            </w:pPr>
            <w:r>
              <w:rPr>
                <w:rFonts w:ascii="Times New Roman" w:hAnsi="Times New Roman"/>
                <w:b w:val="0"/>
                <w:i w:val="0"/>
                <w:color w:val="000000"/>
                <w:sz w:val="24"/>
              </w:rPr>
              <w:t>Экономические системы</w:t>
            </w:r>
          </w:p>
        </w:tc>
        <w:tc>
          <w:tcPr>
            <w:tcW w:w="793" w:type="dxa"/>
            <w:tcMar>
              <w:top w:w="50" w:type="dxa"/>
              <w:left w:w="100" w:type="dxa"/>
            </w:tcMar>
            <w:vAlign w:val="center"/>
          </w:tcPr>
          <w:p w14:paraId="2FB2C817">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14:paraId="79DC4A1C">
            <w:pPr>
              <w:spacing w:before="0" w:after="0" w:line="276" w:lineRule="auto"/>
              <w:ind w:left="135"/>
              <w:jc w:val="center"/>
            </w:pPr>
            <w:r>
              <w:rPr>
                <w:rFonts w:ascii="Times New Roman" w:hAnsi="Times New Roman"/>
                <w:b w:val="0"/>
                <w:i w:val="0"/>
                <w:color w:val="000000"/>
                <w:sz w:val="24"/>
              </w:rPr>
              <w:t xml:space="preserve"> 0 </w:t>
            </w:r>
          </w:p>
        </w:tc>
        <w:tc>
          <w:tcPr>
            <w:tcW w:w="1587" w:type="dxa"/>
            <w:tcMar>
              <w:top w:w="50" w:type="dxa"/>
              <w:left w:w="100" w:type="dxa"/>
            </w:tcMar>
            <w:vAlign w:val="center"/>
          </w:tcPr>
          <w:p w14:paraId="4D7EF626">
            <w:pPr>
              <w:spacing w:before="0" w:after="0" w:line="276" w:lineRule="auto"/>
              <w:ind w:left="135"/>
              <w:jc w:val="center"/>
            </w:pPr>
            <w:r>
              <w:rPr>
                <w:rFonts w:ascii="Times New Roman" w:hAnsi="Times New Roman"/>
                <w:b w:val="0"/>
                <w:i w:val="0"/>
                <w:color w:val="000000"/>
                <w:sz w:val="24"/>
              </w:rPr>
              <w:t xml:space="preserve"> 0 </w:t>
            </w:r>
          </w:p>
        </w:tc>
        <w:tc>
          <w:tcPr>
            <w:tcW w:w="1120" w:type="dxa"/>
            <w:tcMar>
              <w:top w:w="50" w:type="dxa"/>
              <w:left w:w="100" w:type="dxa"/>
            </w:tcMar>
            <w:vAlign w:val="center"/>
          </w:tcPr>
          <w:p w14:paraId="7B515AD6">
            <w:pPr>
              <w:spacing w:before="0" w:after="0"/>
              <w:ind w:left="135"/>
              <w:jc w:val="left"/>
            </w:pPr>
          </w:p>
        </w:tc>
        <w:tc>
          <w:tcPr>
            <w:tcW w:w="1933" w:type="dxa"/>
            <w:tcMar>
              <w:top w:w="50" w:type="dxa"/>
              <w:left w:w="100" w:type="dxa"/>
            </w:tcMar>
            <w:vAlign w:val="center"/>
          </w:tcPr>
          <w:p w14:paraId="3E3542E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"https://m.edsoo.ru/f5ecd1d0" \h </w:instrText>
            </w:r>
            <w:r>
              <w:fldChar w:fldCharType="separate"/>
            </w:r>
            <w:r>
              <w:rPr>
                <w:rFonts w:ascii="Times New Roman" w:hAnsi="Times New Roman"/>
                <w:b w:val="0"/>
                <w:i w:val="0"/>
                <w:color w:val="0000FF"/>
                <w:sz w:val="22"/>
                <w:u w:val="single"/>
              </w:rPr>
              <w:t>https://m.edsoo.ru/f5ecd1d0</w:t>
            </w:r>
            <w:r>
              <w:rPr>
                <w:rFonts w:ascii="Times New Roman" w:hAnsi="Times New Roman"/>
                <w:b w:val="0"/>
                <w:i w:val="0"/>
                <w:color w:val="0000FF"/>
                <w:sz w:val="22"/>
                <w:u w:val="single"/>
              </w:rPr>
              <w:fldChar w:fldCharType="end"/>
            </w:r>
          </w:p>
        </w:tc>
      </w:tr>
      <w:tr w14:paraId="0E6878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5C34DA92">
            <w:pPr>
              <w:spacing w:before="0" w:after="0"/>
              <w:ind w:left="0"/>
              <w:jc w:val="left"/>
            </w:pPr>
            <w:r>
              <w:rPr>
                <w:rFonts w:ascii="Times New Roman" w:hAnsi="Times New Roman"/>
                <w:b w:val="0"/>
                <w:i w:val="0"/>
                <w:color w:val="000000"/>
                <w:sz w:val="24"/>
              </w:rPr>
              <w:t>39</w:t>
            </w:r>
          </w:p>
        </w:tc>
        <w:tc>
          <w:tcPr>
            <w:tcW w:w="3520" w:type="dxa"/>
            <w:tcMar>
              <w:top w:w="50" w:type="dxa"/>
              <w:left w:w="100" w:type="dxa"/>
            </w:tcMar>
            <w:vAlign w:val="center"/>
          </w:tcPr>
          <w:p w14:paraId="460D4E45">
            <w:pPr>
              <w:spacing w:before="0" w:after="0"/>
              <w:ind w:left="135"/>
              <w:jc w:val="left"/>
            </w:pPr>
            <w:r>
              <w:rPr>
                <w:rFonts w:ascii="Times New Roman" w:hAnsi="Times New Roman"/>
                <w:b w:val="0"/>
                <w:i w:val="0"/>
                <w:color w:val="000000"/>
                <w:sz w:val="24"/>
              </w:rPr>
              <w:t>Экономический рост</w:t>
            </w:r>
          </w:p>
        </w:tc>
        <w:tc>
          <w:tcPr>
            <w:tcW w:w="793" w:type="dxa"/>
            <w:tcMar>
              <w:top w:w="50" w:type="dxa"/>
              <w:left w:w="100" w:type="dxa"/>
            </w:tcMar>
            <w:vAlign w:val="center"/>
          </w:tcPr>
          <w:p w14:paraId="0C6C98A1">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14:paraId="3FD1330F">
            <w:pPr>
              <w:spacing w:before="0" w:after="0" w:line="276" w:lineRule="auto"/>
              <w:ind w:left="135"/>
              <w:jc w:val="center"/>
            </w:pPr>
            <w:r>
              <w:rPr>
                <w:rFonts w:ascii="Times New Roman" w:hAnsi="Times New Roman"/>
                <w:b w:val="0"/>
                <w:i w:val="0"/>
                <w:color w:val="000000"/>
                <w:sz w:val="24"/>
              </w:rPr>
              <w:t xml:space="preserve"> 0 </w:t>
            </w:r>
          </w:p>
        </w:tc>
        <w:tc>
          <w:tcPr>
            <w:tcW w:w="1587" w:type="dxa"/>
            <w:tcMar>
              <w:top w:w="50" w:type="dxa"/>
              <w:left w:w="100" w:type="dxa"/>
            </w:tcMar>
            <w:vAlign w:val="center"/>
          </w:tcPr>
          <w:p w14:paraId="4E5C49F5">
            <w:pPr>
              <w:spacing w:before="0" w:after="0" w:line="276" w:lineRule="auto"/>
              <w:ind w:left="135"/>
              <w:jc w:val="center"/>
            </w:pPr>
            <w:r>
              <w:rPr>
                <w:rFonts w:ascii="Times New Roman" w:hAnsi="Times New Roman"/>
                <w:b w:val="0"/>
                <w:i w:val="0"/>
                <w:color w:val="000000"/>
                <w:sz w:val="24"/>
              </w:rPr>
              <w:t xml:space="preserve"> 0 </w:t>
            </w:r>
          </w:p>
        </w:tc>
        <w:tc>
          <w:tcPr>
            <w:tcW w:w="1120" w:type="dxa"/>
            <w:tcMar>
              <w:top w:w="50" w:type="dxa"/>
              <w:left w:w="100" w:type="dxa"/>
            </w:tcMar>
            <w:vAlign w:val="center"/>
          </w:tcPr>
          <w:p w14:paraId="20F6E27E">
            <w:pPr>
              <w:spacing w:before="0" w:after="0"/>
              <w:ind w:left="135"/>
              <w:jc w:val="left"/>
            </w:pPr>
          </w:p>
        </w:tc>
        <w:tc>
          <w:tcPr>
            <w:tcW w:w="1933" w:type="dxa"/>
            <w:tcMar>
              <w:top w:w="50" w:type="dxa"/>
              <w:left w:w="100" w:type="dxa"/>
            </w:tcMar>
            <w:vAlign w:val="center"/>
          </w:tcPr>
          <w:p w14:paraId="58F5ACA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"https://m.edsoo.ru/f5ecf598" \h </w:instrText>
            </w:r>
            <w:r>
              <w:fldChar w:fldCharType="separate"/>
            </w:r>
            <w:r>
              <w:rPr>
                <w:rFonts w:ascii="Times New Roman" w:hAnsi="Times New Roman"/>
                <w:b w:val="0"/>
                <w:i w:val="0"/>
                <w:color w:val="0000FF"/>
                <w:sz w:val="22"/>
                <w:u w:val="single"/>
              </w:rPr>
              <w:t>https://m.edsoo.ru/f5ecf598</w:t>
            </w:r>
            <w:r>
              <w:rPr>
                <w:rFonts w:ascii="Times New Roman" w:hAnsi="Times New Roman"/>
                <w:b w:val="0"/>
                <w:i w:val="0"/>
                <w:color w:val="0000FF"/>
                <w:sz w:val="22"/>
                <w:u w:val="single"/>
              </w:rPr>
              <w:fldChar w:fldCharType="end"/>
            </w:r>
          </w:p>
        </w:tc>
      </w:tr>
      <w:tr w14:paraId="06AD98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6671372F">
            <w:pPr>
              <w:spacing w:before="0" w:after="0"/>
              <w:ind w:left="0"/>
              <w:jc w:val="left"/>
            </w:pPr>
            <w:r>
              <w:rPr>
                <w:rFonts w:ascii="Times New Roman" w:hAnsi="Times New Roman"/>
                <w:b w:val="0"/>
                <w:i w:val="0"/>
                <w:color w:val="000000"/>
                <w:sz w:val="24"/>
              </w:rPr>
              <w:t>40</w:t>
            </w:r>
          </w:p>
        </w:tc>
        <w:tc>
          <w:tcPr>
            <w:tcW w:w="3520" w:type="dxa"/>
            <w:tcMar>
              <w:top w:w="50" w:type="dxa"/>
              <w:left w:w="100" w:type="dxa"/>
            </w:tcMar>
            <w:vAlign w:val="center"/>
          </w:tcPr>
          <w:p w14:paraId="5DC1DE81">
            <w:pPr>
              <w:spacing w:before="0" w:after="0"/>
              <w:ind w:left="135"/>
              <w:jc w:val="left"/>
            </w:pPr>
            <w:r>
              <w:rPr>
                <w:rFonts w:ascii="Times New Roman" w:hAnsi="Times New Roman"/>
                <w:b w:val="0"/>
                <w:i w:val="0"/>
                <w:color w:val="000000"/>
                <w:sz w:val="24"/>
              </w:rPr>
              <w:t>Экономический цикл</w:t>
            </w:r>
          </w:p>
        </w:tc>
        <w:tc>
          <w:tcPr>
            <w:tcW w:w="793" w:type="dxa"/>
            <w:tcMar>
              <w:top w:w="50" w:type="dxa"/>
              <w:left w:w="100" w:type="dxa"/>
            </w:tcMar>
            <w:vAlign w:val="center"/>
          </w:tcPr>
          <w:p w14:paraId="229979AD">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14:paraId="4BCC3D57">
            <w:pPr>
              <w:spacing w:before="0" w:after="0" w:line="276" w:lineRule="auto"/>
              <w:ind w:left="135"/>
              <w:jc w:val="center"/>
            </w:pPr>
            <w:r>
              <w:rPr>
                <w:rFonts w:ascii="Times New Roman" w:hAnsi="Times New Roman"/>
                <w:b w:val="0"/>
                <w:i w:val="0"/>
                <w:color w:val="000000"/>
                <w:sz w:val="24"/>
              </w:rPr>
              <w:t xml:space="preserve"> 0 </w:t>
            </w:r>
          </w:p>
        </w:tc>
        <w:tc>
          <w:tcPr>
            <w:tcW w:w="1587" w:type="dxa"/>
            <w:tcMar>
              <w:top w:w="50" w:type="dxa"/>
              <w:left w:w="100" w:type="dxa"/>
            </w:tcMar>
            <w:vAlign w:val="center"/>
          </w:tcPr>
          <w:p w14:paraId="0B1B0A1D">
            <w:pPr>
              <w:spacing w:before="0" w:after="0" w:line="276" w:lineRule="auto"/>
              <w:ind w:left="135"/>
              <w:jc w:val="center"/>
            </w:pPr>
            <w:r>
              <w:rPr>
                <w:rFonts w:ascii="Times New Roman" w:hAnsi="Times New Roman"/>
                <w:b w:val="0"/>
                <w:i w:val="0"/>
                <w:color w:val="000000"/>
                <w:sz w:val="24"/>
              </w:rPr>
              <w:t xml:space="preserve"> 0 </w:t>
            </w:r>
          </w:p>
        </w:tc>
        <w:tc>
          <w:tcPr>
            <w:tcW w:w="1120" w:type="dxa"/>
            <w:tcMar>
              <w:top w:w="50" w:type="dxa"/>
              <w:left w:w="100" w:type="dxa"/>
            </w:tcMar>
            <w:vAlign w:val="center"/>
          </w:tcPr>
          <w:p w14:paraId="2BF18CFF">
            <w:pPr>
              <w:spacing w:before="0" w:after="0"/>
              <w:ind w:left="135"/>
              <w:jc w:val="left"/>
            </w:pPr>
          </w:p>
        </w:tc>
        <w:tc>
          <w:tcPr>
            <w:tcW w:w="1933" w:type="dxa"/>
            <w:tcMar>
              <w:top w:w="50" w:type="dxa"/>
              <w:left w:w="100" w:type="dxa"/>
            </w:tcMar>
            <w:vAlign w:val="center"/>
          </w:tcPr>
          <w:p w14:paraId="57062900">
            <w:pPr>
              <w:spacing w:before="0" w:after="0"/>
              <w:ind w:left="135"/>
              <w:jc w:val="left"/>
            </w:pPr>
          </w:p>
        </w:tc>
      </w:tr>
      <w:tr w14:paraId="12879A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6E7EA3A1">
            <w:pPr>
              <w:spacing w:before="0" w:after="0"/>
              <w:ind w:left="0"/>
              <w:jc w:val="left"/>
            </w:pPr>
            <w:r>
              <w:rPr>
                <w:rFonts w:ascii="Times New Roman" w:hAnsi="Times New Roman"/>
                <w:b w:val="0"/>
                <w:i w:val="0"/>
                <w:color w:val="000000"/>
                <w:sz w:val="24"/>
              </w:rPr>
              <w:t>41</w:t>
            </w:r>
          </w:p>
        </w:tc>
        <w:tc>
          <w:tcPr>
            <w:tcW w:w="3520" w:type="dxa"/>
            <w:tcMar>
              <w:top w:w="50" w:type="dxa"/>
              <w:left w:w="100" w:type="dxa"/>
            </w:tcMar>
            <w:vAlign w:val="center"/>
          </w:tcPr>
          <w:p w14:paraId="7F8E3C49">
            <w:pPr>
              <w:spacing w:before="0" w:after="0"/>
              <w:ind w:left="135"/>
              <w:jc w:val="left"/>
            </w:pPr>
            <w:r>
              <w:rPr>
                <w:rFonts w:ascii="Times New Roman" w:hAnsi="Times New Roman"/>
                <w:b w:val="0"/>
                <w:i w:val="0"/>
                <w:color w:val="000000"/>
                <w:sz w:val="24"/>
              </w:rPr>
              <w:t>Рыночные отношения в экономике</w:t>
            </w:r>
          </w:p>
        </w:tc>
        <w:tc>
          <w:tcPr>
            <w:tcW w:w="793" w:type="dxa"/>
            <w:tcMar>
              <w:top w:w="50" w:type="dxa"/>
              <w:left w:w="100" w:type="dxa"/>
            </w:tcMar>
            <w:vAlign w:val="center"/>
          </w:tcPr>
          <w:p w14:paraId="7CEF40B8">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14:paraId="2F9B9703">
            <w:pPr>
              <w:spacing w:before="0" w:after="0" w:line="276" w:lineRule="auto"/>
              <w:ind w:left="135"/>
              <w:jc w:val="center"/>
            </w:pPr>
            <w:r>
              <w:rPr>
                <w:rFonts w:ascii="Times New Roman" w:hAnsi="Times New Roman"/>
                <w:b w:val="0"/>
                <w:i w:val="0"/>
                <w:color w:val="000000"/>
                <w:sz w:val="24"/>
              </w:rPr>
              <w:t xml:space="preserve"> 0 </w:t>
            </w:r>
          </w:p>
        </w:tc>
        <w:tc>
          <w:tcPr>
            <w:tcW w:w="1587" w:type="dxa"/>
            <w:tcMar>
              <w:top w:w="50" w:type="dxa"/>
              <w:left w:w="100" w:type="dxa"/>
            </w:tcMar>
            <w:vAlign w:val="center"/>
          </w:tcPr>
          <w:p w14:paraId="3D701360">
            <w:pPr>
              <w:spacing w:before="0" w:after="0" w:line="276" w:lineRule="auto"/>
              <w:ind w:left="135"/>
              <w:jc w:val="center"/>
            </w:pPr>
            <w:r>
              <w:rPr>
                <w:rFonts w:ascii="Times New Roman" w:hAnsi="Times New Roman"/>
                <w:b w:val="0"/>
                <w:i w:val="0"/>
                <w:color w:val="000000"/>
                <w:sz w:val="24"/>
              </w:rPr>
              <w:t xml:space="preserve"> 0 </w:t>
            </w:r>
          </w:p>
        </w:tc>
        <w:tc>
          <w:tcPr>
            <w:tcW w:w="1120" w:type="dxa"/>
            <w:tcMar>
              <w:top w:w="50" w:type="dxa"/>
              <w:left w:w="100" w:type="dxa"/>
            </w:tcMar>
            <w:vAlign w:val="center"/>
          </w:tcPr>
          <w:p w14:paraId="1DB9590D">
            <w:pPr>
              <w:spacing w:before="0" w:after="0"/>
              <w:ind w:left="135"/>
              <w:jc w:val="left"/>
            </w:pPr>
          </w:p>
        </w:tc>
        <w:tc>
          <w:tcPr>
            <w:tcW w:w="1933" w:type="dxa"/>
            <w:tcMar>
              <w:top w:w="50" w:type="dxa"/>
              <w:left w:w="100" w:type="dxa"/>
            </w:tcMar>
            <w:vAlign w:val="center"/>
          </w:tcPr>
          <w:p w14:paraId="6470A2F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"https://m.edsoo.ru/f5ecd360" \h </w:instrText>
            </w:r>
            <w:r>
              <w:fldChar w:fldCharType="separate"/>
            </w:r>
            <w:r>
              <w:rPr>
                <w:rFonts w:ascii="Times New Roman" w:hAnsi="Times New Roman"/>
                <w:b w:val="0"/>
                <w:i w:val="0"/>
                <w:color w:val="0000FF"/>
                <w:sz w:val="22"/>
                <w:u w:val="single"/>
              </w:rPr>
              <w:t>https://m.edsoo.ru/f5ecd360</w:t>
            </w:r>
            <w:r>
              <w:rPr>
                <w:rFonts w:ascii="Times New Roman" w:hAnsi="Times New Roman"/>
                <w:b w:val="0"/>
                <w:i w:val="0"/>
                <w:color w:val="0000FF"/>
                <w:sz w:val="22"/>
                <w:u w:val="single"/>
              </w:rPr>
              <w:fldChar w:fldCharType="end"/>
            </w:r>
          </w:p>
        </w:tc>
      </w:tr>
      <w:tr w14:paraId="2369EA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0BC5FABE">
            <w:pPr>
              <w:spacing w:before="0" w:after="0"/>
              <w:ind w:left="0"/>
              <w:jc w:val="left"/>
            </w:pPr>
            <w:r>
              <w:rPr>
                <w:rFonts w:ascii="Times New Roman" w:hAnsi="Times New Roman"/>
                <w:b w:val="0"/>
                <w:i w:val="0"/>
                <w:color w:val="000000"/>
                <w:sz w:val="24"/>
              </w:rPr>
              <w:t>42</w:t>
            </w:r>
          </w:p>
        </w:tc>
        <w:tc>
          <w:tcPr>
            <w:tcW w:w="3520" w:type="dxa"/>
            <w:tcMar>
              <w:top w:w="50" w:type="dxa"/>
              <w:left w:w="100" w:type="dxa"/>
            </w:tcMar>
            <w:vAlign w:val="center"/>
          </w:tcPr>
          <w:p w14:paraId="478E8284">
            <w:pPr>
              <w:spacing w:before="0" w:after="0"/>
              <w:ind w:left="135"/>
              <w:jc w:val="left"/>
            </w:pPr>
            <w:r>
              <w:rPr>
                <w:rFonts w:ascii="Times New Roman" w:hAnsi="Times New Roman"/>
                <w:b w:val="0"/>
                <w:i w:val="0"/>
                <w:color w:val="000000"/>
                <w:sz w:val="24"/>
              </w:rPr>
              <w:t>Рыночные механизмы</w:t>
            </w:r>
          </w:p>
        </w:tc>
        <w:tc>
          <w:tcPr>
            <w:tcW w:w="793" w:type="dxa"/>
            <w:tcMar>
              <w:top w:w="50" w:type="dxa"/>
              <w:left w:w="100" w:type="dxa"/>
            </w:tcMar>
            <w:vAlign w:val="center"/>
          </w:tcPr>
          <w:p w14:paraId="3B42C732">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14:paraId="20EF7B18">
            <w:pPr>
              <w:spacing w:before="0" w:after="0" w:line="276" w:lineRule="auto"/>
              <w:ind w:left="135"/>
              <w:jc w:val="center"/>
            </w:pPr>
            <w:r>
              <w:rPr>
                <w:rFonts w:ascii="Times New Roman" w:hAnsi="Times New Roman"/>
                <w:b w:val="0"/>
                <w:i w:val="0"/>
                <w:color w:val="000000"/>
                <w:sz w:val="24"/>
              </w:rPr>
              <w:t xml:space="preserve"> 0 </w:t>
            </w:r>
          </w:p>
        </w:tc>
        <w:tc>
          <w:tcPr>
            <w:tcW w:w="1587" w:type="dxa"/>
            <w:tcMar>
              <w:top w:w="50" w:type="dxa"/>
              <w:left w:w="100" w:type="dxa"/>
            </w:tcMar>
            <w:vAlign w:val="center"/>
          </w:tcPr>
          <w:p w14:paraId="484DF6B5">
            <w:pPr>
              <w:spacing w:before="0" w:after="0" w:line="276" w:lineRule="auto"/>
              <w:ind w:left="135"/>
              <w:jc w:val="center"/>
            </w:pPr>
            <w:r>
              <w:rPr>
                <w:rFonts w:ascii="Times New Roman" w:hAnsi="Times New Roman"/>
                <w:b w:val="0"/>
                <w:i w:val="0"/>
                <w:color w:val="000000"/>
                <w:sz w:val="24"/>
              </w:rPr>
              <w:t xml:space="preserve"> 0 </w:t>
            </w:r>
          </w:p>
        </w:tc>
        <w:tc>
          <w:tcPr>
            <w:tcW w:w="1120" w:type="dxa"/>
            <w:tcMar>
              <w:top w:w="50" w:type="dxa"/>
              <w:left w:w="100" w:type="dxa"/>
            </w:tcMar>
            <w:vAlign w:val="center"/>
          </w:tcPr>
          <w:p w14:paraId="18179BAE">
            <w:pPr>
              <w:spacing w:before="0" w:after="0"/>
              <w:ind w:left="135"/>
              <w:jc w:val="left"/>
            </w:pPr>
          </w:p>
        </w:tc>
        <w:tc>
          <w:tcPr>
            <w:tcW w:w="1933" w:type="dxa"/>
            <w:tcMar>
              <w:top w:w="50" w:type="dxa"/>
              <w:left w:w="100" w:type="dxa"/>
            </w:tcMar>
            <w:vAlign w:val="center"/>
          </w:tcPr>
          <w:p w14:paraId="196C656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"https://m.edsoo.ru/f5ecd5f4" \h </w:instrText>
            </w:r>
            <w:r>
              <w:fldChar w:fldCharType="separate"/>
            </w:r>
            <w:r>
              <w:rPr>
                <w:rFonts w:ascii="Times New Roman" w:hAnsi="Times New Roman"/>
                <w:b w:val="0"/>
                <w:i w:val="0"/>
                <w:color w:val="0000FF"/>
                <w:sz w:val="22"/>
                <w:u w:val="single"/>
              </w:rPr>
              <w:t>https://m.edsoo.ru/f5ecd5f4</w:t>
            </w:r>
            <w:r>
              <w:rPr>
                <w:rFonts w:ascii="Times New Roman" w:hAnsi="Times New Roman"/>
                <w:b w:val="0"/>
                <w:i w:val="0"/>
                <w:color w:val="0000FF"/>
                <w:sz w:val="22"/>
                <w:u w:val="single"/>
              </w:rPr>
              <w:fldChar w:fldCharType="end"/>
            </w:r>
          </w:p>
        </w:tc>
      </w:tr>
      <w:tr w14:paraId="233E11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05D876DF">
            <w:pPr>
              <w:spacing w:before="0" w:after="0"/>
              <w:ind w:left="0"/>
              <w:jc w:val="left"/>
            </w:pPr>
            <w:r>
              <w:rPr>
                <w:rFonts w:ascii="Times New Roman" w:hAnsi="Times New Roman"/>
                <w:b w:val="0"/>
                <w:i w:val="0"/>
                <w:color w:val="000000"/>
                <w:sz w:val="24"/>
              </w:rPr>
              <w:t>43</w:t>
            </w:r>
          </w:p>
        </w:tc>
        <w:tc>
          <w:tcPr>
            <w:tcW w:w="3520" w:type="dxa"/>
            <w:tcMar>
              <w:top w:w="50" w:type="dxa"/>
              <w:left w:w="100" w:type="dxa"/>
            </w:tcMar>
            <w:vAlign w:val="center"/>
          </w:tcPr>
          <w:p w14:paraId="67C98CD6">
            <w:pPr>
              <w:spacing w:before="0" w:after="0"/>
              <w:ind w:left="135"/>
              <w:jc w:val="left"/>
            </w:pPr>
            <w:r>
              <w:rPr>
                <w:rFonts w:ascii="Times New Roman" w:hAnsi="Times New Roman"/>
                <w:b w:val="0"/>
                <w:i w:val="0"/>
                <w:color w:val="000000"/>
                <w:sz w:val="24"/>
              </w:rPr>
              <w:t>Рынки</w:t>
            </w:r>
          </w:p>
        </w:tc>
        <w:tc>
          <w:tcPr>
            <w:tcW w:w="793" w:type="dxa"/>
            <w:tcMar>
              <w:top w:w="50" w:type="dxa"/>
              <w:left w:w="100" w:type="dxa"/>
            </w:tcMar>
            <w:vAlign w:val="center"/>
          </w:tcPr>
          <w:p w14:paraId="0AA1AF80">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14:paraId="453A675D">
            <w:pPr>
              <w:spacing w:before="0" w:after="0" w:line="276" w:lineRule="auto"/>
              <w:ind w:left="135"/>
              <w:jc w:val="center"/>
            </w:pPr>
            <w:r>
              <w:rPr>
                <w:rFonts w:ascii="Times New Roman" w:hAnsi="Times New Roman"/>
                <w:b w:val="0"/>
                <w:i w:val="0"/>
                <w:color w:val="000000"/>
                <w:sz w:val="24"/>
              </w:rPr>
              <w:t xml:space="preserve"> 0 </w:t>
            </w:r>
          </w:p>
        </w:tc>
        <w:tc>
          <w:tcPr>
            <w:tcW w:w="1587" w:type="dxa"/>
            <w:tcMar>
              <w:top w:w="50" w:type="dxa"/>
              <w:left w:w="100" w:type="dxa"/>
            </w:tcMar>
            <w:vAlign w:val="center"/>
          </w:tcPr>
          <w:p w14:paraId="5847BDAD">
            <w:pPr>
              <w:spacing w:before="0" w:after="0" w:line="276" w:lineRule="auto"/>
              <w:ind w:left="135"/>
              <w:jc w:val="center"/>
            </w:pPr>
            <w:r>
              <w:rPr>
                <w:rFonts w:ascii="Times New Roman" w:hAnsi="Times New Roman"/>
                <w:b w:val="0"/>
                <w:i w:val="0"/>
                <w:color w:val="000000"/>
                <w:sz w:val="24"/>
              </w:rPr>
              <w:t xml:space="preserve"> 0 </w:t>
            </w:r>
          </w:p>
        </w:tc>
        <w:tc>
          <w:tcPr>
            <w:tcW w:w="1120" w:type="dxa"/>
            <w:tcMar>
              <w:top w:w="50" w:type="dxa"/>
              <w:left w:w="100" w:type="dxa"/>
            </w:tcMar>
            <w:vAlign w:val="center"/>
          </w:tcPr>
          <w:p w14:paraId="0211CB68">
            <w:pPr>
              <w:spacing w:before="0" w:after="0"/>
              <w:ind w:left="135"/>
              <w:jc w:val="left"/>
            </w:pPr>
          </w:p>
        </w:tc>
        <w:tc>
          <w:tcPr>
            <w:tcW w:w="1933" w:type="dxa"/>
            <w:tcMar>
              <w:top w:w="50" w:type="dxa"/>
              <w:left w:w="100" w:type="dxa"/>
            </w:tcMar>
            <w:vAlign w:val="center"/>
          </w:tcPr>
          <w:p w14:paraId="69A1066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"https://m.edsoo.ru/f5ecd7b6" \h </w:instrText>
            </w:r>
            <w:r>
              <w:fldChar w:fldCharType="separate"/>
            </w:r>
            <w:r>
              <w:rPr>
                <w:rFonts w:ascii="Times New Roman" w:hAnsi="Times New Roman"/>
                <w:b w:val="0"/>
                <w:i w:val="0"/>
                <w:color w:val="0000FF"/>
                <w:sz w:val="22"/>
                <w:u w:val="single"/>
              </w:rPr>
              <w:t>https://m.edsoo.ru/f5ecd7b6</w:t>
            </w:r>
            <w:r>
              <w:rPr>
                <w:rFonts w:ascii="Times New Roman" w:hAnsi="Times New Roman"/>
                <w:b w:val="0"/>
                <w:i w:val="0"/>
                <w:color w:val="0000FF"/>
                <w:sz w:val="22"/>
                <w:u w:val="single"/>
              </w:rPr>
              <w:fldChar w:fldCharType="end"/>
            </w:r>
          </w:p>
        </w:tc>
      </w:tr>
      <w:tr w14:paraId="2C6056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1EDB6CF4">
            <w:pPr>
              <w:spacing w:before="0" w:after="0"/>
              <w:ind w:left="0"/>
              <w:jc w:val="left"/>
            </w:pPr>
            <w:r>
              <w:rPr>
                <w:rFonts w:ascii="Times New Roman" w:hAnsi="Times New Roman"/>
                <w:b w:val="0"/>
                <w:i w:val="0"/>
                <w:color w:val="000000"/>
                <w:sz w:val="24"/>
              </w:rPr>
              <w:t>44</w:t>
            </w:r>
          </w:p>
        </w:tc>
        <w:tc>
          <w:tcPr>
            <w:tcW w:w="3520" w:type="dxa"/>
            <w:tcMar>
              <w:top w:w="50" w:type="dxa"/>
              <w:left w:w="100" w:type="dxa"/>
            </w:tcMar>
            <w:vAlign w:val="center"/>
          </w:tcPr>
          <w:p w14:paraId="4377BA1F">
            <w:pPr>
              <w:spacing w:before="0" w:after="0"/>
              <w:ind w:left="135"/>
              <w:jc w:val="left"/>
            </w:pPr>
            <w:r>
              <w:rPr>
                <w:rFonts w:ascii="Times New Roman" w:hAnsi="Times New Roman"/>
                <w:b w:val="0"/>
                <w:i w:val="0"/>
                <w:color w:val="000000"/>
                <w:sz w:val="24"/>
              </w:rPr>
              <w:t>Государственное регулирование рынков</w:t>
            </w:r>
          </w:p>
        </w:tc>
        <w:tc>
          <w:tcPr>
            <w:tcW w:w="793" w:type="dxa"/>
            <w:tcMar>
              <w:top w:w="50" w:type="dxa"/>
              <w:left w:w="100" w:type="dxa"/>
            </w:tcMar>
            <w:vAlign w:val="center"/>
          </w:tcPr>
          <w:p w14:paraId="6BA974A5">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14:paraId="107CF690">
            <w:pPr>
              <w:spacing w:before="0" w:after="0" w:line="276" w:lineRule="auto"/>
              <w:ind w:left="135"/>
              <w:jc w:val="center"/>
            </w:pPr>
            <w:r>
              <w:rPr>
                <w:rFonts w:ascii="Times New Roman" w:hAnsi="Times New Roman"/>
                <w:b w:val="0"/>
                <w:i w:val="0"/>
                <w:color w:val="000000"/>
                <w:sz w:val="24"/>
              </w:rPr>
              <w:t xml:space="preserve"> 0 </w:t>
            </w:r>
          </w:p>
        </w:tc>
        <w:tc>
          <w:tcPr>
            <w:tcW w:w="1587" w:type="dxa"/>
            <w:tcMar>
              <w:top w:w="50" w:type="dxa"/>
              <w:left w:w="100" w:type="dxa"/>
            </w:tcMar>
            <w:vAlign w:val="center"/>
          </w:tcPr>
          <w:p w14:paraId="23A2B2E0">
            <w:pPr>
              <w:spacing w:before="0" w:after="0" w:line="276" w:lineRule="auto"/>
              <w:ind w:left="135"/>
              <w:jc w:val="center"/>
            </w:pPr>
            <w:r>
              <w:rPr>
                <w:rFonts w:ascii="Times New Roman" w:hAnsi="Times New Roman"/>
                <w:b w:val="0"/>
                <w:i w:val="0"/>
                <w:color w:val="000000"/>
                <w:sz w:val="24"/>
              </w:rPr>
              <w:t xml:space="preserve"> 0 </w:t>
            </w:r>
          </w:p>
        </w:tc>
        <w:tc>
          <w:tcPr>
            <w:tcW w:w="1120" w:type="dxa"/>
            <w:tcMar>
              <w:top w:w="50" w:type="dxa"/>
              <w:left w:w="100" w:type="dxa"/>
            </w:tcMar>
            <w:vAlign w:val="center"/>
          </w:tcPr>
          <w:p w14:paraId="5E5118FE">
            <w:pPr>
              <w:spacing w:before="0" w:after="0"/>
              <w:ind w:left="135"/>
              <w:jc w:val="left"/>
            </w:pPr>
          </w:p>
        </w:tc>
        <w:tc>
          <w:tcPr>
            <w:tcW w:w="1933" w:type="dxa"/>
            <w:tcMar>
              <w:top w:w="50" w:type="dxa"/>
              <w:left w:w="100" w:type="dxa"/>
            </w:tcMar>
            <w:vAlign w:val="center"/>
          </w:tcPr>
          <w:p w14:paraId="29C90B06">
            <w:pPr>
              <w:spacing w:before="0" w:after="0"/>
              <w:ind w:left="135"/>
              <w:jc w:val="left"/>
            </w:pPr>
          </w:p>
        </w:tc>
      </w:tr>
      <w:tr w14:paraId="58DBB9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1E0363F4">
            <w:pPr>
              <w:spacing w:before="0" w:after="0"/>
              <w:ind w:left="0"/>
              <w:jc w:val="left"/>
            </w:pPr>
            <w:r>
              <w:rPr>
                <w:rFonts w:ascii="Times New Roman" w:hAnsi="Times New Roman"/>
                <w:b w:val="0"/>
                <w:i w:val="0"/>
                <w:color w:val="000000"/>
                <w:sz w:val="24"/>
              </w:rPr>
              <w:t>45</w:t>
            </w:r>
          </w:p>
        </w:tc>
        <w:tc>
          <w:tcPr>
            <w:tcW w:w="3520" w:type="dxa"/>
            <w:tcMar>
              <w:top w:w="50" w:type="dxa"/>
              <w:left w:w="100" w:type="dxa"/>
            </w:tcMar>
            <w:vAlign w:val="center"/>
          </w:tcPr>
          <w:p w14:paraId="296F437D">
            <w:pPr>
              <w:spacing w:before="0" w:after="0"/>
              <w:ind w:left="135"/>
              <w:jc w:val="left"/>
            </w:pPr>
            <w:r>
              <w:rPr>
                <w:rFonts w:ascii="Times New Roman" w:hAnsi="Times New Roman"/>
                <w:b w:val="0"/>
                <w:i w:val="0"/>
                <w:color w:val="000000"/>
                <w:sz w:val="24"/>
              </w:rPr>
              <w:t>Особенности рыночных отношений в современной экономике</w:t>
            </w:r>
          </w:p>
        </w:tc>
        <w:tc>
          <w:tcPr>
            <w:tcW w:w="793" w:type="dxa"/>
            <w:tcMar>
              <w:top w:w="50" w:type="dxa"/>
              <w:left w:w="100" w:type="dxa"/>
            </w:tcMar>
            <w:vAlign w:val="center"/>
          </w:tcPr>
          <w:p w14:paraId="3A1E6E1D">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14:paraId="604D6B12">
            <w:pPr>
              <w:spacing w:before="0" w:after="0" w:line="276" w:lineRule="auto"/>
              <w:ind w:left="135"/>
              <w:jc w:val="center"/>
            </w:pPr>
            <w:r>
              <w:rPr>
                <w:rFonts w:ascii="Times New Roman" w:hAnsi="Times New Roman"/>
                <w:b w:val="0"/>
                <w:i w:val="0"/>
                <w:color w:val="000000"/>
                <w:sz w:val="24"/>
              </w:rPr>
              <w:t xml:space="preserve"> 0 </w:t>
            </w:r>
          </w:p>
        </w:tc>
        <w:tc>
          <w:tcPr>
            <w:tcW w:w="1587" w:type="dxa"/>
            <w:tcMar>
              <w:top w:w="50" w:type="dxa"/>
              <w:left w:w="100" w:type="dxa"/>
            </w:tcMar>
            <w:vAlign w:val="center"/>
          </w:tcPr>
          <w:p w14:paraId="4C2AF376">
            <w:pPr>
              <w:spacing w:before="0" w:after="0" w:line="276" w:lineRule="auto"/>
              <w:ind w:left="135"/>
              <w:jc w:val="center"/>
            </w:pPr>
            <w:r>
              <w:rPr>
                <w:rFonts w:ascii="Times New Roman" w:hAnsi="Times New Roman"/>
                <w:b w:val="0"/>
                <w:i w:val="0"/>
                <w:color w:val="000000"/>
                <w:sz w:val="24"/>
              </w:rPr>
              <w:t xml:space="preserve"> 0 </w:t>
            </w:r>
          </w:p>
        </w:tc>
        <w:tc>
          <w:tcPr>
            <w:tcW w:w="1120" w:type="dxa"/>
            <w:tcMar>
              <w:top w:w="50" w:type="dxa"/>
              <w:left w:w="100" w:type="dxa"/>
            </w:tcMar>
            <w:vAlign w:val="center"/>
          </w:tcPr>
          <w:p w14:paraId="0B2C5DD4">
            <w:pPr>
              <w:spacing w:before="0" w:after="0"/>
              <w:ind w:left="135"/>
              <w:jc w:val="left"/>
            </w:pPr>
          </w:p>
        </w:tc>
        <w:tc>
          <w:tcPr>
            <w:tcW w:w="1933" w:type="dxa"/>
            <w:tcMar>
              <w:top w:w="50" w:type="dxa"/>
              <w:left w:w="100" w:type="dxa"/>
            </w:tcMar>
            <w:vAlign w:val="center"/>
          </w:tcPr>
          <w:p w14:paraId="3B69D1DE">
            <w:pPr>
              <w:spacing w:before="0" w:after="0"/>
              <w:ind w:left="135"/>
              <w:jc w:val="left"/>
            </w:pPr>
          </w:p>
        </w:tc>
      </w:tr>
      <w:tr w14:paraId="79A11F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3B137893">
            <w:pPr>
              <w:spacing w:before="0" w:after="0"/>
              <w:ind w:left="0"/>
              <w:jc w:val="left"/>
            </w:pPr>
            <w:r>
              <w:rPr>
                <w:rFonts w:ascii="Times New Roman" w:hAnsi="Times New Roman"/>
                <w:b w:val="0"/>
                <w:i w:val="0"/>
                <w:color w:val="000000"/>
                <w:sz w:val="24"/>
              </w:rPr>
              <w:t>46</w:t>
            </w:r>
          </w:p>
        </w:tc>
        <w:tc>
          <w:tcPr>
            <w:tcW w:w="3520" w:type="dxa"/>
            <w:tcMar>
              <w:top w:w="50" w:type="dxa"/>
              <w:left w:w="100" w:type="dxa"/>
            </w:tcMar>
            <w:vAlign w:val="center"/>
          </w:tcPr>
          <w:p w14:paraId="058A13A6">
            <w:pPr>
              <w:spacing w:before="0" w:after="0"/>
              <w:ind w:left="135"/>
              <w:jc w:val="left"/>
            </w:pPr>
            <w:r>
              <w:rPr>
                <w:rFonts w:ascii="Times New Roman" w:hAnsi="Times New Roman"/>
                <w:b w:val="0"/>
                <w:i w:val="0"/>
                <w:color w:val="000000"/>
                <w:sz w:val="24"/>
              </w:rPr>
              <w:t>Рынок труда</w:t>
            </w:r>
          </w:p>
        </w:tc>
        <w:tc>
          <w:tcPr>
            <w:tcW w:w="793" w:type="dxa"/>
            <w:tcMar>
              <w:top w:w="50" w:type="dxa"/>
              <w:left w:w="100" w:type="dxa"/>
            </w:tcMar>
            <w:vAlign w:val="center"/>
          </w:tcPr>
          <w:p w14:paraId="7AA544B1">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14:paraId="4A54576E">
            <w:pPr>
              <w:spacing w:before="0" w:after="0" w:line="276" w:lineRule="auto"/>
              <w:ind w:left="135"/>
              <w:jc w:val="center"/>
            </w:pPr>
            <w:r>
              <w:rPr>
                <w:rFonts w:ascii="Times New Roman" w:hAnsi="Times New Roman"/>
                <w:b w:val="0"/>
                <w:i w:val="0"/>
                <w:color w:val="000000"/>
                <w:sz w:val="24"/>
              </w:rPr>
              <w:t xml:space="preserve"> 0 </w:t>
            </w:r>
          </w:p>
        </w:tc>
        <w:tc>
          <w:tcPr>
            <w:tcW w:w="1587" w:type="dxa"/>
            <w:tcMar>
              <w:top w:w="50" w:type="dxa"/>
              <w:left w:w="100" w:type="dxa"/>
            </w:tcMar>
            <w:vAlign w:val="center"/>
          </w:tcPr>
          <w:p w14:paraId="0B98809C">
            <w:pPr>
              <w:spacing w:before="0" w:after="0" w:line="276" w:lineRule="auto"/>
              <w:ind w:left="135"/>
              <w:jc w:val="center"/>
            </w:pPr>
            <w:r>
              <w:rPr>
                <w:rFonts w:ascii="Times New Roman" w:hAnsi="Times New Roman"/>
                <w:b w:val="0"/>
                <w:i w:val="0"/>
                <w:color w:val="000000"/>
                <w:sz w:val="24"/>
              </w:rPr>
              <w:t xml:space="preserve"> 0 </w:t>
            </w:r>
          </w:p>
        </w:tc>
        <w:tc>
          <w:tcPr>
            <w:tcW w:w="1120" w:type="dxa"/>
            <w:tcMar>
              <w:top w:w="50" w:type="dxa"/>
              <w:left w:w="100" w:type="dxa"/>
            </w:tcMar>
            <w:vAlign w:val="center"/>
          </w:tcPr>
          <w:p w14:paraId="0D90193A">
            <w:pPr>
              <w:spacing w:before="0" w:after="0"/>
              <w:ind w:left="135"/>
              <w:jc w:val="left"/>
            </w:pPr>
          </w:p>
        </w:tc>
        <w:tc>
          <w:tcPr>
            <w:tcW w:w="1933" w:type="dxa"/>
            <w:tcMar>
              <w:top w:w="50" w:type="dxa"/>
              <w:left w:w="100" w:type="dxa"/>
            </w:tcMar>
            <w:vAlign w:val="center"/>
          </w:tcPr>
          <w:p w14:paraId="6325B47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"https://m.edsoo.ru/f5ece56c" \h </w:instrText>
            </w:r>
            <w:r>
              <w:fldChar w:fldCharType="separate"/>
            </w:r>
            <w:r>
              <w:rPr>
                <w:rFonts w:ascii="Times New Roman" w:hAnsi="Times New Roman"/>
                <w:b w:val="0"/>
                <w:i w:val="0"/>
                <w:color w:val="0000FF"/>
                <w:sz w:val="22"/>
                <w:u w:val="single"/>
              </w:rPr>
              <w:t>https://m.edsoo.ru/f5ece56c</w:t>
            </w:r>
            <w:r>
              <w:rPr>
                <w:rFonts w:ascii="Times New Roman" w:hAnsi="Times New Roman"/>
                <w:b w:val="0"/>
                <w:i w:val="0"/>
                <w:color w:val="0000FF"/>
                <w:sz w:val="22"/>
                <w:u w:val="single"/>
              </w:rPr>
              <w:fldChar w:fldCharType="end"/>
            </w:r>
          </w:p>
        </w:tc>
      </w:tr>
      <w:tr w14:paraId="30CF52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559C8247">
            <w:pPr>
              <w:spacing w:before="0" w:after="0"/>
              <w:ind w:left="0"/>
              <w:jc w:val="left"/>
            </w:pPr>
            <w:r>
              <w:rPr>
                <w:rFonts w:ascii="Times New Roman" w:hAnsi="Times New Roman"/>
                <w:b w:val="0"/>
                <w:i w:val="0"/>
                <w:color w:val="000000"/>
                <w:sz w:val="24"/>
              </w:rPr>
              <w:t>47</w:t>
            </w:r>
          </w:p>
        </w:tc>
        <w:tc>
          <w:tcPr>
            <w:tcW w:w="3520" w:type="dxa"/>
            <w:tcMar>
              <w:top w:w="50" w:type="dxa"/>
              <w:left w:w="100" w:type="dxa"/>
            </w:tcMar>
            <w:vAlign w:val="center"/>
          </w:tcPr>
          <w:p w14:paraId="0CC8EC95">
            <w:pPr>
              <w:spacing w:before="0" w:after="0"/>
              <w:ind w:left="135"/>
              <w:jc w:val="left"/>
            </w:pPr>
            <w:r>
              <w:rPr>
                <w:rFonts w:ascii="Times New Roman" w:hAnsi="Times New Roman"/>
                <w:b w:val="0"/>
                <w:i w:val="0"/>
                <w:color w:val="000000"/>
                <w:sz w:val="24"/>
              </w:rPr>
              <w:t>Экономическая деятельность</w:t>
            </w:r>
          </w:p>
        </w:tc>
        <w:tc>
          <w:tcPr>
            <w:tcW w:w="793" w:type="dxa"/>
            <w:tcMar>
              <w:top w:w="50" w:type="dxa"/>
              <w:left w:w="100" w:type="dxa"/>
            </w:tcMar>
            <w:vAlign w:val="center"/>
          </w:tcPr>
          <w:p w14:paraId="27019686">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14:paraId="6F705285">
            <w:pPr>
              <w:spacing w:before="0" w:after="0" w:line="276" w:lineRule="auto"/>
              <w:ind w:left="135"/>
              <w:jc w:val="center"/>
            </w:pPr>
            <w:r>
              <w:rPr>
                <w:rFonts w:ascii="Times New Roman" w:hAnsi="Times New Roman"/>
                <w:b w:val="0"/>
                <w:i w:val="0"/>
                <w:color w:val="000000"/>
                <w:sz w:val="24"/>
              </w:rPr>
              <w:t xml:space="preserve"> 0 </w:t>
            </w:r>
          </w:p>
        </w:tc>
        <w:tc>
          <w:tcPr>
            <w:tcW w:w="1587" w:type="dxa"/>
            <w:tcMar>
              <w:top w:w="50" w:type="dxa"/>
              <w:left w:w="100" w:type="dxa"/>
            </w:tcMar>
            <w:vAlign w:val="center"/>
          </w:tcPr>
          <w:p w14:paraId="06550BEF">
            <w:pPr>
              <w:spacing w:before="0" w:after="0" w:line="276" w:lineRule="auto"/>
              <w:ind w:left="135"/>
              <w:jc w:val="center"/>
            </w:pPr>
            <w:r>
              <w:rPr>
                <w:rFonts w:ascii="Times New Roman" w:hAnsi="Times New Roman"/>
                <w:b w:val="0"/>
                <w:i w:val="0"/>
                <w:color w:val="000000"/>
                <w:sz w:val="24"/>
              </w:rPr>
              <w:t xml:space="preserve"> 0 </w:t>
            </w:r>
          </w:p>
        </w:tc>
        <w:tc>
          <w:tcPr>
            <w:tcW w:w="1120" w:type="dxa"/>
            <w:tcMar>
              <w:top w:w="50" w:type="dxa"/>
              <w:left w:w="100" w:type="dxa"/>
            </w:tcMar>
            <w:vAlign w:val="center"/>
          </w:tcPr>
          <w:p w14:paraId="32D0BBC4">
            <w:pPr>
              <w:spacing w:before="0" w:after="0"/>
              <w:ind w:left="135"/>
              <w:jc w:val="left"/>
            </w:pPr>
          </w:p>
        </w:tc>
        <w:tc>
          <w:tcPr>
            <w:tcW w:w="1933" w:type="dxa"/>
            <w:tcMar>
              <w:top w:w="50" w:type="dxa"/>
              <w:left w:w="100" w:type="dxa"/>
            </w:tcMar>
            <w:vAlign w:val="center"/>
          </w:tcPr>
          <w:p w14:paraId="6FD50B7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"https://m.edsoo.ru/f5ecf408" \h </w:instrText>
            </w:r>
            <w:r>
              <w:fldChar w:fldCharType="separate"/>
            </w:r>
            <w:r>
              <w:rPr>
                <w:rFonts w:ascii="Times New Roman" w:hAnsi="Times New Roman"/>
                <w:b w:val="0"/>
                <w:i w:val="0"/>
                <w:color w:val="0000FF"/>
                <w:sz w:val="22"/>
                <w:u w:val="single"/>
              </w:rPr>
              <w:t>https://m.edsoo.ru/f5ecf408</w:t>
            </w:r>
            <w:r>
              <w:rPr>
                <w:rFonts w:ascii="Times New Roman" w:hAnsi="Times New Roman"/>
                <w:b w:val="0"/>
                <w:i w:val="0"/>
                <w:color w:val="0000FF"/>
                <w:sz w:val="22"/>
                <w:u w:val="single"/>
              </w:rPr>
              <w:fldChar w:fldCharType="end"/>
            </w:r>
          </w:p>
        </w:tc>
      </w:tr>
      <w:tr w14:paraId="3F3C5D4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5E2960FC">
            <w:pPr>
              <w:spacing w:before="0" w:after="0"/>
              <w:ind w:left="0"/>
              <w:jc w:val="left"/>
            </w:pPr>
            <w:r>
              <w:rPr>
                <w:rFonts w:ascii="Times New Roman" w:hAnsi="Times New Roman"/>
                <w:b w:val="0"/>
                <w:i w:val="0"/>
                <w:color w:val="000000"/>
                <w:sz w:val="24"/>
              </w:rPr>
              <w:t>48</w:t>
            </w:r>
          </w:p>
        </w:tc>
        <w:tc>
          <w:tcPr>
            <w:tcW w:w="3520" w:type="dxa"/>
            <w:tcMar>
              <w:top w:w="50" w:type="dxa"/>
              <w:left w:w="100" w:type="dxa"/>
            </w:tcMar>
            <w:vAlign w:val="center"/>
          </w:tcPr>
          <w:p w14:paraId="4B846038">
            <w:pPr>
              <w:spacing w:before="0" w:after="0"/>
              <w:ind w:left="135"/>
              <w:jc w:val="left"/>
            </w:pPr>
            <w:r>
              <w:rPr>
                <w:rFonts w:ascii="Times New Roman" w:hAnsi="Times New Roman"/>
                <w:b w:val="0"/>
                <w:i w:val="0"/>
                <w:color w:val="000000"/>
                <w:sz w:val="24"/>
              </w:rPr>
              <w:t>Рациональное экономическое поведение</w:t>
            </w:r>
          </w:p>
        </w:tc>
        <w:tc>
          <w:tcPr>
            <w:tcW w:w="793" w:type="dxa"/>
            <w:tcMar>
              <w:top w:w="50" w:type="dxa"/>
              <w:left w:w="100" w:type="dxa"/>
            </w:tcMar>
            <w:vAlign w:val="center"/>
          </w:tcPr>
          <w:p w14:paraId="51392FF9">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14:paraId="214FA8BF">
            <w:pPr>
              <w:spacing w:before="0" w:after="0" w:line="276" w:lineRule="auto"/>
              <w:ind w:left="135"/>
              <w:jc w:val="center"/>
            </w:pPr>
            <w:r>
              <w:rPr>
                <w:rFonts w:ascii="Times New Roman" w:hAnsi="Times New Roman"/>
                <w:b w:val="0"/>
                <w:i w:val="0"/>
                <w:color w:val="000000"/>
                <w:sz w:val="24"/>
              </w:rPr>
              <w:t xml:space="preserve"> 0 </w:t>
            </w:r>
          </w:p>
        </w:tc>
        <w:tc>
          <w:tcPr>
            <w:tcW w:w="1587" w:type="dxa"/>
            <w:tcMar>
              <w:top w:w="50" w:type="dxa"/>
              <w:left w:w="100" w:type="dxa"/>
            </w:tcMar>
            <w:vAlign w:val="center"/>
          </w:tcPr>
          <w:p w14:paraId="798CB43E">
            <w:pPr>
              <w:spacing w:before="0" w:after="0" w:line="276" w:lineRule="auto"/>
              <w:ind w:left="135"/>
              <w:jc w:val="center"/>
            </w:pPr>
            <w:r>
              <w:rPr>
                <w:rFonts w:ascii="Times New Roman" w:hAnsi="Times New Roman"/>
                <w:b w:val="0"/>
                <w:i w:val="0"/>
                <w:color w:val="000000"/>
                <w:sz w:val="24"/>
              </w:rPr>
              <w:t xml:space="preserve"> 0 </w:t>
            </w:r>
          </w:p>
        </w:tc>
        <w:tc>
          <w:tcPr>
            <w:tcW w:w="1120" w:type="dxa"/>
            <w:tcMar>
              <w:top w:w="50" w:type="dxa"/>
              <w:left w:w="100" w:type="dxa"/>
            </w:tcMar>
            <w:vAlign w:val="center"/>
          </w:tcPr>
          <w:p w14:paraId="31F44605">
            <w:pPr>
              <w:spacing w:before="0" w:after="0"/>
              <w:ind w:left="135"/>
              <w:jc w:val="left"/>
            </w:pPr>
          </w:p>
        </w:tc>
        <w:tc>
          <w:tcPr>
            <w:tcW w:w="1933" w:type="dxa"/>
            <w:tcMar>
              <w:top w:w="50" w:type="dxa"/>
              <w:left w:w="100" w:type="dxa"/>
            </w:tcMar>
            <w:vAlign w:val="center"/>
          </w:tcPr>
          <w:p w14:paraId="77B6332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"https://m.edsoo.ru/f5ece8aa" \h </w:instrText>
            </w:r>
            <w:r>
              <w:fldChar w:fldCharType="separate"/>
            </w:r>
            <w:r>
              <w:rPr>
                <w:rFonts w:ascii="Times New Roman" w:hAnsi="Times New Roman"/>
                <w:b w:val="0"/>
                <w:i w:val="0"/>
                <w:color w:val="0000FF"/>
                <w:sz w:val="22"/>
                <w:u w:val="single"/>
              </w:rPr>
              <w:t>https://m.edsoo.ru/f5ece8aa</w:t>
            </w:r>
            <w:r>
              <w:rPr>
                <w:rFonts w:ascii="Times New Roman" w:hAnsi="Times New Roman"/>
                <w:b w:val="0"/>
                <w:i w:val="0"/>
                <w:color w:val="0000FF"/>
                <w:sz w:val="22"/>
                <w:u w:val="single"/>
              </w:rPr>
              <w:fldChar w:fldCharType="end"/>
            </w:r>
          </w:p>
        </w:tc>
      </w:tr>
      <w:tr w14:paraId="2C5666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5B6210A6">
            <w:pPr>
              <w:spacing w:before="0" w:after="0"/>
              <w:ind w:left="0"/>
              <w:jc w:val="left"/>
            </w:pPr>
            <w:r>
              <w:rPr>
                <w:rFonts w:ascii="Times New Roman" w:hAnsi="Times New Roman"/>
                <w:b w:val="0"/>
                <w:i w:val="0"/>
                <w:color w:val="000000"/>
                <w:sz w:val="24"/>
              </w:rPr>
              <w:t>49</w:t>
            </w:r>
          </w:p>
        </w:tc>
        <w:tc>
          <w:tcPr>
            <w:tcW w:w="3520" w:type="dxa"/>
            <w:tcMar>
              <w:top w:w="50" w:type="dxa"/>
              <w:left w:w="100" w:type="dxa"/>
            </w:tcMar>
            <w:vAlign w:val="center"/>
          </w:tcPr>
          <w:p w14:paraId="0C8BF208">
            <w:pPr>
              <w:spacing w:before="0" w:after="0"/>
              <w:ind w:left="135"/>
              <w:jc w:val="left"/>
            </w:pPr>
            <w:r>
              <w:rPr>
                <w:rFonts w:ascii="Times New Roman" w:hAnsi="Times New Roman"/>
                <w:b w:val="0"/>
                <w:i w:val="0"/>
                <w:color w:val="000000"/>
                <w:sz w:val="24"/>
              </w:rPr>
              <w:t>Экономика предприятия</w:t>
            </w:r>
          </w:p>
        </w:tc>
        <w:tc>
          <w:tcPr>
            <w:tcW w:w="793" w:type="dxa"/>
            <w:tcMar>
              <w:top w:w="50" w:type="dxa"/>
              <w:left w:w="100" w:type="dxa"/>
            </w:tcMar>
            <w:vAlign w:val="center"/>
          </w:tcPr>
          <w:p w14:paraId="7CC6240A">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14:paraId="496601D7">
            <w:pPr>
              <w:spacing w:before="0" w:after="0" w:line="276" w:lineRule="auto"/>
              <w:ind w:left="135"/>
              <w:jc w:val="center"/>
            </w:pPr>
            <w:r>
              <w:rPr>
                <w:rFonts w:ascii="Times New Roman" w:hAnsi="Times New Roman"/>
                <w:b w:val="0"/>
                <w:i w:val="0"/>
                <w:color w:val="000000"/>
                <w:sz w:val="24"/>
              </w:rPr>
              <w:t xml:space="preserve"> 0 </w:t>
            </w:r>
          </w:p>
        </w:tc>
        <w:tc>
          <w:tcPr>
            <w:tcW w:w="1587" w:type="dxa"/>
            <w:tcMar>
              <w:top w:w="50" w:type="dxa"/>
              <w:left w:w="100" w:type="dxa"/>
            </w:tcMar>
            <w:vAlign w:val="center"/>
          </w:tcPr>
          <w:p w14:paraId="664C6A9D">
            <w:pPr>
              <w:spacing w:before="0" w:after="0" w:line="276" w:lineRule="auto"/>
              <w:ind w:left="135"/>
              <w:jc w:val="center"/>
            </w:pPr>
            <w:r>
              <w:rPr>
                <w:rFonts w:ascii="Times New Roman" w:hAnsi="Times New Roman"/>
                <w:b w:val="0"/>
                <w:i w:val="0"/>
                <w:color w:val="000000"/>
                <w:sz w:val="24"/>
              </w:rPr>
              <w:t xml:space="preserve"> 0 </w:t>
            </w:r>
          </w:p>
        </w:tc>
        <w:tc>
          <w:tcPr>
            <w:tcW w:w="1120" w:type="dxa"/>
            <w:tcMar>
              <w:top w:w="50" w:type="dxa"/>
              <w:left w:w="100" w:type="dxa"/>
            </w:tcMar>
            <w:vAlign w:val="center"/>
          </w:tcPr>
          <w:p w14:paraId="47BBB373">
            <w:pPr>
              <w:spacing w:before="0" w:after="0"/>
              <w:ind w:left="135"/>
              <w:jc w:val="left"/>
            </w:pPr>
          </w:p>
        </w:tc>
        <w:tc>
          <w:tcPr>
            <w:tcW w:w="1933" w:type="dxa"/>
            <w:tcMar>
              <w:top w:w="50" w:type="dxa"/>
              <w:left w:w="100" w:type="dxa"/>
            </w:tcMar>
            <w:vAlign w:val="center"/>
          </w:tcPr>
          <w:p w14:paraId="1F4FC32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"https://m.edsoo.ru/f5ecd950" \h </w:instrText>
            </w:r>
            <w:r>
              <w:fldChar w:fldCharType="separate"/>
            </w:r>
            <w:r>
              <w:rPr>
                <w:rFonts w:ascii="Times New Roman" w:hAnsi="Times New Roman"/>
                <w:b w:val="0"/>
                <w:i w:val="0"/>
                <w:color w:val="0000FF"/>
                <w:sz w:val="22"/>
                <w:u w:val="single"/>
              </w:rPr>
              <w:t>https://m.edsoo.ru/f5ecd950</w:t>
            </w:r>
            <w:r>
              <w:rPr>
                <w:rFonts w:ascii="Times New Roman" w:hAnsi="Times New Roman"/>
                <w:b w:val="0"/>
                <w:i w:val="0"/>
                <w:color w:val="0000FF"/>
                <w:sz w:val="22"/>
                <w:u w:val="single"/>
              </w:rPr>
              <w:fldChar w:fldCharType="end"/>
            </w:r>
          </w:p>
        </w:tc>
      </w:tr>
      <w:tr w14:paraId="4BE250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3D226367">
            <w:pPr>
              <w:spacing w:before="0" w:after="0"/>
              <w:ind w:left="0"/>
              <w:jc w:val="left"/>
            </w:pPr>
            <w:r>
              <w:rPr>
                <w:rFonts w:ascii="Times New Roman" w:hAnsi="Times New Roman"/>
                <w:b w:val="0"/>
                <w:i w:val="0"/>
                <w:color w:val="000000"/>
                <w:sz w:val="24"/>
              </w:rPr>
              <w:t>50</w:t>
            </w:r>
          </w:p>
        </w:tc>
        <w:tc>
          <w:tcPr>
            <w:tcW w:w="3520" w:type="dxa"/>
            <w:tcMar>
              <w:top w:w="50" w:type="dxa"/>
              <w:left w:w="100" w:type="dxa"/>
            </w:tcMar>
            <w:vAlign w:val="center"/>
          </w:tcPr>
          <w:p w14:paraId="514FAD24">
            <w:pPr>
              <w:spacing w:before="0" w:after="0"/>
              <w:ind w:left="135"/>
              <w:jc w:val="left"/>
            </w:pPr>
            <w:r>
              <w:rPr>
                <w:rFonts w:ascii="Times New Roman" w:hAnsi="Times New Roman"/>
                <w:b w:val="0"/>
                <w:i w:val="0"/>
                <w:color w:val="000000"/>
                <w:sz w:val="24"/>
              </w:rPr>
              <w:t>Факторы производства</w:t>
            </w:r>
          </w:p>
        </w:tc>
        <w:tc>
          <w:tcPr>
            <w:tcW w:w="793" w:type="dxa"/>
            <w:tcMar>
              <w:top w:w="50" w:type="dxa"/>
              <w:left w:w="100" w:type="dxa"/>
            </w:tcMar>
            <w:vAlign w:val="center"/>
          </w:tcPr>
          <w:p w14:paraId="7DCC908A">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14:paraId="70D7B71B">
            <w:pPr>
              <w:spacing w:before="0" w:after="0" w:line="276" w:lineRule="auto"/>
              <w:ind w:left="135"/>
              <w:jc w:val="center"/>
            </w:pPr>
            <w:r>
              <w:rPr>
                <w:rFonts w:ascii="Times New Roman" w:hAnsi="Times New Roman"/>
                <w:b w:val="0"/>
                <w:i w:val="0"/>
                <w:color w:val="000000"/>
                <w:sz w:val="24"/>
              </w:rPr>
              <w:t xml:space="preserve"> 0 </w:t>
            </w:r>
          </w:p>
        </w:tc>
        <w:tc>
          <w:tcPr>
            <w:tcW w:w="1587" w:type="dxa"/>
            <w:tcMar>
              <w:top w:w="50" w:type="dxa"/>
              <w:left w:w="100" w:type="dxa"/>
            </w:tcMar>
            <w:vAlign w:val="center"/>
          </w:tcPr>
          <w:p w14:paraId="2F30674A">
            <w:pPr>
              <w:spacing w:before="0" w:after="0" w:line="276" w:lineRule="auto"/>
              <w:ind w:left="135"/>
              <w:jc w:val="center"/>
            </w:pPr>
            <w:r>
              <w:rPr>
                <w:rFonts w:ascii="Times New Roman" w:hAnsi="Times New Roman"/>
                <w:b w:val="0"/>
                <w:i w:val="0"/>
                <w:color w:val="000000"/>
                <w:sz w:val="24"/>
              </w:rPr>
              <w:t xml:space="preserve"> 0 </w:t>
            </w:r>
          </w:p>
        </w:tc>
        <w:tc>
          <w:tcPr>
            <w:tcW w:w="1120" w:type="dxa"/>
            <w:tcMar>
              <w:top w:w="50" w:type="dxa"/>
              <w:left w:w="100" w:type="dxa"/>
            </w:tcMar>
            <w:vAlign w:val="center"/>
          </w:tcPr>
          <w:p w14:paraId="3E36D7D1">
            <w:pPr>
              <w:spacing w:before="0" w:after="0"/>
              <w:ind w:left="135"/>
              <w:jc w:val="left"/>
            </w:pPr>
          </w:p>
        </w:tc>
        <w:tc>
          <w:tcPr>
            <w:tcW w:w="1933" w:type="dxa"/>
            <w:tcMar>
              <w:top w:w="50" w:type="dxa"/>
              <w:left w:w="100" w:type="dxa"/>
            </w:tcMar>
            <w:vAlign w:val="center"/>
          </w:tcPr>
          <w:p w14:paraId="0FEE690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"https://m.edsoo.ru/f5ecd1d0" \h </w:instrText>
            </w:r>
            <w:r>
              <w:fldChar w:fldCharType="separate"/>
            </w:r>
            <w:r>
              <w:rPr>
                <w:rFonts w:ascii="Times New Roman" w:hAnsi="Times New Roman"/>
                <w:b w:val="0"/>
                <w:i w:val="0"/>
                <w:color w:val="0000FF"/>
                <w:sz w:val="22"/>
                <w:u w:val="single"/>
              </w:rPr>
              <w:t>https://m.edsoo.ru/f5ecd1d0</w:t>
            </w:r>
            <w:r>
              <w:rPr>
                <w:rFonts w:ascii="Times New Roman" w:hAnsi="Times New Roman"/>
                <w:b w:val="0"/>
                <w:i w:val="0"/>
                <w:color w:val="0000FF"/>
                <w:sz w:val="22"/>
                <w:u w:val="single"/>
              </w:rPr>
              <w:fldChar w:fldCharType="end"/>
            </w:r>
          </w:p>
        </w:tc>
      </w:tr>
      <w:tr w14:paraId="0185F9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072C9B36">
            <w:pPr>
              <w:spacing w:before="0" w:after="0"/>
              <w:ind w:left="0"/>
              <w:jc w:val="left"/>
            </w:pPr>
            <w:r>
              <w:rPr>
                <w:rFonts w:ascii="Times New Roman" w:hAnsi="Times New Roman"/>
                <w:b w:val="0"/>
                <w:i w:val="0"/>
                <w:color w:val="000000"/>
                <w:sz w:val="24"/>
              </w:rPr>
              <w:t>51</w:t>
            </w:r>
          </w:p>
        </w:tc>
        <w:tc>
          <w:tcPr>
            <w:tcW w:w="3520" w:type="dxa"/>
            <w:tcMar>
              <w:top w:w="50" w:type="dxa"/>
              <w:left w:w="100" w:type="dxa"/>
            </w:tcMar>
            <w:vAlign w:val="center"/>
          </w:tcPr>
          <w:p w14:paraId="008A050B">
            <w:pPr>
              <w:spacing w:before="0" w:after="0"/>
              <w:ind w:left="135"/>
              <w:jc w:val="left"/>
            </w:pPr>
            <w:r>
              <w:rPr>
                <w:rFonts w:ascii="Times New Roman" w:hAnsi="Times New Roman"/>
                <w:b w:val="0"/>
                <w:i w:val="0"/>
                <w:color w:val="000000"/>
                <w:sz w:val="24"/>
              </w:rPr>
              <w:t>Эффективность предприятия</w:t>
            </w:r>
          </w:p>
        </w:tc>
        <w:tc>
          <w:tcPr>
            <w:tcW w:w="793" w:type="dxa"/>
            <w:tcMar>
              <w:top w:w="50" w:type="dxa"/>
              <w:left w:w="100" w:type="dxa"/>
            </w:tcMar>
            <w:vAlign w:val="center"/>
          </w:tcPr>
          <w:p w14:paraId="0ED329D2">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14:paraId="0736EBC4">
            <w:pPr>
              <w:spacing w:before="0" w:after="0" w:line="276" w:lineRule="auto"/>
              <w:ind w:left="135"/>
              <w:jc w:val="center"/>
            </w:pPr>
            <w:r>
              <w:rPr>
                <w:rFonts w:ascii="Times New Roman" w:hAnsi="Times New Roman"/>
                <w:b w:val="0"/>
                <w:i w:val="0"/>
                <w:color w:val="000000"/>
                <w:sz w:val="24"/>
              </w:rPr>
              <w:t xml:space="preserve"> 0 </w:t>
            </w:r>
          </w:p>
        </w:tc>
        <w:tc>
          <w:tcPr>
            <w:tcW w:w="1587" w:type="dxa"/>
            <w:tcMar>
              <w:top w:w="50" w:type="dxa"/>
              <w:left w:w="100" w:type="dxa"/>
            </w:tcMar>
            <w:vAlign w:val="center"/>
          </w:tcPr>
          <w:p w14:paraId="36A16554">
            <w:pPr>
              <w:spacing w:before="0" w:after="0" w:line="276" w:lineRule="auto"/>
              <w:ind w:left="135"/>
              <w:jc w:val="center"/>
            </w:pPr>
            <w:r>
              <w:rPr>
                <w:rFonts w:ascii="Times New Roman" w:hAnsi="Times New Roman"/>
                <w:b w:val="0"/>
                <w:i w:val="0"/>
                <w:color w:val="000000"/>
                <w:sz w:val="24"/>
              </w:rPr>
              <w:t xml:space="preserve"> 0 </w:t>
            </w:r>
          </w:p>
        </w:tc>
        <w:tc>
          <w:tcPr>
            <w:tcW w:w="1120" w:type="dxa"/>
            <w:tcMar>
              <w:top w:w="50" w:type="dxa"/>
              <w:left w:w="100" w:type="dxa"/>
            </w:tcMar>
            <w:vAlign w:val="center"/>
          </w:tcPr>
          <w:p w14:paraId="51D6504E">
            <w:pPr>
              <w:spacing w:before="0" w:after="0"/>
              <w:ind w:left="135"/>
              <w:jc w:val="left"/>
            </w:pPr>
          </w:p>
        </w:tc>
        <w:tc>
          <w:tcPr>
            <w:tcW w:w="1933" w:type="dxa"/>
            <w:tcMar>
              <w:top w:w="50" w:type="dxa"/>
              <w:left w:w="100" w:type="dxa"/>
            </w:tcMar>
            <w:vAlign w:val="center"/>
          </w:tcPr>
          <w:p w14:paraId="234D906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"https://m.edsoo.ru/f5ecd950" \h </w:instrText>
            </w:r>
            <w:r>
              <w:fldChar w:fldCharType="separate"/>
            </w:r>
            <w:r>
              <w:rPr>
                <w:rFonts w:ascii="Times New Roman" w:hAnsi="Times New Roman"/>
                <w:b w:val="0"/>
                <w:i w:val="0"/>
                <w:color w:val="0000FF"/>
                <w:sz w:val="22"/>
                <w:u w:val="single"/>
              </w:rPr>
              <w:t>https://m.edsoo.ru/f5ecd950</w:t>
            </w:r>
            <w:r>
              <w:rPr>
                <w:rFonts w:ascii="Times New Roman" w:hAnsi="Times New Roman"/>
                <w:b w:val="0"/>
                <w:i w:val="0"/>
                <w:color w:val="0000FF"/>
                <w:sz w:val="22"/>
                <w:u w:val="single"/>
              </w:rPr>
              <w:fldChar w:fldCharType="end"/>
            </w:r>
          </w:p>
        </w:tc>
      </w:tr>
      <w:tr w14:paraId="42470D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60890B06">
            <w:pPr>
              <w:spacing w:before="0" w:after="0"/>
              <w:ind w:left="0"/>
              <w:jc w:val="left"/>
            </w:pPr>
            <w:r>
              <w:rPr>
                <w:rFonts w:ascii="Times New Roman" w:hAnsi="Times New Roman"/>
                <w:b w:val="0"/>
                <w:i w:val="0"/>
                <w:color w:val="000000"/>
                <w:sz w:val="24"/>
              </w:rPr>
              <w:t>52</w:t>
            </w:r>
          </w:p>
        </w:tc>
        <w:tc>
          <w:tcPr>
            <w:tcW w:w="3520" w:type="dxa"/>
            <w:tcMar>
              <w:top w:w="50" w:type="dxa"/>
              <w:left w:w="100" w:type="dxa"/>
            </w:tcMar>
            <w:vAlign w:val="center"/>
          </w:tcPr>
          <w:p w14:paraId="4A9C46E3">
            <w:pPr>
              <w:spacing w:before="0" w:after="0"/>
              <w:ind w:left="135"/>
              <w:jc w:val="left"/>
            </w:pPr>
            <w:r>
              <w:rPr>
                <w:rFonts w:ascii="Times New Roman" w:hAnsi="Times New Roman"/>
                <w:b w:val="0"/>
                <w:i w:val="0"/>
                <w:color w:val="000000"/>
                <w:sz w:val="24"/>
              </w:rPr>
              <w:t>Предпринимательская деятельность</w:t>
            </w:r>
          </w:p>
        </w:tc>
        <w:tc>
          <w:tcPr>
            <w:tcW w:w="793" w:type="dxa"/>
            <w:tcMar>
              <w:top w:w="50" w:type="dxa"/>
              <w:left w:w="100" w:type="dxa"/>
            </w:tcMar>
            <w:vAlign w:val="center"/>
          </w:tcPr>
          <w:p w14:paraId="58FD72A4">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14:paraId="39DCE09C">
            <w:pPr>
              <w:spacing w:before="0" w:after="0" w:line="276" w:lineRule="auto"/>
              <w:ind w:left="135"/>
              <w:jc w:val="center"/>
            </w:pPr>
            <w:r>
              <w:rPr>
                <w:rFonts w:ascii="Times New Roman" w:hAnsi="Times New Roman"/>
                <w:b w:val="0"/>
                <w:i w:val="0"/>
                <w:color w:val="000000"/>
                <w:sz w:val="24"/>
              </w:rPr>
              <w:t xml:space="preserve"> 0 </w:t>
            </w:r>
          </w:p>
        </w:tc>
        <w:tc>
          <w:tcPr>
            <w:tcW w:w="1587" w:type="dxa"/>
            <w:tcMar>
              <w:top w:w="50" w:type="dxa"/>
              <w:left w:w="100" w:type="dxa"/>
            </w:tcMar>
            <w:vAlign w:val="center"/>
          </w:tcPr>
          <w:p w14:paraId="323FFC7E">
            <w:pPr>
              <w:spacing w:before="0" w:after="0" w:line="276" w:lineRule="auto"/>
              <w:ind w:left="135"/>
              <w:jc w:val="center"/>
            </w:pPr>
            <w:r>
              <w:rPr>
                <w:rFonts w:ascii="Times New Roman" w:hAnsi="Times New Roman"/>
                <w:b w:val="0"/>
                <w:i w:val="0"/>
                <w:color w:val="000000"/>
                <w:sz w:val="24"/>
              </w:rPr>
              <w:t xml:space="preserve"> 0 </w:t>
            </w:r>
          </w:p>
        </w:tc>
        <w:tc>
          <w:tcPr>
            <w:tcW w:w="1120" w:type="dxa"/>
            <w:tcMar>
              <w:top w:w="50" w:type="dxa"/>
              <w:left w:w="100" w:type="dxa"/>
            </w:tcMar>
            <w:vAlign w:val="center"/>
          </w:tcPr>
          <w:p w14:paraId="3CD0F736">
            <w:pPr>
              <w:spacing w:before="0" w:after="0"/>
              <w:ind w:left="135"/>
              <w:jc w:val="left"/>
            </w:pPr>
          </w:p>
        </w:tc>
        <w:tc>
          <w:tcPr>
            <w:tcW w:w="1933" w:type="dxa"/>
            <w:tcMar>
              <w:top w:w="50" w:type="dxa"/>
              <w:left w:w="100" w:type="dxa"/>
            </w:tcMar>
            <w:vAlign w:val="center"/>
          </w:tcPr>
          <w:p w14:paraId="5C7E5DD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"https://m.edsoo.ru/f5ecdaf4" \h </w:instrText>
            </w:r>
            <w:r>
              <w:fldChar w:fldCharType="separate"/>
            </w:r>
            <w:r>
              <w:rPr>
                <w:rFonts w:ascii="Times New Roman" w:hAnsi="Times New Roman"/>
                <w:b w:val="0"/>
                <w:i w:val="0"/>
                <w:color w:val="0000FF"/>
                <w:sz w:val="22"/>
                <w:u w:val="single"/>
              </w:rPr>
              <w:t>https://m.edsoo.ru/f5ecdaf4</w:t>
            </w:r>
            <w:r>
              <w:rPr>
                <w:rFonts w:ascii="Times New Roman" w:hAnsi="Times New Roman"/>
                <w:b w:val="0"/>
                <w:i w:val="0"/>
                <w:color w:val="0000FF"/>
                <w:sz w:val="22"/>
                <w:u w:val="single"/>
              </w:rPr>
              <w:fldChar w:fldCharType="end"/>
            </w:r>
          </w:p>
        </w:tc>
      </w:tr>
      <w:tr w14:paraId="58F12A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3E7184D5">
            <w:pPr>
              <w:spacing w:before="0" w:after="0"/>
              <w:ind w:left="0"/>
              <w:jc w:val="left"/>
            </w:pPr>
            <w:r>
              <w:rPr>
                <w:rFonts w:ascii="Times New Roman" w:hAnsi="Times New Roman"/>
                <w:b w:val="0"/>
                <w:i w:val="0"/>
                <w:color w:val="000000"/>
                <w:sz w:val="24"/>
              </w:rPr>
              <w:t>53</w:t>
            </w:r>
          </w:p>
        </w:tc>
        <w:tc>
          <w:tcPr>
            <w:tcW w:w="3520" w:type="dxa"/>
            <w:tcMar>
              <w:top w:w="50" w:type="dxa"/>
              <w:left w:w="100" w:type="dxa"/>
            </w:tcMar>
            <w:vAlign w:val="center"/>
          </w:tcPr>
          <w:p w14:paraId="1861E744">
            <w:pPr>
              <w:spacing w:before="0" w:after="0"/>
              <w:ind w:left="135"/>
              <w:jc w:val="left"/>
            </w:pPr>
            <w:r>
              <w:rPr>
                <w:rFonts w:ascii="Times New Roman" w:hAnsi="Times New Roman"/>
                <w:b w:val="0"/>
                <w:i w:val="0"/>
                <w:color w:val="000000"/>
                <w:sz w:val="24"/>
              </w:rPr>
              <w:t>Финансовый рынок и финансовые институты</w:t>
            </w:r>
          </w:p>
        </w:tc>
        <w:tc>
          <w:tcPr>
            <w:tcW w:w="793" w:type="dxa"/>
            <w:tcMar>
              <w:top w:w="50" w:type="dxa"/>
              <w:left w:w="100" w:type="dxa"/>
            </w:tcMar>
            <w:vAlign w:val="center"/>
          </w:tcPr>
          <w:p w14:paraId="54F1279E">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14:paraId="138DD866">
            <w:pPr>
              <w:spacing w:before="0" w:after="0" w:line="276" w:lineRule="auto"/>
              <w:ind w:left="135"/>
              <w:jc w:val="center"/>
            </w:pPr>
            <w:r>
              <w:rPr>
                <w:rFonts w:ascii="Times New Roman" w:hAnsi="Times New Roman"/>
                <w:b w:val="0"/>
                <w:i w:val="0"/>
                <w:color w:val="000000"/>
                <w:sz w:val="24"/>
              </w:rPr>
              <w:t xml:space="preserve"> 0 </w:t>
            </w:r>
          </w:p>
        </w:tc>
        <w:tc>
          <w:tcPr>
            <w:tcW w:w="1587" w:type="dxa"/>
            <w:tcMar>
              <w:top w:w="50" w:type="dxa"/>
              <w:left w:w="100" w:type="dxa"/>
            </w:tcMar>
            <w:vAlign w:val="center"/>
          </w:tcPr>
          <w:p w14:paraId="5C414992">
            <w:pPr>
              <w:spacing w:before="0" w:after="0" w:line="276" w:lineRule="auto"/>
              <w:ind w:left="135"/>
              <w:jc w:val="center"/>
            </w:pPr>
            <w:r>
              <w:rPr>
                <w:rFonts w:ascii="Times New Roman" w:hAnsi="Times New Roman"/>
                <w:b w:val="0"/>
                <w:i w:val="0"/>
                <w:color w:val="000000"/>
                <w:sz w:val="24"/>
              </w:rPr>
              <w:t xml:space="preserve"> 0 </w:t>
            </w:r>
          </w:p>
        </w:tc>
        <w:tc>
          <w:tcPr>
            <w:tcW w:w="1120" w:type="dxa"/>
            <w:tcMar>
              <w:top w:w="50" w:type="dxa"/>
              <w:left w:w="100" w:type="dxa"/>
            </w:tcMar>
            <w:vAlign w:val="center"/>
          </w:tcPr>
          <w:p w14:paraId="5CDA1E78">
            <w:pPr>
              <w:spacing w:before="0" w:after="0"/>
              <w:ind w:left="135"/>
              <w:jc w:val="left"/>
            </w:pPr>
          </w:p>
        </w:tc>
        <w:tc>
          <w:tcPr>
            <w:tcW w:w="1933" w:type="dxa"/>
            <w:tcMar>
              <w:top w:w="50" w:type="dxa"/>
              <w:left w:w="100" w:type="dxa"/>
            </w:tcMar>
            <w:vAlign w:val="center"/>
          </w:tcPr>
          <w:p w14:paraId="0343F38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"https://m.edsoo.ru/f5ecdd38" \h </w:instrText>
            </w:r>
            <w:r>
              <w:fldChar w:fldCharType="separate"/>
            </w:r>
            <w:r>
              <w:rPr>
                <w:rFonts w:ascii="Times New Roman" w:hAnsi="Times New Roman"/>
                <w:b w:val="0"/>
                <w:i w:val="0"/>
                <w:color w:val="0000FF"/>
                <w:sz w:val="22"/>
                <w:u w:val="single"/>
              </w:rPr>
              <w:t>https://m.edsoo.ru/f5ecdd38</w:t>
            </w:r>
            <w:r>
              <w:rPr>
                <w:rFonts w:ascii="Times New Roman" w:hAnsi="Times New Roman"/>
                <w:b w:val="0"/>
                <w:i w:val="0"/>
                <w:color w:val="0000FF"/>
                <w:sz w:val="22"/>
                <w:u w:val="single"/>
              </w:rPr>
              <w:fldChar w:fldCharType="end"/>
            </w:r>
          </w:p>
        </w:tc>
      </w:tr>
      <w:tr w14:paraId="67BB91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43B75C63">
            <w:pPr>
              <w:spacing w:before="0" w:after="0"/>
              <w:ind w:left="0"/>
              <w:jc w:val="left"/>
            </w:pPr>
            <w:r>
              <w:rPr>
                <w:rFonts w:ascii="Times New Roman" w:hAnsi="Times New Roman"/>
                <w:b w:val="0"/>
                <w:i w:val="0"/>
                <w:color w:val="000000"/>
                <w:sz w:val="24"/>
              </w:rPr>
              <w:t>54</w:t>
            </w:r>
          </w:p>
        </w:tc>
        <w:tc>
          <w:tcPr>
            <w:tcW w:w="3520" w:type="dxa"/>
            <w:tcMar>
              <w:top w:w="50" w:type="dxa"/>
              <w:left w:w="100" w:type="dxa"/>
            </w:tcMar>
            <w:vAlign w:val="center"/>
          </w:tcPr>
          <w:p w14:paraId="420994B9">
            <w:pPr>
              <w:spacing w:before="0" w:after="0"/>
              <w:ind w:left="135"/>
              <w:jc w:val="left"/>
            </w:pPr>
            <w:r>
              <w:rPr>
                <w:rFonts w:ascii="Times New Roman" w:hAnsi="Times New Roman"/>
                <w:b w:val="0"/>
                <w:i w:val="0"/>
                <w:color w:val="000000"/>
                <w:sz w:val="24"/>
              </w:rPr>
              <w:t>Банковская система</w:t>
            </w:r>
          </w:p>
        </w:tc>
        <w:tc>
          <w:tcPr>
            <w:tcW w:w="793" w:type="dxa"/>
            <w:tcMar>
              <w:top w:w="50" w:type="dxa"/>
              <w:left w:w="100" w:type="dxa"/>
            </w:tcMar>
            <w:vAlign w:val="center"/>
          </w:tcPr>
          <w:p w14:paraId="25A81F3B">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14:paraId="2B352DB1">
            <w:pPr>
              <w:spacing w:before="0" w:after="0" w:line="276" w:lineRule="auto"/>
              <w:ind w:left="135"/>
              <w:jc w:val="center"/>
            </w:pPr>
            <w:r>
              <w:rPr>
                <w:rFonts w:ascii="Times New Roman" w:hAnsi="Times New Roman"/>
                <w:b w:val="0"/>
                <w:i w:val="0"/>
                <w:color w:val="000000"/>
                <w:sz w:val="24"/>
              </w:rPr>
              <w:t xml:space="preserve"> 0 </w:t>
            </w:r>
          </w:p>
        </w:tc>
        <w:tc>
          <w:tcPr>
            <w:tcW w:w="1587" w:type="dxa"/>
            <w:tcMar>
              <w:top w:w="50" w:type="dxa"/>
              <w:left w:w="100" w:type="dxa"/>
            </w:tcMar>
            <w:vAlign w:val="center"/>
          </w:tcPr>
          <w:p w14:paraId="73B92052">
            <w:pPr>
              <w:spacing w:before="0" w:after="0" w:line="276" w:lineRule="auto"/>
              <w:ind w:left="135"/>
              <w:jc w:val="center"/>
            </w:pPr>
            <w:r>
              <w:rPr>
                <w:rFonts w:ascii="Times New Roman" w:hAnsi="Times New Roman"/>
                <w:b w:val="0"/>
                <w:i w:val="0"/>
                <w:color w:val="000000"/>
                <w:sz w:val="24"/>
              </w:rPr>
              <w:t xml:space="preserve"> 0 </w:t>
            </w:r>
          </w:p>
        </w:tc>
        <w:tc>
          <w:tcPr>
            <w:tcW w:w="1120" w:type="dxa"/>
            <w:tcMar>
              <w:top w:w="50" w:type="dxa"/>
              <w:left w:w="100" w:type="dxa"/>
            </w:tcMar>
            <w:vAlign w:val="center"/>
          </w:tcPr>
          <w:p w14:paraId="7175CBD3">
            <w:pPr>
              <w:spacing w:before="0" w:after="0"/>
              <w:ind w:left="135"/>
              <w:jc w:val="left"/>
            </w:pPr>
          </w:p>
        </w:tc>
        <w:tc>
          <w:tcPr>
            <w:tcW w:w="1933" w:type="dxa"/>
            <w:tcMar>
              <w:top w:w="50" w:type="dxa"/>
              <w:left w:w="100" w:type="dxa"/>
            </w:tcMar>
            <w:vAlign w:val="center"/>
          </w:tcPr>
          <w:p w14:paraId="596A3C4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"https://m.edsoo.ru/f5ecdd38" \h </w:instrText>
            </w:r>
            <w:r>
              <w:fldChar w:fldCharType="separate"/>
            </w:r>
            <w:r>
              <w:rPr>
                <w:rFonts w:ascii="Times New Roman" w:hAnsi="Times New Roman"/>
                <w:b w:val="0"/>
                <w:i w:val="0"/>
                <w:color w:val="0000FF"/>
                <w:sz w:val="22"/>
                <w:u w:val="single"/>
              </w:rPr>
              <w:t>https://m.edsoo.ru/f5ecdd38</w:t>
            </w:r>
            <w:r>
              <w:rPr>
                <w:rFonts w:ascii="Times New Roman" w:hAnsi="Times New Roman"/>
                <w:b w:val="0"/>
                <w:i w:val="0"/>
                <w:color w:val="0000FF"/>
                <w:sz w:val="22"/>
                <w:u w:val="single"/>
              </w:rPr>
              <w:fldChar w:fldCharType="end"/>
            </w:r>
          </w:p>
        </w:tc>
      </w:tr>
      <w:tr w14:paraId="5B7600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0C9863EC">
            <w:pPr>
              <w:spacing w:before="0" w:after="0"/>
              <w:ind w:left="0"/>
              <w:jc w:val="left"/>
            </w:pPr>
            <w:r>
              <w:rPr>
                <w:rFonts w:ascii="Times New Roman" w:hAnsi="Times New Roman"/>
                <w:b w:val="0"/>
                <w:i w:val="0"/>
                <w:color w:val="000000"/>
                <w:sz w:val="24"/>
              </w:rPr>
              <w:t>55</w:t>
            </w:r>
          </w:p>
        </w:tc>
        <w:tc>
          <w:tcPr>
            <w:tcW w:w="3520" w:type="dxa"/>
            <w:tcMar>
              <w:top w:w="50" w:type="dxa"/>
              <w:left w:w="100" w:type="dxa"/>
            </w:tcMar>
            <w:vAlign w:val="center"/>
          </w:tcPr>
          <w:p w14:paraId="59EF31C8">
            <w:pPr>
              <w:spacing w:before="0" w:after="0"/>
              <w:ind w:left="135"/>
              <w:jc w:val="left"/>
            </w:pPr>
            <w:r>
              <w:rPr>
                <w:rFonts w:ascii="Times New Roman" w:hAnsi="Times New Roman"/>
                <w:b w:val="0"/>
                <w:i w:val="0"/>
                <w:color w:val="000000"/>
                <w:sz w:val="24"/>
              </w:rPr>
              <w:t>Инфляция</w:t>
            </w:r>
          </w:p>
        </w:tc>
        <w:tc>
          <w:tcPr>
            <w:tcW w:w="793" w:type="dxa"/>
            <w:tcMar>
              <w:top w:w="50" w:type="dxa"/>
              <w:left w:w="100" w:type="dxa"/>
            </w:tcMar>
            <w:vAlign w:val="center"/>
          </w:tcPr>
          <w:p w14:paraId="5CD1A78C">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14:paraId="04FE2A33">
            <w:pPr>
              <w:spacing w:before="0" w:after="0" w:line="276" w:lineRule="auto"/>
              <w:ind w:left="135"/>
              <w:jc w:val="center"/>
            </w:pPr>
            <w:r>
              <w:rPr>
                <w:rFonts w:ascii="Times New Roman" w:hAnsi="Times New Roman"/>
                <w:b w:val="0"/>
                <w:i w:val="0"/>
                <w:color w:val="000000"/>
                <w:sz w:val="24"/>
              </w:rPr>
              <w:t xml:space="preserve"> 0 </w:t>
            </w:r>
          </w:p>
        </w:tc>
        <w:tc>
          <w:tcPr>
            <w:tcW w:w="1587" w:type="dxa"/>
            <w:tcMar>
              <w:top w:w="50" w:type="dxa"/>
              <w:left w:w="100" w:type="dxa"/>
            </w:tcMar>
            <w:vAlign w:val="center"/>
          </w:tcPr>
          <w:p w14:paraId="0559E72A">
            <w:pPr>
              <w:spacing w:before="0" w:after="0" w:line="276" w:lineRule="auto"/>
              <w:ind w:left="135"/>
              <w:jc w:val="center"/>
            </w:pPr>
            <w:r>
              <w:rPr>
                <w:rFonts w:ascii="Times New Roman" w:hAnsi="Times New Roman"/>
                <w:b w:val="0"/>
                <w:i w:val="0"/>
                <w:color w:val="000000"/>
                <w:sz w:val="24"/>
              </w:rPr>
              <w:t xml:space="preserve"> 0 </w:t>
            </w:r>
          </w:p>
        </w:tc>
        <w:tc>
          <w:tcPr>
            <w:tcW w:w="1120" w:type="dxa"/>
            <w:tcMar>
              <w:top w:w="50" w:type="dxa"/>
              <w:left w:w="100" w:type="dxa"/>
            </w:tcMar>
            <w:vAlign w:val="center"/>
          </w:tcPr>
          <w:p w14:paraId="7AA16580">
            <w:pPr>
              <w:spacing w:before="0" w:after="0"/>
              <w:ind w:left="135"/>
              <w:jc w:val="left"/>
            </w:pPr>
          </w:p>
        </w:tc>
        <w:tc>
          <w:tcPr>
            <w:tcW w:w="1933" w:type="dxa"/>
            <w:tcMar>
              <w:top w:w="50" w:type="dxa"/>
              <w:left w:w="100" w:type="dxa"/>
            </w:tcMar>
            <w:vAlign w:val="center"/>
          </w:tcPr>
          <w:p w14:paraId="7601977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"https://m.edsoo.ru/f5ece328" \h </w:instrText>
            </w:r>
            <w:r>
              <w:fldChar w:fldCharType="separate"/>
            </w:r>
            <w:r>
              <w:rPr>
                <w:rFonts w:ascii="Times New Roman" w:hAnsi="Times New Roman"/>
                <w:b w:val="0"/>
                <w:i w:val="0"/>
                <w:color w:val="0000FF"/>
                <w:sz w:val="22"/>
                <w:u w:val="single"/>
              </w:rPr>
              <w:t>https://m.edsoo.ru/f5ece328</w:t>
            </w:r>
            <w:r>
              <w:rPr>
                <w:rFonts w:ascii="Times New Roman" w:hAnsi="Times New Roman"/>
                <w:b w:val="0"/>
                <w:i w:val="0"/>
                <w:color w:val="0000FF"/>
                <w:sz w:val="22"/>
                <w:u w:val="single"/>
              </w:rPr>
              <w:fldChar w:fldCharType="end"/>
            </w:r>
          </w:p>
        </w:tc>
      </w:tr>
      <w:tr w14:paraId="6DE33D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0B6B9C67">
            <w:pPr>
              <w:spacing w:before="0" w:after="0"/>
              <w:ind w:left="0"/>
              <w:jc w:val="left"/>
            </w:pPr>
            <w:r>
              <w:rPr>
                <w:rFonts w:ascii="Times New Roman" w:hAnsi="Times New Roman"/>
                <w:b w:val="0"/>
                <w:i w:val="0"/>
                <w:color w:val="000000"/>
                <w:sz w:val="24"/>
              </w:rPr>
              <w:t>56</w:t>
            </w:r>
          </w:p>
        </w:tc>
        <w:tc>
          <w:tcPr>
            <w:tcW w:w="3520" w:type="dxa"/>
            <w:tcMar>
              <w:top w:w="50" w:type="dxa"/>
              <w:left w:w="100" w:type="dxa"/>
            </w:tcMar>
            <w:vAlign w:val="center"/>
          </w:tcPr>
          <w:p w14:paraId="2313DC31">
            <w:pPr>
              <w:spacing w:before="0" w:after="0"/>
              <w:ind w:left="135"/>
              <w:jc w:val="left"/>
            </w:pPr>
            <w:r>
              <w:rPr>
                <w:rFonts w:ascii="Times New Roman" w:hAnsi="Times New Roman"/>
                <w:b w:val="0"/>
                <w:i w:val="0"/>
                <w:color w:val="000000"/>
                <w:sz w:val="24"/>
              </w:rPr>
              <w:t>Экономика и государство</w:t>
            </w:r>
          </w:p>
        </w:tc>
        <w:tc>
          <w:tcPr>
            <w:tcW w:w="793" w:type="dxa"/>
            <w:tcMar>
              <w:top w:w="50" w:type="dxa"/>
              <w:left w:w="100" w:type="dxa"/>
            </w:tcMar>
            <w:vAlign w:val="center"/>
          </w:tcPr>
          <w:p w14:paraId="57551756">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14:paraId="2FB5140A">
            <w:pPr>
              <w:spacing w:before="0" w:after="0" w:line="276" w:lineRule="auto"/>
              <w:ind w:left="135"/>
              <w:jc w:val="center"/>
            </w:pPr>
            <w:r>
              <w:rPr>
                <w:rFonts w:ascii="Times New Roman" w:hAnsi="Times New Roman"/>
                <w:b w:val="0"/>
                <w:i w:val="0"/>
                <w:color w:val="000000"/>
                <w:sz w:val="24"/>
              </w:rPr>
              <w:t xml:space="preserve"> 0 </w:t>
            </w:r>
          </w:p>
        </w:tc>
        <w:tc>
          <w:tcPr>
            <w:tcW w:w="1587" w:type="dxa"/>
            <w:tcMar>
              <w:top w:w="50" w:type="dxa"/>
              <w:left w:w="100" w:type="dxa"/>
            </w:tcMar>
            <w:vAlign w:val="center"/>
          </w:tcPr>
          <w:p w14:paraId="4A324F7A">
            <w:pPr>
              <w:spacing w:before="0" w:after="0" w:line="276" w:lineRule="auto"/>
              <w:ind w:left="135"/>
              <w:jc w:val="center"/>
            </w:pPr>
            <w:r>
              <w:rPr>
                <w:rFonts w:ascii="Times New Roman" w:hAnsi="Times New Roman"/>
                <w:b w:val="0"/>
                <w:i w:val="0"/>
                <w:color w:val="000000"/>
                <w:sz w:val="24"/>
              </w:rPr>
              <w:t xml:space="preserve"> 0 </w:t>
            </w:r>
          </w:p>
        </w:tc>
        <w:tc>
          <w:tcPr>
            <w:tcW w:w="1120" w:type="dxa"/>
            <w:tcMar>
              <w:top w:w="50" w:type="dxa"/>
              <w:left w:w="100" w:type="dxa"/>
            </w:tcMar>
            <w:vAlign w:val="center"/>
          </w:tcPr>
          <w:p w14:paraId="5A75B31E">
            <w:pPr>
              <w:spacing w:before="0" w:after="0"/>
              <w:ind w:left="135"/>
              <w:jc w:val="left"/>
            </w:pPr>
          </w:p>
        </w:tc>
        <w:tc>
          <w:tcPr>
            <w:tcW w:w="1933" w:type="dxa"/>
            <w:tcMar>
              <w:top w:w="50" w:type="dxa"/>
              <w:left w:w="100" w:type="dxa"/>
            </w:tcMar>
            <w:vAlign w:val="center"/>
          </w:tcPr>
          <w:p w14:paraId="007C757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"https://m.edsoo.ru/f5ecea80" \h </w:instrText>
            </w:r>
            <w:r>
              <w:fldChar w:fldCharType="separate"/>
            </w:r>
            <w:r>
              <w:rPr>
                <w:rFonts w:ascii="Times New Roman" w:hAnsi="Times New Roman"/>
                <w:b w:val="0"/>
                <w:i w:val="0"/>
                <w:color w:val="0000FF"/>
                <w:sz w:val="22"/>
                <w:u w:val="single"/>
              </w:rPr>
              <w:t>https://m.edsoo.ru/f5ecea80</w:t>
            </w:r>
            <w:r>
              <w:rPr>
                <w:rFonts w:ascii="Times New Roman" w:hAnsi="Times New Roman"/>
                <w:b w:val="0"/>
                <w:i w:val="0"/>
                <w:color w:val="0000FF"/>
                <w:sz w:val="22"/>
                <w:u w:val="single"/>
              </w:rPr>
              <w:fldChar w:fldCharType="end"/>
            </w:r>
          </w:p>
        </w:tc>
      </w:tr>
      <w:tr w14:paraId="18447A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2AD04FA6">
            <w:pPr>
              <w:spacing w:before="0" w:after="0"/>
              <w:ind w:left="0"/>
              <w:jc w:val="left"/>
            </w:pPr>
            <w:r>
              <w:rPr>
                <w:rFonts w:ascii="Times New Roman" w:hAnsi="Times New Roman"/>
                <w:b w:val="0"/>
                <w:i w:val="0"/>
                <w:color w:val="000000"/>
                <w:sz w:val="24"/>
              </w:rPr>
              <w:t>57</w:t>
            </w:r>
          </w:p>
        </w:tc>
        <w:tc>
          <w:tcPr>
            <w:tcW w:w="3520" w:type="dxa"/>
            <w:tcMar>
              <w:top w:w="50" w:type="dxa"/>
              <w:left w:w="100" w:type="dxa"/>
            </w:tcMar>
            <w:vAlign w:val="center"/>
          </w:tcPr>
          <w:p w14:paraId="0D90E720">
            <w:pPr>
              <w:spacing w:before="0" w:after="0"/>
              <w:ind w:left="135"/>
              <w:jc w:val="left"/>
            </w:pPr>
            <w:r>
              <w:rPr>
                <w:rFonts w:ascii="Times New Roman" w:hAnsi="Times New Roman"/>
                <w:b w:val="0"/>
                <w:i w:val="0"/>
                <w:color w:val="000000"/>
                <w:sz w:val="24"/>
              </w:rPr>
              <w:t>Бюджетная политика</w:t>
            </w:r>
          </w:p>
        </w:tc>
        <w:tc>
          <w:tcPr>
            <w:tcW w:w="793" w:type="dxa"/>
            <w:tcMar>
              <w:top w:w="50" w:type="dxa"/>
              <w:left w:w="100" w:type="dxa"/>
            </w:tcMar>
            <w:vAlign w:val="center"/>
          </w:tcPr>
          <w:p w14:paraId="77A2A85B">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14:paraId="3E1B30D7">
            <w:pPr>
              <w:spacing w:before="0" w:after="0" w:line="276" w:lineRule="auto"/>
              <w:ind w:left="135"/>
              <w:jc w:val="center"/>
            </w:pPr>
            <w:r>
              <w:rPr>
                <w:rFonts w:ascii="Times New Roman" w:hAnsi="Times New Roman"/>
                <w:b w:val="0"/>
                <w:i w:val="0"/>
                <w:color w:val="000000"/>
                <w:sz w:val="24"/>
              </w:rPr>
              <w:t xml:space="preserve"> 0 </w:t>
            </w:r>
          </w:p>
        </w:tc>
        <w:tc>
          <w:tcPr>
            <w:tcW w:w="1587" w:type="dxa"/>
            <w:tcMar>
              <w:top w:w="50" w:type="dxa"/>
              <w:left w:w="100" w:type="dxa"/>
            </w:tcMar>
            <w:vAlign w:val="center"/>
          </w:tcPr>
          <w:p w14:paraId="0C73FFD4">
            <w:pPr>
              <w:spacing w:before="0" w:after="0" w:line="276" w:lineRule="auto"/>
              <w:ind w:left="135"/>
              <w:jc w:val="center"/>
            </w:pPr>
            <w:r>
              <w:rPr>
                <w:rFonts w:ascii="Times New Roman" w:hAnsi="Times New Roman"/>
                <w:b w:val="0"/>
                <w:i w:val="0"/>
                <w:color w:val="000000"/>
                <w:sz w:val="24"/>
              </w:rPr>
              <w:t xml:space="preserve"> 0 </w:t>
            </w:r>
          </w:p>
        </w:tc>
        <w:tc>
          <w:tcPr>
            <w:tcW w:w="1120" w:type="dxa"/>
            <w:tcMar>
              <w:top w:w="50" w:type="dxa"/>
              <w:left w:w="100" w:type="dxa"/>
            </w:tcMar>
            <w:vAlign w:val="center"/>
          </w:tcPr>
          <w:p w14:paraId="64C19A14">
            <w:pPr>
              <w:spacing w:before="0" w:after="0"/>
              <w:ind w:left="135"/>
              <w:jc w:val="left"/>
            </w:pPr>
          </w:p>
        </w:tc>
        <w:tc>
          <w:tcPr>
            <w:tcW w:w="1933" w:type="dxa"/>
            <w:tcMar>
              <w:top w:w="50" w:type="dxa"/>
              <w:left w:w="100" w:type="dxa"/>
            </w:tcMar>
            <w:vAlign w:val="center"/>
          </w:tcPr>
          <w:p w14:paraId="4D6DF34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"https://m.edsoo.ru/f5ecec2e" \h </w:instrText>
            </w:r>
            <w:r>
              <w:fldChar w:fldCharType="separate"/>
            </w:r>
            <w:r>
              <w:rPr>
                <w:rFonts w:ascii="Times New Roman" w:hAnsi="Times New Roman"/>
                <w:b w:val="0"/>
                <w:i w:val="0"/>
                <w:color w:val="0000FF"/>
                <w:sz w:val="22"/>
                <w:u w:val="single"/>
              </w:rPr>
              <w:t>https://m.edsoo.ru/f5ecec2e</w:t>
            </w:r>
            <w:r>
              <w:rPr>
                <w:rFonts w:ascii="Times New Roman" w:hAnsi="Times New Roman"/>
                <w:b w:val="0"/>
                <w:i w:val="0"/>
                <w:color w:val="0000FF"/>
                <w:sz w:val="22"/>
                <w:u w:val="single"/>
              </w:rPr>
              <w:fldChar w:fldCharType="end"/>
            </w:r>
          </w:p>
        </w:tc>
      </w:tr>
      <w:tr w14:paraId="744D78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4A47F523">
            <w:pPr>
              <w:spacing w:before="0" w:after="0"/>
              <w:ind w:left="0"/>
              <w:jc w:val="left"/>
            </w:pPr>
            <w:r>
              <w:rPr>
                <w:rFonts w:ascii="Times New Roman" w:hAnsi="Times New Roman"/>
                <w:b w:val="0"/>
                <w:i w:val="0"/>
                <w:color w:val="000000"/>
                <w:sz w:val="24"/>
              </w:rPr>
              <w:t>58</w:t>
            </w:r>
          </w:p>
        </w:tc>
        <w:tc>
          <w:tcPr>
            <w:tcW w:w="3520" w:type="dxa"/>
            <w:tcMar>
              <w:top w:w="50" w:type="dxa"/>
              <w:left w:w="100" w:type="dxa"/>
            </w:tcMar>
            <w:vAlign w:val="center"/>
          </w:tcPr>
          <w:p w14:paraId="43296312">
            <w:pPr>
              <w:spacing w:before="0" w:after="0"/>
              <w:ind w:left="135"/>
              <w:jc w:val="left"/>
            </w:pPr>
            <w:r>
              <w:rPr>
                <w:rFonts w:ascii="Times New Roman" w:hAnsi="Times New Roman"/>
                <w:b w:val="0"/>
                <w:i w:val="0"/>
                <w:color w:val="000000"/>
                <w:sz w:val="24"/>
              </w:rPr>
              <w:t>Государственное регулирование экономики. Налоги и налоговая система Российской Федерации</w:t>
            </w:r>
          </w:p>
        </w:tc>
        <w:tc>
          <w:tcPr>
            <w:tcW w:w="793" w:type="dxa"/>
            <w:tcMar>
              <w:top w:w="50" w:type="dxa"/>
              <w:left w:w="100" w:type="dxa"/>
            </w:tcMar>
            <w:vAlign w:val="center"/>
          </w:tcPr>
          <w:p w14:paraId="0C9FBA63">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14:paraId="5C42DF1C">
            <w:pPr>
              <w:spacing w:before="0" w:after="0" w:line="276" w:lineRule="auto"/>
              <w:ind w:left="135"/>
              <w:jc w:val="center"/>
            </w:pPr>
            <w:r>
              <w:rPr>
                <w:rFonts w:ascii="Times New Roman" w:hAnsi="Times New Roman"/>
                <w:b w:val="0"/>
                <w:i w:val="0"/>
                <w:color w:val="000000"/>
                <w:sz w:val="24"/>
              </w:rPr>
              <w:t xml:space="preserve"> 0 </w:t>
            </w:r>
          </w:p>
        </w:tc>
        <w:tc>
          <w:tcPr>
            <w:tcW w:w="1587" w:type="dxa"/>
            <w:tcMar>
              <w:top w:w="50" w:type="dxa"/>
              <w:left w:w="100" w:type="dxa"/>
            </w:tcMar>
            <w:vAlign w:val="center"/>
          </w:tcPr>
          <w:p w14:paraId="2168B88C">
            <w:pPr>
              <w:spacing w:before="0" w:after="0" w:line="276" w:lineRule="auto"/>
              <w:ind w:left="135"/>
              <w:jc w:val="center"/>
            </w:pPr>
            <w:r>
              <w:rPr>
                <w:rFonts w:ascii="Times New Roman" w:hAnsi="Times New Roman"/>
                <w:b w:val="0"/>
                <w:i w:val="0"/>
                <w:color w:val="000000"/>
                <w:sz w:val="24"/>
              </w:rPr>
              <w:t xml:space="preserve"> 0 </w:t>
            </w:r>
          </w:p>
        </w:tc>
        <w:tc>
          <w:tcPr>
            <w:tcW w:w="1120" w:type="dxa"/>
            <w:tcMar>
              <w:top w:w="50" w:type="dxa"/>
              <w:left w:w="100" w:type="dxa"/>
            </w:tcMar>
            <w:vAlign w:val="center"/>
          </w:tcPr>
          <w:p w14:paraId="7379D3C4">
            <w:pPr>
              <w:spacing w:before="0" w:after="0"/>
              <w:ind w:left="135"/>
              <w:jc w:val="left"/>
            </w:pPr>
          </w:p>
        </w:tc>
        <w:tc>
          <w:tcPr>
            <w:tcW w:w="1933" w:type="dxa"/>
            <w:tcMar>
              <w:top w:w="50" w:type="dxa"/>
              <w:left w:w="100" w:type="dxa"/>
            </w:tcMar>
            <w:vAlign w:val="center"/>
          </w:tcPr>
          <w:p w14:paraId="076E6AC0">
            <w:pPr>
              <w:spacing w:before="0" w:after="0"/>
              <w:ind w:left="135"/>
              <w:jc w:val="left"/>
            </w:pPr>
          </w:p>
        </w:tc>
      </w:tr>
      <w:tr w14:paraId="31D6F2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10F4F308">
            <w:pPr>
              <w:spacing w:before="0" w:after="0"/>
              <w:ind w:left="0"/>
              <w:jc w:val="left"/>
            </w:pPr>
            <w:r>
              <w:rPr>
                <w:rFonts w:ascii="Times New Roman" w:hAnsi="Times New Roman"/>
                <w:b w:val="0"/>
                <w:i w:val="0"/>
                <w:color w:val="000000"/>
                <w:sz w:val="24"/>
              </w:rPr>
              <w:t>59</w:t>
            </w:r>
          </w:p>
        </w:tc>
        <w:tc>
          <w:tcPr>
            <w:tcW w:w="3520" w:type="dxa"/>
            <w:tcMar>
              <w:top w:w="50" w:type="dxa"/>
              <w:left w:w="100" w:type="dxa"/>
            </w:tcMar>
            <w:vAlign w:val="center"/>
          </w:tcPr>
          <w:p w14:paraId="3755C967">
            <w:pPr>
              <w:spacing w:before="0" w:after="0"/>
              <w:ind w:left="135"/>
              <w:jc w:val="left"/>
            </w:pPr>
            <w:r>
              <w:rPr>
                <w:rFonts w:ascii="Times New Roman" w:hAnsi="Times New Roman"/>
                <w:b w:val="0"/>
                <w:i w:val="0"/>
                <w:color w:val="000000"/>
                <w:sz w:val="24"/>
              </w:rPr>
              <w:t>Мировая экономика</w:t>
            </w:r>
          </w:p>
        </w:tc>
        <w:tc>
          <w:tcPr>
            <w:tcW w:w="793" w:type="dxa"/>
            <w:tcMar>
              <w:top w:w="50" w:type="dxa"/>
              <w:left w:w="100" w:type="dxa"/>
            </w:tcMar>
            <w:vAlign w:val="center"/>
          </w:tcPr>
          <w:p w14:paraId="1A46BAB0">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14:paraId="32517AFF">
            <w:pPr>
              <w:spacing w:before="0" w:after="0" w:line="276" w:lineRule="auto"/>
              <w:ind w:left="135"/>
              <w:jc w:val="center"/>
            </w:pPr>
            <w:r>
              <w:rPr>
                <w:rFonts w:ascii="Times New Roman" w:hAnsi="Times New Roman"/>
                <w:b w:val="0"/>
                <w:i w:val="0"/>
                <w:color w:val="000000"/>
                <w:sz w:val="24"/>
              </w:rPr>
              <w:t xml:space="preserve"> 0 </w:t>
            </w:r>
          </w:p>
        </w:tc>
        <w:tc>
          <w:tcPr>
            <w:tcW w:w="1587" w:type="dxa"/>
            <w:tcMar>
              <w:top w:w="50" w:type="dxa"/>
              <w:left w:w="100" w:type="dxa"/>
            </w:tcMar>
            <w:vAlign w:val="center"/>
          </w:tcPr>
          <w:p w14:paraId="233A1D06">
            <w:pPr>
              <w:spacing w:before="0" w:after="0" w:line="276" w:lineRule="auto"/>
              <w:ind w:left="135"/>
              <w:jc w:val="center"/>
            </w:pPr>
            <w:r>
              <w:rPr>
                <w:rFonts w:ascii="Times New Roman" w:hAnsi="Times New Roman"/>
                <w:b w:val="0"/>
                <w:i w:val="0"/>
                <w:color w:val="000000"/>
                <w:sz w:val="24"/>
              </w:rPr>
              <w:t xml:space="preserve"> 0 </w:t>
            </w:r>
          </w:p>
        </w:tc>
        <w:tc>
          <w:tcPr>
            <w:tcW w:w="1120" w:type="dxa"/>
            <w:tcMar>
              <w:top w:w="50" w:type="dxa"/>
              <w:left w:w="100" w:type="dxa"/>
            </w:tcMar>
            <w:vAlign w:val="center"/>
          </w:tcPr>
          <w:p w14:paraId="7E0BF659">
            <w:pPr>
              <w:spacing w:before="0" w:after="0"/>
              <w:ind w:left="135"/>
              <w:jc w:val="left"/>
            </w:pPr>
          </w:p>
        </w:tc>
        <w:tc>
          <w:tcPr>
            <w:tcW w:w="1933" w:type="dxa"/>
            <w:tcMar>
              <w:top w:w="50" w:type="dxa"/>
              <w:left w:w="100" w:type="dxa"/>
            </w:tcMar>
            <w:vAlign w:val="center"/>
          </w:tcPr>
          <w:p w14:paraId="3913777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"https://m.edsoo.ru/f5ecf7aa" \h </w:instrText>
            </w:r>
            <w:r>
              <w:fldChar w:fldCharType="separate"/>
            </w:r>
            <w:r>
              <w:rPr>
                <w:rFonts w:ascii="Times New Roman" w:hAnsi="Times New Roman"/>
                <w:b w:val="0"/>
                <w:i w:val="0"/>
                <w:color w:val="0000FF"/>
                <w:sz w:val="22"/>
                <w:u w:val="single"/>
              </w:rPr>
              <w:t>https://m.edsoo.ru/f5ecf7aa</w:t>
            </w:r>
            <w:r>
              <w:rPr>
                <w:rFonts w:ascii="Times New Roman" w:hAnsi="Times New Roman"/>
                <w:b w:val="0"/>
                <w:i w:val="0"/>
                <w:color w:val="0000FF"/>
                <w:sz w:val="22"/>
                <w:u w:val="single"/>
              </w:rPr>
              <w:fldChar w:fldCharType="end"/>
            </w:r>
          </w:p>
        </w:tc>
      </w:tr>
      <w:tr w14:paraId="1119C5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65B49362">
            <w:pPr>
              <w:spacing w:before="0" w:after="0"/>
              <w:ind w:left="0"/>
              <w:jc w:val="left"/>
            </w:pPr>
            <w:r>
              <w:rPr>
                <w:rFonts w:ascii="Times New Roman" w:hAnsi="Times New Roman"/>
                <w:b w:val="0"/>
                <w:i w:val="0"/>
                <w:color w:val="000000"/>
                <w:sz w:val="24"/>
              </w:rPr>
              <w:t>60</w:t>
            </w:r>
          </w:p>
        </w:tc>
        <w:tc>
          <w:tcPr>
            <w:tcW w:w="3520" w:type="dxa"/>
            <w:tcMar>
              <w:top w:w="50" w:type="dxa"/>
              <w:left w:w="100" w:type="dxa"/>
            </w:tcMar>
            <w:vAlign w:val="center"/>
          </w:tcPr>
          <w:p w14:paraId="3DAC5144">
            <w:pPr>
              <w:spacing w:before="0" w:after="0"/>
              <w:ind w:left="135"/>
              <w:jc w:val="left"/>
            </w:pPr>
            <w:r>
              <w:rPr>
                <w:rFonts w:ascii="Times New Roman" w:hAnsi="Times New Roman"/>
                <w:b w:val="0"/>
                <w:i w:val="0"/>
                <w:color w:val="000000"/>
                <w:sz w:val="24"/>
              </w:rPr>
              <w:t>Особенности международной торговли</w:t>
            </w:r>
          </w:p>
        </w:tc>
        <w:tc>
          <w:tcPr>
            <w:tcW w:w="793" w:type="dxa"/>
            <w:tcMar>
              <w:top w:w="50" w:type="dxa"/>
              <w:left w:w="100" w:type="dxa"/>
            </w:tcMar>
            <w:vAlign w:val="center"/>
          </w:tcPr>
          <w:p w14:paraId="2BB5F248">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14:paraId="5FCB0626">
            <w:pPr>
              <w:spacing w:before="0" w:after="0" w:line="276" w:lineRule="auto"/>
              <w:ind w:left="135"/>
              <w:jc w:val="center"/>
            </w:pPr>
            <w:r>
              <w:rPr>
                <w:rFonts w:ascii="Times New Roman" w:hAnsi="Times New Roman"/>
                <w:b w:val="0"/>
                <w:i w:val="0"/>
                <w:color w:val="000000"/>
                <w:sz w:val="24"/>
              </w:rPr>
              <w:t xml:space="preserve"> 0 </w:t>
            </w:r>
          </w:p>
        </w:tc>
        <w:tc>
          <w:tcPr>
            <w:tcW w:w="1587" w:type="dxa"/>
            <w:tcMar>
              <w:top w:w="50" w:type="dxa"/>
              <w:left w:w="100" w:type="dxa"/>
            </w:tcMar>
            <w:vAlign w:val="center"/>
          </w:tcPr>
          <w:p w14:paraId="25C62992">
            <w:pPr>
              <w:spacing w:before="0" w:after="0" w:line="276" w:lineRule="auto"/>
              <w:ind w:left="135"/>
              <w:jc w:val="center"/>
            </w:pPr>
            <w:r>
              <w:rPr>
                <w:rFonts w:ascii="Times New Roman" w:hAnsi="Times New Roman"/>
                <w:b w:val="0"/>
                <w:i w:val="0"/>
                <w:color w:val="000000"/>
                <w:sz w:val="24"/>
              </w:rPr>
              <w:t xml:space="preserve"> 0 </w:t>
            </w:r>
          </w:p>
        </w:tc>
        <w:tc>
          <w:tcPr>
            <w:tcW w:w="1120" w:type="dxa"/>
            <w:tcMar>
              <w:top w:w="50" w:type="dxa"/>
              <w:left w:w="100" w:type="dxa"/>
            </w:tcMar>
            <w:vAlign w:val="center"/>
          </w:tcPr>
          <w:p w14:paraId="0616E370">
            <w:pPr>
              <w:spacing w:before="0" w:after="0"/>
              <w:ind w:left="135"/>
              <w:jc w:val="left"/>
            </w:pPr>
          </w:p>
        </w:tc>
        <w:tc>
          <w:tcPr>
            <w:tcW w:w="1933" w:type="dxa"/>
            <w:tcMar>
              <w:top w:w="50" w:type="dxa"/>
              <w:left w:w="100" w:type="dxa"/>
            </w:tcMar>
            <w:vAlign w:val="center"/>
          </w:tcPr>
          <w:p w14:paraId="6BD03CD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"https://m.edsoo.ru/f5ecf962" \h </w:instrText>
            </w:r>
            <w:r>
              <w:fldChar w:fldCharType="separate"/>
            </w:r>
            <w:r>
              <w:rPr>
                <w:rFonts w:ascii="Times New Roman" w:hAnsi="Times New Roman"/>
                <w:b w:val="0"/>
                <w:i w:val="0"/>
                <w:color w:val="0000FF"/>
                <w:sz w:val="22"/>
                <w:u w:val="single"/>
              </w:rPr>
              <w:t>https://m.edsoo.ru/f5ecf962</w:t>
            </w:r>
            <w:r>
              <w:rPr>
                <w:rFonts w:ascii="Times New Roman" w:hAnsi="Times New Roman"/>
                <w:b w:val="0"/>
                <w:i w:val="0"/>
                <w:color w:val="0000FF"/>
                <w:sz w:val="22"/>
                <w:u w:val="single"/>
              </w:rPr>
              <w:fldChar w:fldCharType="end"/>
            </w:r>
          </w:p>
        </w:tc>
      </w:tr>
      <w:tr w14:paraId="0D7FDF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1B68A06D">
            <w:pPr>
              <w:spacing w:before="0" w:after="0"/>
              <w:ind w:left="0"/>
              <w:jc w:val="left"/>
            </w:pPr>
            <w:r>
              <w:rPr>
                <w:rFonts w:ascii="Times New Roman" w:hAnsi="Times New Roman"/>
                <w:b w:val="0"/>
                <w:i w:val="0"/>
                <w:color w:val="000000"/>
                <w:sz w:val="24"/>
              </w:rPr>
              <w:t>61</w:t>
            </w:r>
          </w:p>
        </w:tc>
        <w:tc>
          <w:tcPr>
            <w:tcW w:w="3520" w:type="dxa"/>
            <w:tcMar>
              <w:top w:w="50" w:type="dxa"/>
              <w:left w:w="100" w:type="dxa"/>
            </w:tcMar>
            <w:vAlign w:val="center"/>
          </w:tcPr>
          <w:p w14:paraId="280B6E52">
            <w:pPr>
              <w:spacing w:before="0" w:after="0"/>
              <w:ind w:left="135"/>
              <w:jc w:val="left"/>
            </w:pPr>
            <w:r>
              <w:rPr>
                <w:rFonts w:ascii="Times New Roman" w:hAnsi="Times New Roman"/>
                <w:b w:val="0"/>
                <w:i w:val="0"/>
                <w:color w:val="000000"/>
                <w:sz w:val="24"/>
              </w:rPr>
              <w:t>Повторительно-обобщающий урок по теме "Экономическая жизнь общества"</w:t>
            </w:r>
          </w:p>
        </w:tc>
        <w:tc>
          <w:tcPr>
            <w:tcW w:w="793" w:type="dxa"/>
            <w:tcMar>
              <w:top w:w="50" w:type="dxa"/>
              <w:left w:w="100" w:type="dxa"/>
            </w:tcMar>
            <w:vAlign w:val="center"/>
          </w:tcPr>
          <w:p w14:paraId="61673532">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14:paraId="1FE639F3">
            <w:pPr>
              <w:spacing w:before="0" w:after="0" w:line="276" w:lineRule="auto"/>
              <w:ind w:left="135"/>
              <w:jc w:val="center"/>
            </w:pPr>
            <w:r>
              <w:rPr>
                <w:rFonts w:ascii="Times New Roman" w:hAnsi="Times New Roman"/>
                <w:b w:val="0"/>
                <w:i w:val="0"/>
                <w:color w:val="000000"/>
                <w:sz w:val="24"/>
              </w:rPr>
              <w:t xml:space="preserve"> 0 </w:t>
            </w:r>
          </w:p>
        </w:tc>
        <w:tc>
          <w:tcPr>
            <w:tcW w:w="1587" w:type="dxa"/>
            <w:tcMar>
              <w:top w:w="50" w:type="dxa"/>
              <w:left w:w="100" w:type="dxa"/>
            </w:tcMar>
            <w:vAlign w:val="center"/>
          </w:tcPr>
          <w:p w14:paraId="27BE0E71">
            <w:pPr>
              <w:spacing w:before="0" w:after="0" w:line="276" w:lineRule="auto"/>
              <w:ind w:left="135"/>
              <w:jc w:val="center"/>
            </w:pPr>
            <w:r>
              <w:rPr>
                <w:rFonts w:ascii="Times New Roman" w:hAnsi="Times New Roman"/>
                <w:b w:val="0"/>
                <w:i w:val="0"/>
                <w:color w:val="000000"/>
                <w:sz w:val="24"/>
              </w:rPr>
              <w:t xml:space="preserve"> 0 </w:t>
            </w:r>
          </w:p>
        </w:tc>
        <w:tc>
          <w:tcPr>
            <w:tcW w:w="1120" w:type="dxa"/>
            <w:tcMar>
              <w:top w:w="50" w:type="dxa"/>
              <w:left w:w="100" w:type="dxa"/>
            </w:tcMar>
            <w:vAlign w:val="center"/>
          </w:tcPr>
          <w:p w14:paraId="5FF906DA">
            <w:pPr>
              <w:spacing w:before="0" w:after="0"/>
              <w:ind w:left="135"/>
              <w:jc w:val="left"/>
            </w:pPr>
          </w:p>
        </w:tc>
        <w:tc>
          <w:tcPr>
            <w:tcW w:w="1933" w:type="dxa"/>
            <w:tcMar>
              <w:top w:w="50" w:type="dxa"/>
              <w:left w:w="100" w:type="dxa"/>
            </w:tcMar>
            <w:vAlign w:val="center"/>
          </w:tcPr>
          <w:p w14:paraId="3E98EAF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"https://m.edsoo.ru/f5ecfce6" \h </w:instrText>
            </w:r>
            <w:r>
              <w:fldChar w:fldCharType="separate"/>
            </w:r>
            <w:r>
              <w:rPr>
                <w:rFonts w:ascii="Times New Roman" w:hAnsi="Times New Roman"/>
                <w:b w:val="0"/>
                <w:i w:val="0"/>
                <w:color w:val="0000FF"/>
                <w:sz w:val="22"/>
                <w:u w:val="single"/>
              </w:rPr>
              <w:t>https://m.edsoo.ru/f5ecfce6</w:t>
            </w:r>
            <w:r>
              <w:rPr>
                <w:rFonts w:ascii="Times New Roman" w:hAnsi="Times New Roman"/>
                <w:b w:val="0"/>
                <w:i w:val="0"/>
                <w:color w:val="0000FF"/>
                <w:sz w:val="22"/>
                <w:u w:val="single"/>
              </w:rPr>
              <w:fldChar w:fldCharType="end"/>
            </w:r>
          </w:p>
        </w:tc>
      </w:tr>
      <w:tr w14:paraId="0F91D7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4C617089">
            <w:pPr>
              <w:spacing w:before="0" w:after="0"/>
              <w:ind w:left="0"/>
              <w:jc w:val="left"/>
            </w:pPr>
            <w:r>
              <w:rPr>
                <w:rFonts w:ascii="Times New Roman" w:hAnsi="Times New Roman"/>
                <w:b w:val="0"/>
                <w:i w:val="0"/>
                <w:color w:val="000000"/>
                <w:sz w:val="24"/>
              </w:rPr>
              <w:t>62</w:t>
            </w:r>
          </w:p>
        </w:tc>
        <w:tc>
          <w:tcPr>
            <w:tcW w:w="3520" w:type="dxa"/>
            <w:tcMar>
              <w:top w:w="50" w:type="dxa"/>
              <w:left w:w="100" w:type="dxa"/>
            </w:tcMar>
            <w:vAlign w:val="center"/>
          </w:tcPr>
          <w:p w14:paraId="1A629093">
            <w:pPr>
              <w:spacing w:before="0" w:after="0"/>
              <w:ind w:left="135"/>
              <w:jc w:val="left"/>
            </w:pPr>
            <w:r>
              <w:rPr>
                <w:rFonts w:ascii="Times New Roman" w:hAnsi="Times New Roman"/>
                <w:b w:val="0"/>
                <w:i w:val="0"/>
                <w:color w:val="000000"/>
                <w:sz w:val="24"/>
              </w:rPr>
              <w:t>Повторительно-обобщающий урок по теме "Экономическая жизнь общества" / Всероссийская проверочная работа</w:t>
            </w:r>
          </w:p>
        </w:tc>
        <w:tc>
          <w:tcPr>
            <w:tcW w:w="793" w:type="dxa"/>
            <w:tcMar>
              <w:top w:w="50" w:type="dxa"/>
              <w:left w:w="100" w:type="dxa"/>
            </w:tcMar>
            <w:vAlign w:val="center"/>
          </w:tcPr>
          <w:p w14:paraId="7FA53B7C">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14:paraId="43B4404A">
            <w:pPr>
              <w:spacing w:before="0" w:after="0" w:line="276" w:lineRule="auto"/>
              <w:ind w:left="135"/>
              <w:jc w:val="center"/>
            </w:pPr>
            <w:r>
              <w:rPr>
                <w:rFonts w:ascii="Times New Roman" w:hAnsi="Times New Roman"/>
                <w:b w:val="0"/>
                <w:i w:val="0"/>
                <w:color w:val="000000"/>
                <w:sz w:val="24"/>
              </w:rPr>
              <w:t xml:space="preserve"> 1 </w:t>
            </w:r>
          </w:p>
        </w:tc>
        <w:tc>
          <w:tcPr>
            <w:tcW w:w="1587" w:type="dxa"/>
            <w:tcMar>
              <w:top w:w="50" w:type="dxa"/>
              <w:left w:w="100" w:type="dxa"/>
            </w:tcMar>
            <w:vAlign w:val="center"/>
          </w:tcPr>
          <w:p w14:paraId="724A6EF9">
            <w:pPr>
              <w:spacing w:before="0" w:after="0" w:line="276" w:lineRule="auto"/>
              <w:ind w:left="135"/>
              <w:jc w:val="center"/>
            </w:pPr>
            <w:r>
              <w:rPr>
                <w:rFonts w:ascii="Times New Roman" w:hAnsi="Times New Roman"/>
                <w:b w:val="0"/>
                <w:i w:val="0"/>
                <w:color w:val="000000"/>
                <w:sz w:val="24"/>
              </w:rPr>
              <w:t xml:space="preserve"> 0 </w:t>
            </w:r>
          </w:p>
        </w:tc>
        <w:tc>
          <w:tcPr>
            <w:tcW w:w="1120" w:type="dxa"/>
            <w:tcMar>
              <w:top w:w="50" w:type="dxa"/>
              <w:left w:w="100" w:type="dxa"/>
            </w:tcMar>
            <w:vAlign w:val="center"/>
          </w:tcPr>
          <w:p w14:paraId="66700B05">
            <w:pPr>
              <w:spacing w:before="0" w:after="0"/>
              <w:ind w:left="135"/>
              <w:jc w:val="left"/>
            </w:pPr>
          </w:p>
        </w:tc>
        <w:tc>
          <w:tcPr>
            <w:tcW w:w="1933" w:type="dxa"/>
            <w:tcMar>
              <w:top w:w="50" w:type="dxa"/>
              <w:left w:w="100" w:type="dxa"/>
            </w:tcMar>
            <w:vAlign w:val="center"/>
          </w:tcPr>
          <w:p w14:paraId="0C3E631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"https://m.edsoo.ru/f5ecfe62" \h </w:instrText>
            </w:r>
            <w:r>
              <w:fldChar w:fldCharType="separate"/>
            </w:r>
            <w:r>
              <w:rPr>
                <w:rFonts w:ascii="Times New Roman" w:hAnsi="Times New Roman"/>
                <w:b w:val="0"/>
                <w:i w:val="0"/>
                <w:color w:val="0000FF"/>
                <w:sz w:val="22"/>
                <w:u w:val="single"/>
              </w:rPr>
              <w:t>https://m.edsoo.ru/f5ecfe62</w:t>
            </w:r>
            <w:r>
              <w:rPr>
                <w:rFonts w:ascii="Times New Roman" w:hAnsi="Times New Roman"/>
                <w:b w:val="0"/>
                <w:i w:val="0"/>
                <w:color w:val="0000FF"/>
                <w:sz w:val="22"/>
                <w:u w:val="single"/>
              </w:rPr>
              <w:fldChar w:fldCharType="end"/>
            </w:r>
          </w:p>
        </w:tc>
      </w:tr>
      <w:tr w14:paraId="1F4EDE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28A3A9D3">
            <w:pPr>
              <w:spacing w:before="0" w:after="0"/>
              <w:ind w:left="0"/>
              <w:jc w:val="left"/>
            </w:pPr>
            <w:r>
              <w:rPr>
                <w:rFonts w:ascii="Times New Roman" w:hAnsi="Times New Roman"/>
                <w:b w:val="0"/>
                <w:i w:val="0"/>
                <w:color w:val="000000"/>
                <w:sz w:val="24"/>
              </w:rPr>
              <w:t>63</w:t>
            </w:r>
          </w:p>
        </w:tc>
        <w:tc>
          <w:tcPr>
            <w:tcW w:w="3520" w:type="dxa"/>
            <w:tcMar>
              <w:top w:w="50" w:type="dxa"/>
              <w:left w:w="100" w:type="dxa"/>
            </w:tcMar>
            <w:vAlign w:val="center"/>
          </w:tcPr>
          <w:p w14:paraId="6312C3A8">
            <w:pPr>
              <w:spacing w:before="0" w:after="0"/>
              <w:ind w:left="135"/>
              <w:jc w:val="left"/>
            </w:pPr>
            <w:r>
              <w:rPr>
                <w:rFonts w:ascii="Times New Roman" w:hAnsi="Times New Roman"/>
                <w:b w:val="0"/>
                <w:i w:val="0"/>
                <w:color w:val="000000"/>
                <w:sz w:val="24"/>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14:paraId="563B29C5">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14:paraId="01AB6EBE">
            <w:pPr>
              <w:spacing w:before="0" w:after="0" w:line="276" w:lineRule="auto"/>
              <w:ind w:left="135"/>
              <w:jc w:val="center"/>
            </w:pPr>
            <w:r>
              <w:rPr>
                <w:rFonts w:ascii="Times New Roman" w:hAnsi="Times New Roman"/>
                <w:b w:val="0"/>
                <w:i w:val="0"/>
                <w:color w:val="000000"/>
                <w:sz w:val="24"/>
              </w:rPr>
              <w:t xml:space="preserve"> 0 </w:t>
            </w:r>
          </w:p>
        </w:tc>
        <w:tc>
          <w:tcPr>
            <w:tcW w:w="1587" w:type="dxa"/>
            <w:tcMar>
              <w:top w:w="50" w:type="dxa"/>
              <w:left w:w="100" w:type="dxa"/>
            </w:tcMar>
            <w:vAlign w:val="center"/>
          </w:tcPr>
          <w:p w14:paraId="29F3BF3A">
            <w:pPr>
              <w:spacing w:before="0" w:after="0" w:line="276" w:lineRule="auto"/>
              <w:ind w:left="135"/>
              <w:jc w:val="center"/>
            </w:pPr>
            <w:r>
              <w:rPr>
                <w:rFonts w:ascii="Times New Roman" w:hAnsi="Times New Roman"/>
                <w:b w:val="0"/>
                <w:i w:val="0"/>
                <w:color w:val="000000"/>
                <w:sz w:val="24"/>
              </w:rPr>
              <w:t xml:space="preserve"> 0 </w:t>
            </w:r>
          </w:p>
        </w:tc>
        <w:tc>
          <w:tcPr>
            <w:tcW w:w="1120" w:type="dxa"/>
            <w:tcMar>
              <w:top w:w="50" w:type="dxa"/>
              <w:left w:w="100" w:type="dxa"/>
            </w:tcMar>
            <w:vAlign w:val="center"/>
          </w:tcPr>
          <w:p w14:paraId="37C3A0CE">
            <w:pPr>
              <w:spacing w:before="0" w:after="0"/>
              <w:ind w:left="135"/>
              <w:jc w:val="left"/>
            </w:pPr>
          </w:p>
        </w:tc>
        <w:tc>
          <w:tcPr>
            <w:tcW w:w="1933" w:type="dxa"/>
            <w:tcMar>
              <w:top w:w="50" w:type="dxa"/>
              <w:left w:w="100" w:type="dxa"/>
            </w:tcMar>
            <w:vAlign w:val="center"/>
          </w:tcPr>
          <w:p w14:paraId="4B321EE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"https://m.edsoo.ru/f5ed1bcc" \h </w:instrText>
            </w:r>
            <w:r>
              <w:fldChar w:fldCharType="separate"/>
            </w:r>
            <w:r>
              <w:rPr>
                <w:rFonts w:ascii="Times New Roman" w:hAnsi="Times New Roman"/>
                <w:b w:val="0"/>
                <w:i w:val="0"/>
                <w:color w:val="0000FF"/>
                <w:sz w:val="22"/>
                <w:u w:val="single"/>
              </w:rPr>
              <w:t>https://m.edsoo.ru/f5ed1bcc</w:t>
            </w:r>
            <w:r>
              <w:rPr>
                <w:rFonts w:ascii="Times New Roman" w:hAnsi="Times New Roman"/>
                <w:b w:val="0"/>
                <w:i w:val="0"/>
                <w:color w:val="0000FF"/>
                <w:sz w:val="22"/>
                <w:u w:val="single"/>
              </w:rPr>
              <w:fldChar w:fldCharType="end"/>
            </w:r>
          </w:p>
        </w:tc>
      </w:tr>
      <w:tr w14:paraId="27CDB6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6F25C203">
            <w:pPr>
              <w:spacing w:before="0" w:after="0"/>
              <w:ind w:left="0"/>
              <w:jc w:val="left"/>
            </w:pPr>
            <w:r>
              <w:rPr>
                <w:rFonts w:ascii="Times New Roman" w:hAnsi="Times New Roman"/>
                <w:b w:val="0"/>
                <w:i w:val="0"/>
                <w:color w:val="000000"/>
                <w:sz w:val="24"/>
              </w:rPr>
              <w:t>64</w:t>
            </w:r>
          </w:p>
        </w:tc>
        <w:tc>
          <w:tcPr>
            <w:tcW w:w="3520" w:type="dxa"/>
            <w:tcMar>
              <w:top w:w="50" w:type="dxa"/>
              <w:left w:w="100" w:type="dxa"/>
            </w:tcMar>
            <w:vAlign w:val="center"/>
          </w:tcPr>
          <w:p w14:paraId="5BB8F66B">
            <w:pPr>
              <w:spacing w:before="0" w:after="0"/>
              <w:ind w:left="135"/>
              <w:jc w:val="left"/>
            </w:pPr>
            <w:r>
              <w:rPr>
                <w:rFonts w:ascii="Times New Roman" w:hAnsi="Times New Roman"/>
                <w:b w:val="0"/>
                <w:i w:val="0"/>
                <w:color w:val="000000"/>
                <w:sz w:val="24"/>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14:paraId="20FF9442">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14:paraId="46477261">
            <w:pPr>
              <w:spacing w:before="0" w:after="0" w:line="276" w:lineRule="auto"/>
              <w:ind w:left="135"/>
              <w:jc w:val="center"/>
            </w:pPr>
            <w:r>
              <w:rPr>
                <w:rFonts w:ascii="Times New Roman" w:hAnsi="Times New Roman"/>
                <w:b w:val="0"/>
                <w:i w:val="0"/>
                <w:color w:val="000000"/>
                <w:sz w:val="24"/>
              </w:rPr>
              <w:t xml:space="preserve"> 0 </w:t>
            </w:r>
          </w:p>
        </w:tc>
        <w:tc>
          <w:tcPr>
            <w:tcW w:w="1587" w:type="dxa"/>
            <w:tcMar>
              <w:top w:w="50" w:type="dxa"/>
              <w:left w:w="100" w:type="dxa"/>
            </w:tcMar>
            <w:vAlign w:val="center"/>
          </w:tcPr>
          <w:p w14:paraId="0B17AED1">
            <w:pPr>
              <w:spacing w:before="0" w:after="0" w:line="276" w:lineRule="auto"/>
              <w:ind w:left="135"/>
              <w:jc w:val="center"/>
            </w:pPr>
            <w:r>
              <w:rPr>
                <w:rFonts w:ascii="Times New Roman" w:hAnsi="Times New Roman"/>
                <w:b w:val="0"/>
                <w:i w:val="0"/>
                <w:color w:val="000000"/>
                <w:sz w:val="24"/>
              </w:rPr>
              <w:t xml:space="preserve"> 0 </w:t>
            </w:r>
          </w:p>
        </w:tc>
        <w:tc>
          <w:tcPr>
            <w:tcW w:w="1120" w:type="dxa"/>
            <w:tcMar>
              <w:top w:w="50" w:type="dxa"/>
              <w:left w:w="100" w:type="dxa"/>
            </w:tcMar>
            <w:vAlign w:val="center"/>
          </w:tcPr>
          <w:p w14:paraId="17413A64">
            <w:pPr>
              <w:spacing w:before="0" w:after="0"/>
              <w:ind w:left="135"/>
              <w:jc w:val="left"/>
            </w:pPr>
          </w:p>
        </w:tc>
        <w:tc>
          <w:tcPr>
            <w:tcW w:w="1933" w:type="dxa"/>
            <w:tcMar>
              <w:top w:w="50" w:type="dxa"/>
              <w:left w:w="100" w:type="dxa"/>
            </w:tcMar>
            <w:vAlign w:val="center"/>
          </w:tcPr>
          <w:p w14:paraId="079FAC3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"https://m.edsoo.ru/f5ed1dca" \h </w:instrText>
            </w:r>
            <w:r>
              <w:fldChar w:fldCharType="separate"/>
            </w:r>
            <w:r>
              <w:rPr>
                <w:rFonts w:ascii="Times New Roman" w:hAnsi="Times New Roman"/>
                <w:b w:val="0"/>
                <w:i w:val="0"/>
                <w:color w:val="0000FF"/>
                <w:sz w:val="22"/>
                <w:u w:val="single"/>
              </w:rPr>
              <w:t>https://m.edsoo.ru/f5ed1dca</w:t>
            </w:r>
            <w:r>
              <w:rPr>
                <w:rFonts w:ascii="Times New Roman" w:hAnsi="Times New Roman"/>
                <w:b w:val="0"/>
                <w:i w:val="0"/>
                <w:color w:val="0000FF"/>
                <w:sz w:val="22"/>
                <w:u w:val="single"/>
              </w:rPr>
              <w:fldChar w:fldCharType="end"/>
            </w:r>
          </w:p>
        </w:tc>
      </w:tr>
      <w:tr w14:paraId="7DA05F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7C54B498">
            <w:pPr>
              <w:spacing w:before="0" w:after="0"/>
              <w:ind w:left="0"/>
              <w:jc w:val="left"/>
            </w:pPr>
            <w:r>
              <w:rPr>
                <w:rFonts w:ascii="Times New Roman" w:hAnsi="Times New Roman"/>
                <w:b w:val="0"/>
                <w:i w:val="0"/>
                <w:color w:val="000000"/>
                <w:sz w:val="24"/>
              </w:rPr>
              <w:t>65</w:t>
            </w:r>
          </w:p>
        </w:tc>
        <w:tc>
          <w:tcPr>
            <w:tcW w:w="3520" w:type="dxa"/>
            <w:tcMar>
              <w:top w:w="50" w:type="dxa"/>
              <w:left w:w="100" w:type="dxa"/>
            </w:tcMar>
            <w:vAlign w:val="center"/>
          </w:tcPr>
          <w:p w14:paraId="2DDC6829">
            <w:pPr>
              <w:spacing w:before="0" w:after="0"/>
              <w:ind w:left="135"/>
              <w:jc w:val="left"/>
            </w:pPr>
            <w:r>
              <w:rPr>
                <w:rFonts w:ascii="Times New Roman" w:hAnsi="Times New Roman"/>
                <w:b w:val="0"/>
                <w:i w:val="0"/>
                <w:color w:val="000000"/>
                <w:sz w:val="24"/>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14:paraId="5A980B3D">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14:paraId="57E4CF25">
            <w:pPr>
              <w:spacing w:before="0" w:after="0" w:line="276" w:lineRule="auto"/>
              <w:ind w:left="135"/>
              <w:jc w:val="center"/>
            </w:pPr>
            <w:r>
              <w:rPr>
                <w:rFonts w:ascii="Times New Roman" w:hAnsi="Times New Roman"/>
                <w:b w:val="0"/>
                <w:i w:val="0"/>
                <w:color w:val="000000"/>
                <w:sz w:val="24"/>
              </w:rPr>
              <w:t xml:space="preserve"> 0 </w:t>
            </w:r>
          </w:p>
        </w:tc>
        <w:tc>
          <w:tcPr>
            <w:tcW w:w="1587" w:type="dxa"/>
            <w:tcMar>
              <w:top w:w="50" w:type="dxa"/>
              <w:left w:w="100" w:type="dxa"/>
            </w:tcMar>
            <w:vAlign w:val="center"/>
          </w:tcPr>
          <w:p w14:paraId="0AA28E04">
            <w:pPr>
              <w:spacing w:before="0" w:after="0" w:line="276" w:lineRule="auto"/>
              <w:ind w:left="135"/>
              <w:jc w:val="center"/>
            </w:pPr>
            <w:r>
              <w:rPr>
                <w:rFonts w:ascii="Times New Roman" w:hAnsi="Times New Roman"/>
                <w:b w:val="0"/>
                <w:i w:val="0"/>
                <w:color w:val="000000"/>
                <w:sz w:val="24"/>
              </w:rPr>
              <w:t xml:space="preserve"> 0 </w:t>
            </w:r>
          </w:p>
        </w:tc>
        <w:tc>
          <w:tcPr>
            <w:tcW w:w="1120" w:type="dxa"/>
            <w:tcMar>
              <w:top w:w="50" w:type="dxa"/>
              <w:left w:w="100" w:type="dxa"/>
            </w:tcMar>
            <w:vAlign w:val="center"/>
          </w:tcPr>
          <w:p w14:paraId="2E231E41">
            <w:pPr>
              <w:spacing w:before="0" w:after="0"/>
              <w:ind w:left="135"/>
              <w:jc w:val="left"/>
            </w:pPr>
          </w:p>
        </w:tc>
        <w:tc>
          <w:tcPr>
            <w:tcW w:w="1933" w:type="dxa"/>
            <w:tcMar>
              <w:top w:w="50" w:type="dxa"/>
              <w:left w:w="100" w:type="dxa"/>
            </w:tcMar>
            <w:vAlign w:val="center"/>
          </w:tcPr>
          <w:p w14:paraId="5B5982F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"https://m.edsoo.ru/f5ed218a" \h </w:instrText>
            </w:r>
            <w:r>
              <w:fldChar w:fldCharType="separate"/>
            </w:r>
            <w:r>
              <w:rPr>
                <w:rFonts w:ascii="Times New Roman" w:hAnsi="Times New Roman"/>
                <w:b w:val="0"/>
                <w:i w:val="0"/>
                <w:color w:val="0000FF"/>
                <w:sz w:val="22"/>
                <w:u w:val="single"/>
              </w:rPr>
              <w:t>https://m.edsoo.ru/f5ed218a</w:t>
            </w:r>
            <w:r>
              <w:rPr>
                <w:rFonts w:ascii="Times New Roman" w:hAnsi="Times New Roman"/>
                <w:b w:val="0"/>
                <w:i w:val="0"/>
                <w:color w:val="0000FF"/>
                <w:sz w:val="22"/>
                <w:u w:val="single"/>
              </w:rPr>
              <w:fldChar w:fldCharType="end"/>
            </w:r>
          </w:p>
        </w:tc>
      </w:tr>
      <w:tr w14:paraId="6EB849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30424C24">
            <w:pPr>
              <w:spacing w:before="0" w:after="0"/>
              <w:ind w:left="0"/>
              <w:jc w:val="left"/>
            </w:pPr>
            <w:r>
              <w:rPr>
                <w:rFonts w:ascii="Times New Roman" w:hAnsi="Times New Roman"/>
                <w:b w:val="0"/>
                <w:i w:val="0"/>
                <w:color w:val="000000"/>
                <w:sz w:val="24"/>
              </w:rPr>
              <w:t>66</w:t>
            </w:r>
          </w:p>
        </w:tc>
        <w:tc>
          <w:tcPr>
            <w:tcW w:w="3520" w:type="dxa"/>
            <w:tcMar>
              <w:top w:w="50" w:type="dxa"/>
              <w:left w:w="100" w:type="dxa"/>
            </w:tcMar>
            <w:vAlign w:val="center"/>
          </w:tcPr>
          <w:p w14:paraId="5B9B08CA">
            <w:pPr>
              <w:spacing w:before="0" w:after="0"/>
              <w:ind w:left="135"/>
              <w:jc w:val="left"/>
            </w:pPr>
            <w:r>
              <w:rPr>
                <w:rFonts w:ascii="Times New Roman" w:hAnsi="Times New Roman"/>
                <w:b w:val="0"/>
                <w:i w:val="0"/>
                <w:color w:val="000000"/>
                <w:sz w:val="24"/>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14:paraId="4D1508EA">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14:paraId="42C28210">
            <w:pPr>
              <w:spacing w:before="0" w:after="0" w:line="276" w:lineRule="auto"/>
              <w:ind w:left="135"/>
              <w:jc w:val="center"/>
            </w:pPr>
            <w:r>
              <w:rPr>
                <w:rFonts w:ascii="Times New Roman" w:hAnsi="Times New Roman"/>
                <w:b w:val="0"/>
                <w:i w:val="0"/>
                <w:color w:val="000000"/>
                <w:sz w:val="24"/>
              </w:rPr>
              <w:t xml:space="preserve"> 0 </w:t>
            </w:r>
          </w:p>
        </w:tc>
        <w:tc>
          <w:tcPr>
            <w:tcW w:w="1587" w:type="dxa"/>
            <w:tcMar>
              <w:top w:w="50" w:type="dxa"/>
              <w:left w:w="100" w:type="dxa"/>
            </w:tcMar>
            <w:vAlign w:val="center"/>
          </w:tcPr>
          <w:p w14:paraId="26169CB6">
            <w:pPr>
              <w:spacing w:before="0" w:after="0" w:line="276" w:lineRule="auto"/>
              <w:ind w:left="135"/>
              <w:jc w:val="center"/>
            </w:pPr>
            <w:r>
              <w:rPr>
                <w:rFonts w:ascii="Times New Roman" w:hAnsi="Times New Roman"/>
                <w:b w:val="0"/>
                <w:i w:val="0"/>
                <w:color w:val="000000"/>
                <w:sz w:val="24"/>
              </w:rPr>
              <w:t xml:space="preserve"> 0 </w:t>
            </w:r>
          </w:p>
        </w:tc>
        <w:tc>
          <w:tcPr>
            <w:tcW w:w="1120" w:type="dxa"/>
            <w:tcMar>
              <w:top w:w="50" w:type="dxa"/>
              <w:left w:w="100" w:type="dxa"/>
            </w:tcMar>
            <w:vAlign w:val="center"/>
          </w:tcPr>
          <w:p w14:paraId="02FD25F2">
            <w:pPr>
              <w:spacing w:before="0" w:after="0"/>
              <w:ind w:left="135"/>
              <w:jc w:val="left"/>
            </w:pPr>
          </w:p>
        </w:tc>
        <w:tc>
          <w:tcPr>
            <w:tcW w:w="1933" w:type="dxa"/>
            <w:tcMar>
              <w:top w:w="50" w:type="dxa"/>
              <w:left w:w="100" w:type="dxa"/>
            </w:tcMar>
            <w:vAlign w:val="center"/>
          </w:tcPr>
          <w:p w14:paraId="5387502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"https://m.edsoo.ru/f5ed23b0" \h </w:instrText>
            </w:r>
            <w:r>
              <w:fldChar w:fldCharType="separate"/>
            </w:r>
            <w:r>
              <w:rPr>
                <w:rFonts w:ascii="Times New Roman" w:hAnsi="Times New Roman"/>
                <w:b w:val="0"/>
                <w:i w:val="0"/>
                <w:color w:val="0000FF"/>
                <w:sz w:val="22"/>
                <w:u w:val="single"/>
              </w:rPr>
              <w:t>https://m.edsoo.ru/f5ed23b0</w:t>
            </w:r>
            <w:r>
              <w:rPr>
                <w:rFonts w:ascii="Times New Roman" w:hAnsi="Times New Roman"/>
                <w:b w:val="0"/>
                <w:i w:val="0"/>
                <w:color w:val="0000FF"/>
                <w:sz w:val="22"/>
                <w:u w:val="single"/>
              </w:rPr>
              <w:fldChar w:fldCharType="end"/>
            </w:r>
          </w:p>
        </w:tc>
      </w:tr>
      <w:tr w14:paraId="7AAF57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1C76F289">
            <w:pPr>
              <w:spacing w:before="0" w:after="0"/>
              <w:ind w:left="0"/>
              <w:jc w:val="left"/>
            </w:pPr>
            <w:r>
              <w:rPr>
                <w:rFonts w:ascii="Times New Roman" w:hAnsi="Times New Roman"/>
                <w:b w:val="0"/>
                <w:i w:val="0"/>
                <w:color w:val="000000"/>
                <w:sz w:val="24"/>
              </w:rPr>
              <w:t>67</w:t>
            </w:r>
          </w:p>
        </w:tc>
        <w:tc>
          <w:tcPr>
            <w:tcW w:w="3520" w:type="dxa"/>
            <w:tcMar>
              <w:top w:w="50" w:type="dxa"/>
              <w:left w:w="100" w:type="dxa"/>
            </w:tcMar>
            <w:vAlign w:val="center"/>
          </w:tcPr>
          <w:p w14:paraId="489BFB9D">
            <w:pPr>
              <w:spacing w:before="0" w:after="0"/>
              <w:ind w:left="135"/>
              <w:jc w:val="left"/>
            </w:pPr>
            <w:r>
              <w:rPr>
                <w:rFonts w:ascii="Times New Roman" w:hAnsi="Times New Roman"/>
                <w:b w:val="0"/>
                <w:i w:val="0"/>
                <w:color w:val="000000"/>
                <w:sz w:val="24"/>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14:paraId="1F4E74D6">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14:paraId="52C92031">
            <w:pPr>
              <w:spacing w:before="0" w:after="0" w:line="276" w:lineRule="auto"/>
              <w:ind w:left="135"/>
              <w:jc w:val="center"/>
            </w:pPr>
            <w:r>
              <w:rPr>
                <w:rFonts w:ascii="Times New Roman" w:hAnsi="Times New Roman"/>
                <w:b w:val="0"/>
                <w:i w:val="0"/>
                <w:color w:val="000000"/>
                <w:sz w:val="24"/>
              </w:rPr>
              <w:t xml:space="preserve"> 0 </w:t>
            </w:r>
          </w:p>
        </w:tc>
        <w:tc>
          <w:tcPr>
            <w:tcW w:w="1587" w:type="dxa"/>
            <w:tcMar>
              <w:top w:w="50" w:type="dxa"/>
              <w:left w:w="100" w:type="dxa"/>
            </w:tcMar>
            <w:vAlign w:val="center"/>
          </w:tcPr>
          <w:p w14:paraId="7E4DE766">
            <w:pPr>
              <w:spacing w:before="0" w:after="0" w:line="276" w:lineRule="auto"/>
              <w:ind w:left="135"/>
              <w:jc w:val="center"/>
            </w:pPr>
            <w:r>
              <w:rPr>
                <w:rFonts w:ascii="Times New Roman" w:hAnsi="Times New Roman"/>
                <w:b w:val="0"/>
                <w:i w:val="0"/>
                <w:color w:val="000000"/>
                <w:sz w:val="24"/>
              </w:rPr>
              <w:t xml:space="preserve"> 0 </w:t>
            </w:r>
          </w:p>
        </w:tc>
        <w:tc>
          <w:tcPr>
            <w:tcW w:w="1120" w:type="dxa"/>
            <w:tcMar>
              <w:top w:w="50" w:type="dxa"/>
              <w:left w:w="100" w:type="dxa"/>
            </w:tcMar>
            <w:vAlign w:val="center"/>
          </w:tcPr>
          <w:p w14:paraId="306E0E8C">
            <w:pPr>
              <w:spacing w:before="0" w:after="0"/>
              <w:ind w:left="135"/>
              <w:jc w:val="left"/>
            </w:pPr>
          </w:p>
        </w:tc>
        <w:tc>
          <w:tcPr>
            <w:tcW w:w="1933" w:type="dxa"/>
            <w:tcMar>
              <w:top w:w="50" w:type="dxa"/>
              <w:left w:w="100" w:type="dxa"/>
            </w:tcMar>
            <w:vAlign w:val="center"/>
          </w:tcPr>
          <w:p w14:paraId="46E0926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"https://m.edsoo.ru/f5ed25d6" \h </w:instrText>
            </w:r>
            <w:r>
              <w:fldChar w:fldCharType="separate"/>
            </w:r>
            <w:r>
              <w:rPr>
                <w:rFonts w:ascii="Times New Roman" w:hAnsi="Times New Roman"/>
                <w:b w:val="0"/>
                <w:i w:val="0"/>
                <w:color w:val="0000FF"/>
                <w:sz w:val="22"/>
                <w:u w:val="single"/>
              </w:rPr>
              <w:t>https://m.edsoo.ru/f5ed25d6</w:t>
            </w:r>
            <w:r>
              <w:rPr>
                <w:rFonts w:ascii="Times New Roman" w:hAnsi="Times New Roman"/>
                <w:b w:val="0"/>
                <w:i w:val="0"/>
                <w:color w:val="0000FF"/>
                <w:sz w:val="22"/>
                <w:u w:val="single"/>
              </w:rPr>
              <w:fldChar w:fldCharType="end"/>
            </w:r>
          </w:p>
        </w:tc>
      </w:tr>
      <w:tr w14:paraId="0E1F4C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31B639DF">
            <w:pPr>
              <w:spacing w:before="0" w:after="0"/>
              <w:ind w:left="0"/>
              <w:jc w:val="left"/>
            </w:pPr>
            <w:r>
              <w:rPr>
                <w:rFonts w:ascii="Times New Roman" w:hAnsi="Times New Roman"/>
                <w:b w:val="0"/>
                <w:i w:val="0"/>
                <w:color w:val="000000"/>
                <w:sz w:val="24"/>
              </w:rPr>
              <w:t>68</w:t>
            </w:r>
          </w:p>
        </w:tc>
        <w:tc>
          <w:tcPr>
            <w:tcW w:w="3520" w:type="dxa"/>
            <w:tcMar>
              <w:top w:w="50" w:type="dxa"/>
              <w:left w:w="100" w:type="dxa"/>
            </w:tcMar>
            <w:vAlign w:val="center"/>
          </w:tcPr>
          <w:p w14:paraId="6BD2116D">
            <w:pPr>
              <w:spacing w:before="0" w:after="0"/>
              <w:ind w:left="135"/>
              <w:jc w:val="left"/>
            </w:pPr>
            <w:r>
              <w:rPr>
                <w:rFonts w:ascii="Times New Roman" w:hAnsi="Times New Roman"/>
                <w:b w:val="0"/>
                <w:i w:val="0"/>
                <w:color w:val="000000"/>
                <w:sz w:val="24"/>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14:paraId="6F53BE28">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14:paraId="4899A1D9">
            <w:pPr>
              <w:spacing w:before="0" w:after="0" w:line="276" w:lineRule="auto"/>
              <w:ind w:left="135"/>
              <w:jc w:val="center"/>
            </w:pPr>
            <w:r>
              <w:rPr>
                <w:rFonts w:ascii="Times New Roman" w:hAnsi="Times New Roman"/>
                <w:b w:val="0"/>
                <w:i w:val="0"/>
                <w:color w:val="000000"/>
                <w:sz w:val="24"/>
              </w:rPr>
              <w:t xml:space="preserve"> 0 </w:t>
            </w:r>
          </w:p>
        </w:tc>
        <w:tc>
          <w:tcPr>
            <w:tcW w:w="1587" w:type="dxa"/>
            <w:tcMar>
              <w:top w:w="50" w:type="dxa"/>
              <w:left w:w="100" w:type="dxa"/>
            </w:tcMar>
            <w:vAlign w:val="center"/>
          </w:tcPr>
          <w:p w14:paraId="7CD65A36">
            <w:pPr>
              <w:spacing w:before="0" w:after="0" w:line="276" w:lineRule="auto"/>
              <w:ind w:left="135"/>
              <w:jc w:val="center"/>
            </w:pPr>
            <w:r>
              <w:rPr>
                <w:rFonts w:ascii="Times New Roman" w:hAnsi="Times New Roman"/>
                <w:b w:val="0"/>
                <w:i w:val="0"/>
                <w:color w:val="000000"/>
                <w:sz w:val="24"/>
              </w:rPr>
              <w:t xml:space="preserve"> 0 </w:t>
            </w:r>
          </w:p>
        </w:tc>
        <w:tc>
          <w:tcPr>
            <w:tcW w:w="1120" w:type="dxa"/>
            <w:tcMar>
              <w:top w:w="50" w:type="dxa"/>
              <w:left w:w="100" w:type="dxa"/>
            </w:tcMar>
            <w:vAlign w:val="center"/>
          </w:tcPr>
          <w:p w14:paraId="2B50EC45">
            <w:pPr>
              <w:spacing w:before="0" w:after="0"/>
              <w:ind w:left="135"/>
              <w:jc w:val="left"/>
            </w:pPr>
          </w:p>
        </w:tc>
        <w:tc>
          <w:tcPr>
            <w:tcW w:w="1933" w:type="dxa"/>
            <w:tcMar>
              <w:top w:w="50" w:type="dxa"/>
              <w:left w:w="100" w:type="dxa"/>
            </w:tcMar>
            <w:vAlign w:val="center"/>
          </w:tcPr>
          <w:p w14:paraId="31E35FA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"https://m.edsoo.ru/f5ed27a2" \h </w:instrText>
            </w:r>
            <w:r>
              <w:fldChar w:fldCharType="separate"/>
            </w:r>
            <w:r>
              <w:rPr>
                <w:rFonts w:ascii="Times New Roman" w:hAnsi="Times New Roman"/>
                <w:b w:val="0"/>
                <w:i w:val="0"/>
                <w:color w:val="0000FF"/>
                <w:sz w:val="22"/>
                <w:u w:val="single"/>
              </w:rPr>
              <w:t>https://m.edsoo.ru/f5ed27a2</w:t>
            </w:r>
            <w:r>
              <w:rPr>
                <w:rFonts w:ascii="Times New Roman" w:hAnsi="Times New Roman"/>
                <w:b w:val="0"/>
                <w:i w:val="0"/>
                <w:color w:val="0000FF"/>
                <w:sz w:val="22"/>
                <w:u w:val="single"/>
              </w:rPr>
              <w:fldChar w:fldCharType="end"/>
            </w:r>
          </w:p>
        </w:tc>
      </w:tr>
      <w:tr w14:paraId="7FEE56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8267CF6">
            <w:pPr>
              <w:spacing w:before="0" w:after="0"/>
              <w:ind w:left="135"/>
              <w:jc w:val="left"/>
            </w:pPr>
            <w:r>
              <w:rPr>
                <w:rFonts w:ascii="Times New Roman" w:hAnsi="Times New Roman"/>
                <w:b w:val="0"/>
                <w:i w:val="0"/>
                <w:color w:val="000000"/>
                <w:sz w:val="24"/>
              </w:rPr>
              <w:t>ОБЩЕЕ КОЛИЧЕСТВО ЧАСОВ ПО ПРОГРАММЕ</w:t>
            </w:r>
          </w:p>
        </w:tc>
        <w:tc>
          <w:tcPr>
            <w:tcW w:w="1246" w:type="dxa"/>
            <w:tcMar>
              <w:top w:w="50" w:type="dxa"/>
              <w:left w:w="100" w:type="dxa"/>
            </w:tcMar>
            <w:vAlign w:val="center"/>
          </w:tcPr>
          <w:p w14:paraId="7EA26687">
            <w:pPr>
              <w:spacing w:before="0" w:after="0" w:line="276" w:lineRule="auto"/>
              <w:ind w:left="135"/>
              <w:jc w:val="center"/>
            </w:pPr>
            <w:r>
              <w:rPr>
                <w:rFonts w:ascii="Times New Roman" w:hAnsi="Times New Roman"/>
                <w:b w:val="0"/>
                <w:i w:val="0"/>
                <w:color w:val="000000"/>
                <w:sz w:val="24"/>
              </w:rPr>
              <w:t xml:space="preserve"> 68 </w:t>
            </w:r>
          </w:p>
        </w:tc>
        <w:tc>
          <w:tcPr>
            <w:tcW w:w="1485" w:type="dxa"/>
            <w:tcMar>
              <w:top w:w="50" w:type="dxa"/>
              <w:left w:w="100" w:type="dxa"/>
            </w:tcMar>
            <w:vAlign w:val="center"/>
          </w:tcPr>
          <w:p w14:paraId="0A8A9A23">
            <w:pPr>
              <w:spacing w:before="0" w:after="0" w:line="276" w:lineRule="auto"/>
              <w:ind w:left="135"/>
              <w:jc w:val="center"/>
            </w:pPr>
            <w:r>
              <w:rPr>
                <w:rFonts w:ascii="Times New Roman" w:hAnsi="Times New Roman"/>
                <w:b w:val="0"/>
                <w:i w:val="0"/>
                <w:color w:val="000000"/>
                <w:sz w:val="24"/>
              </w:rPr>
              <w:t xml:space="preserve"> 3 </w:t>
            </w:r>
          </w:p>
        </w:tc>
        <w:tc>
          <w:tcPr>
            <w:tcW w:w="1587" w:type="dxa"/>
            <w:tcMar>
              <w:top w:w="50" w:type="dxa"/>
              <w:left w:w="100" w:type="dxa"/>
            </w:tcMar>
            <w:vAlign w:val="center"/>
          </w:tcPr>
          <w:p w14:paraId="2820FC98">
            <w:pPr>
              <w:spacing w:before="0" w:after="0" w:line="276" w:lineRule="auto"/>
              <w:ind w:left="135"/>
              <w:jc w:val="center"/>
            </w:pPr>
            <w:r>
              <w:rPr>
                <w:rFonts w:ascii="Times New Roman" w:hAnsi="Times New Roman"/>
                <w:b w:val="0"/>
                <w:i w:val="0"/>
                <w:color w:val="000000"/>
                <w:sz w:val="24"/>
              </w:rPr>
              <w:t xml:space="preserve"> 0 </w:t>
            </w:r>
          </w:p>
        </w:tc>
        <w:tc>
          <w:tcPr>
            <w:tcW w:w="0" w:type="auto"/>
            <w:gridSpan w:val="2"/>
            <w:tcMar>
              <w:top w:w="50" w:type="dxa"/>
              <w:left w:w="100" w:type="dxa"/>
            </w:tcMar>
            <w:vAlign w:val="center"/>
          </w:tcPr>
          <w:p w14:paraId="3990B314">
            <w:pPr>
              <w:jc w:val="left"/>
            </w:pPr>
          </w:p>
        </w:tc>
      </w:tr>
    </w:tbl>
    <w:p w14:paraId="3949E7AB">
      <w:pPr>
        <w:sectPr>
          <w:pgSz w:w="16383" w:h="11906" w:orient="landscape"/>
          <w:cols w:space="720" w:num="1"/>
        </w:sectPr>
      </w:pPr>
    </w:p>
    <w:p w14:paraId="5D7CD272">
      <w:pPr>
        <w:spacing w:before="0" w:after="0"/>
        <w:ind w:left="120"/>
        <w:jc w:val="left"/>
      </w:pPr>
      <w:r>
        <w:rPr>
          <w:rFonts w:ascii="Times New Roman" w:hAnsi="Times New Roman"/>
          <w:b/>
          <w:i w:val="0"/>
          <w:color w:val="000000"/>
          <w:sz w:val="28"/>
        </w:rPr>
        <w:t xml:space="preserve"> 11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19"/>
        <w:gridCol w:w="4373"/>
        <w:gridCol w:w="1144"/>
        <w:gridCol w:w="1318"/>
        <w:gridCol w:w="1402"/>
        <w:gridCol w:w="993"/>
        <w:gridCol w:w="2847"/>
      </w:tblGrid>
      <w:tr w14:paraId="7EA4B9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vMerge w:val="restart"/>
            <w:tcMar>
              <w:top w:w="50" w:type="dxa"/>
              <w:left w:w="100" w:type="dxa"/>
            </w:tcMar>
            <w:vAlign w:val="center"/>
          </w:tcPr>
          <w:p w14:paraId="5DA6E5A4">
            <w:pPr>
              <w:spacing w:before="0" w:after="0"/>
              <w:ind w:left="135"/>
              <w:jc w:val="left"/>
            </w:pPr>
            <w:r>
              <w:rPr>
                <w:rFonts w:ascii="Times New Roman" w:hAnsi="Times New Roman"/>
                <w:b/>
                <w:i w:val="0"/>
                <w:color w:val="000000"/>
                <w:sz w:val="24"/>
              </w:rPr>
              <w:t xml:space="preserve">№ п/п </w:t>
            </w:r>
          </w:p>
          <w:p w14:paraId="5DAD2BBF">
            <w:pPr>
              <w:spacing w:before="0" w:after="0"/>
              <w:ind w:left="135"/>
              <w:jc w:val="left"/>
            </w:pPr>
          </w:p>
        </w:tc>
        <w:tc>
          <w:tcPr>
            <w:tcW w:w="3432" w:type="dxa"/>
            <w:vMerge w:val="restart"/>
            <w:tcMar>
              <w:top w:w="50" w:type="dxa"/>
              <w:left w:w="100" w:type="dxa"/>
            </w:tcMar>
            <w:vAlign w:val="center"/>
          </w:tcPr>
          <w:p w14:paraId="6C421527">
            <w:pPr>
              <w:spacing w:before="0" w:after="0"/>
              <w:ind w:left="135"/>
              <w:jc w:val="left"/>
            </w:pPr>
            <w:r>
              <w:rPr>
                <w:rFonts w:ascii="Times New Roman" w:hAnsi="Times New Roman"/>
                <w:b/>
                <w:i w:val="0"/>
                <w:color w:val="000000"/>
                <w:sz w:val="24"/>
              </w:rPr>
              <w:t xml:space="preserve">Тема урока </w:t>
            </w:r>
          </w:p>
          <w:p w14:paraId="4687BD66">
            <w:pPr>
              <w:spacing w:before="0" w:after="0"/>
              <w:ind w:left="135"/>
              <w:jc w:val="left"/>
            </w:pPr>
          </w:p>
        </w:tc>
        <w:tc>
          <w:tcPr>
            <w:tcW w:w="0" w:type="auto"/>
            <w:gridSpan w:val="3"/>
            <w:tcMar>
              <w:top w:w="50" w:type="dxa"/>
              <w:left w:w="100" w:type="dxa"/>
            </w:tcMar>
            <w:vAlign w:val="center"/>
          </w:tcPr>
          <w:p w14:paraId="7927F11B">
            <w:pPr>
              <w:spacing w:before="0" w:after="0"/>
              <w:ind w:left="0"/>
              <w:jc w:val="left"/>
            </w:pPr>
            <w:r>
              <w:rPr>
                <w:rFonts w:ascii="Times New Roman" w:hAnsi="Times New Roman"/>
                <w:b/>
                <w:i w:val="0"/>
                <w:color w:val="000000"/>
                <w:sz w:val="24"/>
              </w:rPr>
              <w:t>Количество часов</w:t>
            </w:r>
          </w:p>
        </w:tc>
        <w:tc>
          <w:tcPr>
            <w:tcW w:w="1128" w:type="dxa"/>
            <w:vMerge w:val="restart"/>
            <w:tcMar>
              <w:top w:w="50" w:type="dxa"/>
              <w:left w:w="100" w:type="dxa"/>
            </w:tcMar>
            <w:vAlign w:val="center"/>
          </w:tcPr>
          <w:p w14:paraId="53ADD250">
            <w:pPr>
              <w:spacing w:before="0" w:after="0"/>
              <w:ind w:left="135"/>
              <w:jc w:val="left"/>
            </w:pPr>
            <w:r>
              <w:rPr>
                <w:rFonts w:ascii="Times New Roman" w:hAnsi="Times New Roman"/>
                <w:b/>
                <w:i w:val="0"/>
                <w:color w:val="000000"/>
                <w:sz w:val="24"/>
              </w:rPr>
              <w:t xml:space="preserve">Дата изучения </w:t>
            </w:r>
          </w:p>
          <w:p w14:paraId="0EFCE0AA">
            <w:pPr>
              <w:spacing w:before="0" w:after="0"/>
              <w:ind w:left="135"/>
              <w:jc w:val="left"/>
            </w:pPr>
          </w:p>
        </w:tc>
        <w:tc>
          <w:tcPr>
            <w:tcW w:w="1944" w:type="dxa"/>
            <w:vMerge w:val="restart"/>
            <w:tcMar>
              <w:top w:w="50" w:type="dxa"/>
              <w:left w:w="100" w:type="dxa"/>
            </w:tcMar>
            <w:vAlign w:val="center"/>
          </w:tcPr>
          <w:p w14:paraId="50BF05DB">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346D0A19">
            <w:pPr>
              <w:spacing w:before="0" w:after="0"/>
              <w:ind w:left="135"/>
              <w:jc w:val="left"/>
            </w:pPr>
          </w:p>
        </w:tc>
      </w:tr>
      <w:tr w14:paraId="161CDF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1DBAEC55">
            <w:pPr>
              <w:jc w:val="left"/>
            </w:pPr>
          </w:p>
        </w:tc>
        <w:tc>
          <w:tcPr>
            <w:tcW w:w="0" w:type="auto"/>
            <w:vMerge w:val="continue"/>
            <w:tcBorders>
              <w:top w:val="nil"/>
            </w:tcBorders>
            <w:tcMar>
              <w:top w:w="50" w:type="dxa"/>
              <w:left w:w="100" w:type="dxa"/>
            </w:tcMar>
          </w:tcPr>
          <w:p w14:paraId="1FF13F96">
            <w:pPr>
              <w:jc w:val="left"/>
            </w:pPr>
          </w:p>
        </w:tc>
        <w:tc>
          <w:tcPr>
            <w:tcW w:w="802" w:type="dxa"/>
            <w:tcMar>
              <w:top w:w="50" w:type="dxa"/>
              <w:left w:w="100" w:type="dxa"/>
            </w:tcMar>
            <w:vAlign w:val="center"/>
          </w:tcPr>
          <w:p w14:paraId="66A5C37C">
            <w:pPr>
              <w:spacing w:before="0" w:after="0"/>
              <w:ind w:left="135"/>
              <w:jc w:val="left"/>
            </w:pPr>
            <w:r>
              <w:rPr>
                <w:rFonts w:ascii="Times New Roman" w:hAnsi="Times New Roman"/>
                <w:b/>
                <w:i w:val="0"/>
                <w:color w:val="000000"/>
                <w:sz w:val="24"/>
              </w:rPr>
              <w:t xml:space="preserve">Всего </w:t>
            </w:r>
          </w:p>
          <w:p w14:paraId="1FC2F4DF">
            <w:pPr>
              <w:spacing w:before="0" w:after="0"/>
              <w:ind w:left="135"/>
              <w:jc w:val="left"/>
            </w:pPr>
          </w:p>
        </w:tc>
        <w:tc>
          <w:tcPr>
            <w:tcW w:w="1496" w:type="dxa"/>
            <w:tcMar>
              <w:top w:w="50" w:type="dxa"/>
              <w:left w:w="100" w:type="dxa"/>
            </w:tcMar>
            <w:vAlign w:val="center"/>
          </w:tcPr>
          <w:p w14:paraId="7DF9718A">
            <w:pPr>
              <w:spacing w:before="0" w:after="0"/>
              <w:ind w:left="135"/>
              <w:jc w:val="left"/>
            </w:pPr>
            <w:r>
              <w:rPr>
                <w:rFonts w:ascii="Times New Roman" w:hAnsi="Times New Roman"/>
                <w:b/>
                <w:i w:val="0"/>
                <w:color w:val="000000"/>
                <w:sz w:val="24"/>
              </w:rPr>
              <w:t xml:space="preserve">Контрольные работы </w:t>
            </w:r>
          </w:p>
          <w:p w14:paraId="488EC83B">
            <w:pPr>
              <w:spacing w:before="0" w:after="0"/>
              <w:ind w:left="135"/>
              <w:jc w:val="left"/>
            </w:pPr>
          </w:p>
        </w:tc>
        <w:tc>
          <w:tcPr>
            <w:tcW w:w="1598" w:type="dxa"/>
            <w:tcMar>
              <w:top w:w="50" w:type="dxa"/>
              <w:left w:w="100" w:type="dxa"/>
            </w:tcMar>
            <w:vAlign w:val="center"/>
          </w:tcPr>
          <w:p w14:paraId="3DF371CB">
            <w:pPr>
              <w:spacing w:before="0" w:after="0"/>
              <w:ind w:left="135"/>
              <w:jc w:val="left"/>
            </w:pPr>
            <w:r>
              <w:rPr>
                <w:rFonts w:ascii="Times New Roman" w:hAnsi="Times New Roman"/>
                <w:b/>
                <w:i w:val="0"/>
                <w:color w:val="000000"/>
                <w:sz w:val="24"/>
              </w:rPr>
              <w:t xml:space="preserve">Практические работы </w:t>
            </w:r>
          </w:p>
          <w:p w14:paraId="4BD83878">
            <w:pPr>
              <w:spacing w:before="0" w:after="0"/>
              <w:ind w:left="135"/>
              <w:jc w:val="left"/>
            </w:pPr>
          </w:p>
        </w:tc>
        <w:tc>
          <w:tcPr>
            <w:tcW w:w="0" w:type="auto"/>
            <w:vMerge w:val="continue"/>
            <w:tcBorders>
              <w:top w:val="nil"/>
            </w:tcBorders>
            <w:tcMar>
              <w:top w:w="50" w:type="dxa"/>
              <w:left w:w="100" w:type="dxa"/>
            </w:tcMar>
          </w:tcPr>
          <w:p w14:paraId="1570C76F">
            <w:pPr>
              <w:jc w:val="left"/>
            </w:pPr>
          </w:p>
        </w:tc>
        <w:tc>
          <w:tcPr>
            <w:tcW w:w="0" w:type="auto"/>
            <w:vMerge w:val="continue"/>
            <w:tcBorders>
              <w:top w:val="nil"/>
            </w:tcBorders>
            <w:tcMar>
              <w:top w:w="50" w:type="dxa"/>
              <w:left w:w="100" w:type="dxa"/>
            </w:tcMar>
          </w:tcPr>
          <w:p w14:paraId="70A01D7A">
            <w:pPr>
              <w:jc w:val="left"/>
            </w:pPr>
          </w:p>
        </w:tc>
      </w:tr>
      <w:tr w14:paraId="4426A8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2A8113B4">
            <w:pPr>
              <w:spacing w:before="0" w:after="0"/>
              <w:ind w:left="0"/>
              <w:jc w:val="left"/>
            </w:pPr>
            <w:r>
              <w:rPr>
                <w:rFonts w:ascii="Times New Roman" w:hAnsi="Times New Roman"/>
                <w:b w:val="0"/>
                <w:i w:val="0"/>
                <w:color w:val="000000"/>
                <w:sz w:val="24"/>
              </w:rPr>
              <w:t>1</w:t>
            </w:r>
          </w:p>
        </w:tc>
        <w:tc>
          <w:tcPr>
            <w:tcW w:w="3432" w:type="dxa"/>
            <w:tcMar>
              <w:top w:w="50" w:type="dxa"/>
              <w:left w:w="100" w:type="dxa"/>
            </w:tcMar>
            <w:vAlign w:val="center"/>
          </w:tcPr>
          <w:p w14:paraId="1482F1CF">
            <w:pPr>
              <w:spacing w:before="0" w:after="0"/>
              <w:ind w:left="135"/>
              <w:jc w:val="left"/>
            </w:pPr>
            <w:r>
              <w:rPr>
                <w:rFonts w:ascii="Times New Roman" w:hAnsi="Times New Roman"/>
                <w:b w:val="0"/>
                <w:i w:val="0"/>
                <w:color w:val="000000"/>
                <w:sz w:val="24"/>
              </w:rPr>
              <w:t>Социальная структура общества</w:t>
            </w:r>
          </w:p>
        </w:tc>
        <w:tc>
          <w:tcPr>
            <w:tcW w:w="802" w:type="dxa"/>
            <w:tcMar>
              <w:top w:w="50" w:type="dxa"/>
              <w:left w:w="100" w:type="dxa"/>
            </w:tcMar>
            <w:vAlign w:val="center"/>
          </w:tcPr>
          <w:p w14:paraId="408BDA65">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20AA46C5">
            <w:pPr>
              <w:spacing w:before="0" w:after="0" w:line="276" w:lineRule="auto"/>
              <w:ind w:left="135"/>
              <w:jc w:val="center"/>
            </w:pPr>
            <w:r>
              <w:rPr>
                <w:rFonts w:ascii="Times New Roman" w:hAnsi="Times New Roman"/>
                <w:b w:val="0"/>
                <w:i w:val="0"/>
                <w:color w:val="000000"/>
                <w:sz w:val="24"/>
              </w:rPr>
              <w:t xml:space="preserve"> 0 </w:t>
            </w:r>
          </w:p>
        </w:tc>
        <w:tc>
          <w:tcPr>
            <w:tcW w:w="1598" w:type="dxa"/>
            <w:tcMar>
              <w:top w:w="50" w:type="dxa"/>
              <w:left w:w="100" w:type="dxa"/>
            </w:tcMar>
            <w:vAlign w:val="center"/>
          </w:tcPr>
          <w:p w14:paraId="3BD57389">
            <w:pPr>
              <w:spacing w:before="0" w:after="0" w:line="276" w:lineRule="auto"/>
              <w:ind w:left="135"/>
              <w:jc w:val="center"/>
            </w:pPr>
            <w:r>
              <w:rPr>
                <w:rFonts w:ascii="Times New Roman" w:hAnsi="Times New Roman"/>
                <w:b w:val="0"/>
                <w:i w:val="0"/>
                <w:color w:val="000000"/>
                <w:sz w:val="24"/>
              </w:rPr>
              <w:t xml:space="preserve"> 0 </w:t>
            </w:r>
          </w:p>
        </w:tc>
        <w:tc>
          <w:tcPr>
            <w:tcW w:w="1128" w:type="dxa"/>
            <w:tcMar>
              <w:top w:w="50" w:type="dxa"/>
              <w:left w:w="100" w:type="dxa"/>
            </w:tcMar>
            <w:vAlign w:val="center"/>
          </w:tcPr>
          <w:p w14:paraId="48A1A513">
            <w:pPr>
              <w:spacing w:before="0" w:after="0"/>
              <w:ind w:left="135"/>
              <w:jc w:val="left"/>
            </w:pPr>
          </w:p>
        </w:tc>
        <w:tc>
          <w:tcPr>
            <w:tcW w:w="1944" w:type="dxa"/>
            <w:tcMar>
              <w:top w:w="50" w:type="dxa"/>
              <w:left w:w="100" w:type="dxa"/>
            </w:tcMar>
            <w:vAlign w:val="center"/>
          </w:tcPr>
          <w:p w14:paraId="4B70A57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"https://m.edsoo.ru/f5ed0088" \h </w:instrText>
            </w:r>
            <w:r>
              <w:fldChar w:fldCharType="separate"/>
            </w:r>
            <w:r>
              <w:rPr>
                <w:rFonts w:ascii="Times New Roman" w:hAnsi="Times New Roman"/>
                <w:b w:val="0"/>
                <w:i w:val="0"/>
                <w:color w:val="0000FF"/>
                <w:sz w:val="22"/>
                <w:u w:val="single"/>
              </w:rPr>
              <w:t>https://m.edsoo.ru/f5ed0088</w:t>
            </w:r>
            <w:r>
              <w:rPr>
                <w:rFonts w:ascii="Times New Roman" w:hAnsi="Times New Roman"/>
                <w:b w:val="0"/>
                <w:i w:val="0"/>
                <w:color w:val="0000FF"/>
                <w:sz w:val="22"/>
                <w:u w:val="single"/>
              </w:rPr>
              <w:fldChar w:fldCharType="end"/>
            </w:r>
          </w:p>
        </w:tc>
      </w:tr>
      <w:tr w14:paraId="3152F6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6547C730">
            <w:pPr>
              <w:spacing w:before="0" w:after="0"/>
              <w:ind w:left="0"/>
              <w:jc w:val="left"/>
            </w:pPr>
            <w:r>
              <w:rPr>
                <w:rFonts w:ascii="Times New Roman" w:hAnsi="Times New Roman"/>
                <w:b w:val="0"/>
                <w:i w:val="0"/>
                <w:color w:val="000000"/>
                <w:sz w:val="24"/>
              </w:rPr>
              <w:t>2</w:t>
            </w:r>
          </w:p>
        </w:tc>
        <w:tc>
          <w:tcPr>
            <w:tcW w:w="3432" w:type="dxa"/>
            <w:tcMar>
              <w:top w:w="50" w:type="dxa"/>
              <w:left w:w="100" w:type="dxa"/>
            </w:tcMar>
            <w:vAlign w:val="center"/>
          </w:tcPr>
          <w:p w14:paraId="73B7C0A5">
            <w:pPr>
              <w:spacing w:before="0" w:after="0"/>
              <w:ind w:left="135"/>
              <w:jc w:val="left"/>
            </w:pPr>
            <w:r>
              <w:rPr>
                <w:rFonts w:ascii="Times New Roman" w:hAnsi="Times New Roman"/>
                <w:b w:val="0"/>
                <w:i w:val="0"/>
                <w:color w:val="000000"/>
                <w:sz w:val="24"/>
              </w:rPr>
              <w:t>Социальная стратификация российского общества</w:t>
            </w:r>
          </w:p>
        </w:tc>
        <w:tc>
          <w:tcPr>
            <w:tcW w:w="802" w:type="dxa"/>
            <w:tcMar>
              <w:top w:w="50" w:type="dxa"/>
              <w:left w:w="100" w:type="dxa"/>
            </w:tcMar>
            <w:vAlign w:val="center"/>
          </w:tcPr>
          <w:p w14:paraId="035EB8D7">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5BEC6519">
            <w:pPr>
              <w:spacing w:before="0" w:after="0" w:line="276" w:lineRule="auto"/>
              <w:ind w:left="135"/>
              <w:jc w:val="center"/>
            </w:pPr>
            <w:r>
              <w:rPr>
                <w:rFonts w:ascii="Times New Roman" w:hAnsi="Times New Roman"/>
                <w:b w:val="0"/>
                <w:i w:val="0"/>
                <w:color w:val="000000"/>
                <w:sz w:val="24"/>
              </w:rPr>
              <w:t xml:space="preserve"> 0 </w:t>
            </w:r>
          </w:p>
        </w:tc>
        <w:tc>
          <w:tcPr>
            <w:tcW w:w="1598" w:type="dxa"/>
            <w:tcMar>
              <w:top w:w="50" w:type="dxa"/>
              <w:left w:w="100" w:type="dxa"/>
            </w:tcMar>
            <w:vAlign w:val="center"/>
          </w:tcPr>
          <w:p w14:paraId="7AAAC45B">
            <w:pPr>
              <w:spacing w:before="0" w:after="0" w:line="276" w:lineRule="auto"/>
              <w:ind w:left="135"/>
              <w:jc w:val="center"/>
            </w:pPr>
            <w:r>
              <w:rPr>
                <w:rFonts w:ascii="Times New Roman" w:hAnsi="Times New Roman"/>
                <w:b w:val="0"/>
                <w:i w:val="0"/>
                <w:color w:val="000000"/>
                <w:sz w:val="24"/>
              </w:rPr>
              <w:t xml:space="preserve"> 0 </w:t>
            </w:r>
          </w:p>
        </w:tc>
        <w:tc>
          <w:tcPr>
            <w:tcW w:w="1128" w:type="dxa"/>
            <w:tcMar>
              <w:top w:w="50" w:type="dxa"/>
              <w:left w:w="100" w:type="dxa"/>
            </w:tcMar>
            <w:vAlign w:val="center"/>
          </w:tcPr>
          <w:p w14:paraId="011140DD">
            <w:pPr>
              <w:spacing w:before="0" w:after="0"/>
              <w:ind w:left="135"/>
              <w:jc w:val="left"/>
            </w:pPr>
          </w:p>
        </w:tc>
        <w:tc>
          <w:tcPr>
            <w:tcW w:w="1944" w:type="dxa"/>
            <w:tcMar>
              <w:top w:w="50" w:type="dxa"/>
              <w:left w:w="100" w:type="dxa"/>
            </w:tcMar>
            <w:vAlign w:val="center"/>
          </w:tcPr>
          <w:p w14:paraId="5554DA7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"https://m.edsoo.ru/f5ed0286" \h </w:instrText>
            </w:r>
            <w:r>
              <w:fldChar w:fldCharType="separate"/>
            </w:r>
            <w:r>
              <w:rPr>
                <w:rFonts w:ascii="Times New Roman" w:hAnsi="Times New Roman"/>
                <w:b w:val="0"/>
                <w:i w:val="0"/>
                <w:color w:val="0000FF"/>
                <w:sz w:val="22"/>
                <w:u w:val="single"/>
              </w:rPr>
              <w:t>https://m.edsoo.ru/f5ed0286</w:t>
            </w:r>
            <w:r>
              <w:rPr>
                <w:rFonts w:ascii="Times New Roman" w:hAnsi="Times New Roman"/>
                <w:b w:val="0"/>
                <w:i w:val="0"/>
                <w:color w:val="0000FF"/>
                <w:sz w:val="22"/>
                <w:u w:val="single"/>
              </w:rPr>
              <w:fldChar w:fldCharType="end"/>
            </w:r>
          </w:p>
        </w:tc>
      </w:tr>
      <w:tr w14:paraId="2DC8ED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09BD090A">
            <w:pPr>
              <w:spacing w:before="0" w:after="0"/>
              <w:ind w:left="0"/>
              <w:jc w:val="left"/>
            </w:pPr>
            <w:r>
              <w:rPr>
                <w:rFonts w:ascii="Times New Roman" w:hAnsi="Times New Roman"/>
                <w:b w:val="0"/>
                <w:i w:val="0"/>
                <w:color w:val="000000"/>
                <w:sz w:val="24"/>
              </w:rPr>
              <w:t>3</w:t>
            </w:r>
          </w:p>
        </w:tc>
        <w:tc>
          <w:tcPr>
            <w:tcW w:w="3432" w:type="dxa"/>
            <w:tcMar>
              <w:top w:w="50" w:type="dxa"/>
              <w:left w:w="100" w:type="dxa"/>
            </w:tcMar>
            <w:vAlign w:val="center"/>
          </w:tcPr>
          <w:p w14:paraId="7F88FA83">
            <w:pPr>
              <w:spacing w:before="0" w:after="0"/>
              <w:ind w:left="135"/>
              <w:jc w:val="left"/>
            </w:pPr>
            <w:r>
              <w:rPr>
                <w:rFonts w:ascii="Times New Roman" w:hAnsi="Times New Roman"/>
                <w:b w:val="0"/>
                <w:i w:val="0"/>
                <w:color w:val="000000"/>
                <w:sz w:val="24"/>
              </w:rPr>
              <w:t>Социальное положение личности в обществе и пути его изменения</w:t>
            </w:r>
          </w:p>
        </w:tc>
        <w:tc>
          <w:tcPr>
            <w:tcW w:w="802" w:type="dxa"/>
            <w:tcMar>
              <w:top w:w="50" w:type="dxa"/>
              <w:left w:w="100" w:type="dxa"/>
            </w:tcMar>
            <w:vAlign w:val="center"/>
          </w:tcPr>
          <w:p w14:paraId="3DC1514B">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1CF5E984">
            <w:pPr>
              <w:spacing w:before="0" w:after="0" w:line="276" w:lineRule="auto"/>
              <w:ind w:left="135"/>
              <w:jc w:val="center"/>
            </w:pPr>
            <w:r>
              <w:rPr>
                <w:rFonts w:ascii="Times New Roman" w:hAnsi="Times New Roman"/>
                <w:b w:val="0"/>
                <w:i w:val="0"/>
                <w:color w:val="000000"/>
                <w:sz w:val="24"/>
              </w:rPr>
              <w:t xml:space="preserve"> 0 </w:t>
            </w:r>
          </w:p>
        </w:tc>
        <w:tc>
          <w:tcPr>
            <w:tcW w:w="1598" w:type="dxa"/>
            <w:tcMar>
              <w:top w:w="50" w:type="dxa"/>
              <w:left w:w="100" w:type="dxa"/>
            </w:tcMar>
            <w:vAlign w:val="center"/>
          </w:tcPr>
          <w:p w14:paraId="3E4B8745">
            <w:pPr>
              <w:spacing w:before="0" w:after="0" w:line="276" w:lineRule="auto"/>
              <w:ind w:left="135"/>
              <w:jc w:val="center"/>
            </w:pPr>
            <w:r>
              <w:rPr>
                <w:rFonts w:ascii="Times New Roman" w:hAnsi="Times New Roman"/>
                <w:b w:val="0"/>
                <w:i w:val="0"/>
                <w:color w:val="000000"/>
                <w:sz w:val="24"/>
              </w:rPr>
              <w:t xml:space="preserve"> 0 </w:t>
            </w:r>
          </w:p>
        </w:tc>
        <w:tc>
          <w:tcPr>
            <w:tcW w:w="1128" w:type="dxa"/>
            <w:tcMar>
              <w:top w:w="50" w:type="dxa"/>
              <w:left w:w="100" w:type="dxa"/>
            </w:tcMar>
            <w:vAlign w:val="center"/>
          </w:tcPr>
          <w:p w14:paraId="1E69CBF6">
            <w:pPr>
              <w:spacing w:before="0" w:after="0"/>
              <w:ind w:left="135"/>
              <w:jc w:val="left"/>
            </w:pPr>
          </w:p>
        </w:tc>
        <w:tc>
          <w:tcPr>
            <w:tcW w:w="1944" w:type="dxa"/>
            <w:tcMar>
              <w:top w:w="50" w:type="dxa"/>
              <w:left w:w="100" w:type="dxa"/>
            </w:tcMar>
            <w:vAlign w:val="center"/>
          </w:tcPr>
          <w:p w14:paraId="29BD682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"https://m.edsoo.ru/f5ed0416" \h </w:instrText>
            </w:r>
            <w:r>
              <w:fldChar w:fldCharType="separate"/>
            </w:r>
            <w:r>
              <w:rPr>
                <w:rFonts w:ascii="Times New Roman" w:hAnsi="Times New Roman"/>
                <w:b w:val="0"/>
                <w:i w:val="0"/>
                <w:color w:val="0000FF"/>
                <w:sz w:val="22"/>
                <w:u w:val="single"/>
              </w:rPr>
              <w:t>https://m.edsoo.ru/f5ed0416</w:t>
            </w:r>
            <w:r>
              <w:rPr>
                <w:rFonts w:ascii="Times New Roman" w:hAnsi="Times New Roman"/>
                <w:b w:val="0"/>
                <w:i w:val="0"/>
                <w:color w:val="0000FF"/>
                <w:sz w:val="22"/>
                <w:u w:val="single"/>
              </w:rPr>
              <w:fldChar w:fldCharType="end"/>
            </w:r>
          </w:p>
        </w:tc>
      </w:tr>
      <w:tr w14:paraId="419366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4E825696">
            <w:pPr>
              <w:spacing w:before="0" w:after="0"/>
              <w:ind w:left="0"/>
              <w:jc w:val="left"/>
            </w:pPr>
            <w:r>
              <w:rPr>
                <w:rFonts w:ascii="Times New Roman" w:hAnsi="Times New Roman"/>
                <w:b w:val="0"/>
                <w:i w:val="0"/>
                <w:color w:val="000000"/>
                <w:sz w:val="24"/>
              </w:rPr>
              <w:t>4</w:t>
            </w:r>
          </w:p>
        </w:tc>
        <w:tc>
          <w:tcPr>
            <w:tcW w:w="3432" w:type="dxa"/>
            <w:tcMar>
              <w:top w:w="50" w:type="dxa"/>
              <w:left w:w="100" w:type="dxa"/>
            </w:tcMar>
            <w:vAlign w:val="center"/>
          </w:tcPr>
          <w:p w14:paraId="1179109F">
            <w:pPr>
              <w:spacing w:before="0" w:after="0"/>
              <w:ind w:left="135"/>
              <w:jc w:val="left"/>
            </w:pPr>
            <w:r>
              <w:rPr>
                <w:rFonts w:ascii="Times New Roman" w:hAnsi="Times New Roman"/>
                <w:b w:val="0"/>
                <w:i w:val="0"/>
                <w:color w:val="000000"/>
                <w:sz w:val="24"/>
              </w:rPr>
              <w:t>Социальная мобильность и ее виды</w:t>
            </w:r>
          </w:p>
        </w:tc>
        <w:tc>
          <w:tcPr>
            <w:tcW w:w="802" w:type="dxa"/>
            <w:tcMar>
              <w:top w:w="50" w:type="dxa"/>
              <w:left w:w="100" w:type="dxa"/>
            </w:tcMar>
            <w:vAlign w:val="center"/>
          </w:tcPr>
          <w:p w14:paraId="1836E23C">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5D0D7373">
            <w:pPr>
              <w:spacing w:before="0" w:after="0" w:line="276" w:lineRule="auto"/>
              <w:ind w:left="135"/>
              <w:jc w:val="center"/>
            </w:pPr>
            <w:r>
              <w:rPr>
                <w:rFonts w:ascii="Times New Roman" w:hAnsi="Times New Roman"/>
                <w:b w:val="0"/>
                <w:i w:val="0"/>
                <w:color w:val="000000"/>
                <w:sz w:val="24"/>
              </w:rPr>
              <w:t xml:space="preserve"> 0 </w:t>
            </w:r>
          </w:p>
        </w:tc>
        <w:tc>
          <w:tcPr>
            <w:tcW w:w="1598" w:type="dxa"/>
            <w:tcMar>
              <w:top w:w="50" w:type="dxa"/>
              <w:left w:w="100" w:type="dxa"/>
            </w:tcMar>
            <w:vAlign w:val="center"/>
          </w:tcPr>
          <w:p w14:paraId="6F6012D5">
            <w:pPr>
              <w:spacing w:before="0" w:after="0" w:line="276" w:lineRule="auto"/>
              <w:ind w:left="135"/>
              <w:jc w:val="center"/>
            </w:pPr>
            <w:r>
              <w:rPr>
                <w:rFonts w:ascii="Times New Roman" w:hAnsi="Times New Roman"/>
                <w:b w:val="0"/>
                <w:i w:val="0"/>
                <w:color w:val="000000"/>
                <w:sz w:val="24"/>
              </w:rPr>
              <w:t xml:space="preserve"> 0 </w:t>
            </w:r>
          </w:p>
        </w:tc>
        <w:tc>
          <w:tcPr>
            <w:tcW w:w="1128" w:type="dxa"/>
            <w:tcMar>
              <w:top w:w="50" w:type="dxa"/>
              <w:left w:w="100" w:type="dxa"/>
            </w:tcMar>
            <w:vAlign w:val="center"/>
          </w:tcPr>
          <w:p w14:paraId="2F2C618D">
            <w:pPr>
              <w:spacing w:before="0" w:after="0"/>
              <w:ind w:left="135"/>
              <w:jc w:val="left"/>
            </w:pPr>
          </w:p>
        </w:tc>
        <w:tc>
          <w:tcPr>
            <w:tcW w:w="1944" w:type="dxa"/>
            <w:tcMar>
              <w:top w:w="50" w:type="dxa"/>
              <w:left w:w="100" w:type="dxa"/>
            </w:tcMar>
            <w:vAlign w:val="center"/>
          </w:tcPr>
          <w:p w14:paraId="77AA675E">
            <w:pPr>
              <w:spacing w:before="0" w:after="0"/>
              <w:ind w:left="135"/>
              <w:jc w:val="left"/>
            </w:pPr>
          </w:p>
        </w:tc>
      </w:tr>
      <w:tr w14:paraId="0A9CA4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063D323C">
            <w:pPr>
              <w:spacing w:before="0" w:after="0"/>
              <w:ind w:left="0"/>
              <w:jc w:val="left"/>
            </w:pPr>
            <w:r>
              <w:rPr>
                <w:rFonts w:ascii="Times New Roman" w:hAnsi="Times New Roman"/>
                <w:b w:val="0"/>
                <w:i w:val="0"/>
                <w:color w:val="000000"/>
                <w:sz w:val="24"/>
              </w:rPr>
              <w:t>5</w:t>
            </w:r>
          </w:p>
        </w:tc>
        <w:tc>
          <w:tcPr>
            <w:tcW w:w="3432" w:type="dxa"/>
            <w:tcMar>
              <w:top w:w="50" w:type="dxa"/>
              <w:left w:w="100" w:type="dxa"/>
            </w:tcMar>
            <w:vAlign w:val="center"/>
          </w:tcPr>
          <w:p w14:paraId="06AF8D5E">
            <w:pPr>
              <w:spacing w:before="0" w:after="0"/>
              <w:ind w:left="135"/>
              <w:jc w:val="left"/>
            </w:pPr>
            <w:r>
              <w:rPr>
                <w:rFonts w:ascii="Times New Roman" w:hAnsi="Times New Roman"/>
                <w:b w:val="0"/>
                <w:i w:val="0"/>
                <w:color w:val="000000"/>
                <w:sz w:val="24"/>
              </w:rPr>
              <w:t>Семья как социальный институт</w:t>
            </w:r>
          </w:p>
        </w:tc>
        <w:tc>
          <w:tcPr>
            <w:tcW w:w="802" w:type="dxa"/>
            <w:tcMar>
              <w:top w:w="50" w:type="dxa"/>
              <w:left w:w="100" w:type="dxa"/>
            </w:tcMar>
            <w:vAlign w:val="center"/>
          </w:tcPr>
          <w:p w14:paraId="71A31AB0">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6284715A">
            <w:pPr>
              <w:spacing w:before="0" w:after="0" w:line="276" w:lineRule="auto"/>
              <w:ind w:left="135"/>
              <w:jc w:val="center"/>
            </w:pPr>
            <w:r>
              <w:rPr>
                <w:rFonts w:ascii="Times New Roman" w:hAnsi="Times New Roman"/>
                <w:b w:val="0"/>
                <w:i w:val="0"/>
                <w:color w:val="000000"/>
                <w:sz w:val="24"/>
              </w:rPr>
              <w:t xml:space="preserve"> 0 </w:t>
            </w:r>
          </w:p>
        </w:tc>
        <w:tc>
          <w:tcPr>
            <w:tcW w:w="1598" w:type="dxa"/>
            <w:tcMar>
              <w:top w:w="50" w:type="dxa"/>
              <w:left w:w="100" w:type="dxa"/>
            </w:tcMar>
            <w:vAlign w:val="center"/>
          </w:tcPr>
          <w:p w14:paraId="6E6F2D7E">
            <w:pPr>
              <w:spacing w:before="0" w:after="0" w:line="276" w:lineRule="auto"/>
              <w:ind w:left="135"/>
              <w:jc w:val="center"/>
            </w:pPr>
            <w:r>
              <w:rPr>
                <w:rFonts w:ascii="Times New Roman" w:hAnsi="Times New Roman"/>
                <w:b w:val="0"/>
                <w:i w:val="0"/>
                <w:color w:val="000000"/>
                <w:sz w:val="24"/>
              </w:rPr>
              <w:t xml:space="preserve"> 0 </w:t>
            </w:r>
          </w:p>
        </w:tc>
        <w:tc>
          <w:tcPr>
            <w:tcW w:w="1128" w:type="dxa"/>
            <w:tcMar>
              <w:top w:w="50" w:type="dxa"/>
              <w:left w:w="100" w:type="dxa"/>
            </w:tcMar>
            <w:vAlign w:val="center"/>
          </w:tcPr>
          <w:p w14:paraId="5AAE0141">
            <w:pPr>
              <w:spacing w:before="0" w:after="0"/>
              <w:ind w:left="135"/>
              <w:jc w:val="left"/>
            </w:pPr>
          </w:p>
        </w:tc>
        <w:tc>
          <w:tcPr>
            <w:tcW w:w="1944" w:type="dxa"/>
            <w:tcMar>
              <w:top w:w="50" w:type="dxa"/>
              <w:left w:w="100" w:type="dxa"/>
            </w:tcMar>
            <w:vAlign w:val="center"/>
          </w:tcPr>
          <w:p w14:paraId="7BD7830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"https://m.edsoo.ru/f5ed112c" \h </w:instrText>
            </w:r>
            <w:r>
              <w:fldChar w:fldCharType="separate"/>
            </w:r>
            <w:r>
              <w:rPr>
                <w:rFonts w:ascii="Times New Roman" w:hAnsi="Times New Roman"/>
                <w:b w:val="0"/>
                <w:i w:val="0"/>
                <w:color w:val="0000FF"/>
                <w:sz w:val="22"/>
                <w:u w:val="single"/>
              </w:rPr>
              <w:t>https://m.edsoo.ru/f5ed112c</w:t>
            </w:r>
            <w:r>
              <w:rPr>
                <w:rFonts w:ascii="Times New Roman" w:hAnsi="Times New Roman"/>
                <w:b w:val="0"/>
                <w:i w:val="0"/>
                <w:color w:val="0000FF"/>
                <w:sz w:val="22"/>
                <w:u w:val="single"/>
              </w:rPr>
              <w:fldChar w:fldCharType="end"/>
            </w:r>
          </w:p>
        </w:tc>
      </w:tr>
      <w:tr w14:paraId="15BB39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1089B40D">
            <w:pPr>
              <w:spacing w:before="0" w:after="0"/>
              <w:ind w:left="0"/>
              <w:jc w:val="left"/>
            </w:pPr>
            <w:r>
              <w:rPr>
                <w:rFonts w:ascii="Times New Roman" w:hAnsi="Times New Roman"/>
                <w:b w:val="0"/>
                <w:i w:val="0"/>
                <w:color w:val="000000"/>
                <w:sz w:val="24"/>
              </w:rPr>
              <w:t>6</w:t>
            </w:r>
          </w:p>
        </w:tc>
        <w:tc>
          <w:tcPr>
            <w:tcW w:w="3432" w:type="dxa"/>
            <w:tcMar>
              <w:top w:w="50" w:type="dxa"/>
              <w:left w:w="100" w:type="dxa"/>
            </w:tcMar>
            <w:vAlign w:val="center"/>
          </w:tcPr>
          <w:p w14:paraId="34301638">
            <w:pPr>
              <w:spacing w:before="0" w:after="0"/>
              <w:ind w:left="135"/>
              <w:jc w:val="left"/>
            </w:pPr>
            <w:r>
              <w:rPr>
                <w:rFonts w:ascii="Times New Roman" w:hAnsi="Times New Roman"/>
                <w:b w:val="0"/>
                <w:i w:val="0"/>
                <w:color w:val="000000"/>
                <w:sz w:val="24"/>
              </w:rPr>
              <w:t>Семья и семейные ценности</w:t>
            </w:r>
          </w:p>
        </w:tc>
        <w:tc>
          <w:tcPr>
            <w:tcW w:w="802" w:type="dxa"/>
            <w:tcMar>
              <w:top w:w="50" w:type="dxa"/>
              <w:left w:w="100" w:type="dxa"/>
            </w:tcMar>
            <w:vAlign w:val="center"/>
          </w:tcPr>
          <w:p w14:paraId="35812AA8">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0C66FA62">
            <w:pPr>
              <w:spacing w:before="0" w:after="0" w:line="276" w:lineRule="auto"/>
              <w:ind w:left="135"/>
              <w:jc w:val="center"/>
            </w:pPr>
            <w:r>
              <w:rPr>
                <w:rFonts w:ascii="Times New Roman" w:hAnsi="Times New Roman"/>
                <w:b w:val="0"/>
                <w:i w:val="0"/>
                <w:color w:val="000000"/>
                <w:sz w:val="24"/>
              </w:rPr>
              <w:t xml:space="preserve"> 0 </w:t>
            </w:r>
          </w:p>
        </w:tc>
        <w:tc>
          <w:tcPr>
            <w:tcW w:w="1598" w:type="dxa"/>
            <w:tcMar>
              <w:top w:w="50" w:type="dxa"/>
              <w:left w:w="100" w:type="dxa"/>
            </w:tcMar>
            <w:vAlign w:val="center"/>
          </w:tcPr>
          <w:p w14:paraId="0B2BE337">
            <w:pPr>
              <w:spacing w:before="0" w:after="0" w:line="276" w:lineRule="auto"/>
              <w:ind w:left="135"/>
              <w:jc w:val="center"/>
            </w:pPr>
            <w:r>
              <w:rPr>
                <w:rFonts w:ascii="Times New Roman" w:hAnsi="Times New Roman"/>
                <w:b w:val="0"/>
                <w:i w:val="0"/>
                <w:color w:val="000000"/>
                <w:sz w:val="24"/>
              </w:rPr>
              <w:t xml:space="preserve"> 0 </w:t>
            </w:r>
          </w:p>
        </w:tc>
        <w:tc>
          <w:tcPr>
            <w:tcW w:w="1128" w:type="dxa"/>
            <w:tcMar>
              <w:top w:w="50" w:type="dxa"/>
              <w:left w:w="100" w:type="dxa"/>
            </w:tcMar>
            <w:vAlign w:val="center"/>
          </w:tcPr>
          <w:p w14:paraId="307ED07D">
            <w:pPr>
              <w:spacing w:before="0" w:after="0"/>
              <w:ind w:left="135"/>
              <w:jc w:val="left"/>
            </w:pPr>
          </w:p>
        </w:tc>
        <w:tc>
          <w:tcPr>
            <w:tcW w:w="1944" w:type="dxa"/>
            <w:tcMar>
              <w:top w:w="50" w:type="dxa"/>
              <w:left w:w="100" w:type="dxa"/>
            </w:tcMar>
            <w:vAlign w:val="center"/>
          </w:tcPr>
          <w:p w14:paraId="16B11CD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"https://m.edsoo.ru/f5ed129e" \h </w:instrText>
            </w:r>
            <w:r>
              <w:fldChar w:fldCharType="separate"/>
            </w:r>
            <w:r>
              <w:rPr>
                <w:rFonts w:ascii="Times New Roman" w:hAnsi="Times New Roman"/>
                <w:b w:val="0"/>
                <w:i w:val="0"/>
                <w:color w:val="0000FF"/>
                <w:sz w:val="22"/>
                <w:u w:val="single"/>
              </w:rPr>
              <w:t>https://m.edsoo.ru/f5ed129e</w:t>
            </w:r>
            <w:r>
              <w:rPr>
                <w:rFonts w:ascii="Times New Roman" w:hAnsi="Times New Roman"/>
                <w:b w:val="0"/>
                <w:i w:val="0"/>
                <w:color w:val="0000FF"/>
                <w:sz w:val="22"/>
                <w:u w:val="single"/>
              </w:rPr>
              <w:fldChar w:fldCharType="end"/>
            </w:r>
          </w:p>
        </w:tc>
      </w:tr>
      <w:tr w14:paraId="6993DC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0C68B53D">
            <w:pPr>
              <w:spacing w:before="0" w:after="0"/>
              <w:ind w:left="0"/>
              <w:jc w:val="left"/>
            </w:pPr>
            <w:r>
              <w:rPr>
                <w:rFonts w:ascii="Times New Roman" w:hAnsi="Times New Roman"/>
                <w:b w:val="0"/>
                <w:i w:val="0"/>
                <w:color w:val="000000"/>
                <w:sz w:val="24"/>
              </w:rPr>
              <w:t>7</w:t>
            </w:r>
          </w:p>
        </w:tc>
        <w:tc>
          <w:tcPr>
            <w:tcW w:w="3432" w:type="dxa"/>
            <w:tcMar>
              <w:top w:w="50" w:type="dxa"/>
              <w:left w:w="100" w:type="dxa"/>
            </w:tcMar>
            <w:vAlign w:val="center"/>
          </w:tcPr>
          <w:p w14:paraId="48F199FD">
            <w:pPr>
              <w:spacing w:before="0" w:after="0"/>
              <w:ind w:left="135"/>
              <w:jc w:val="left"/>
            </w:pPr>
            <w:r>
              <w:rPr>
                <w:rFonts w:ascii="Times New Roman" w:hAnsi="Times New Roman"/>
                <w:b w:val="0"/>
                <w:i w:val="0"/>
                <w:color w:val="000000"/>
                <w:sz w:val="24"/>
              </w:rPr>
              <w:t>Этнические общности и нации</w:t>
            </w:r>
          </w:p>
        </w:tc>
        <w:tc>
          <w:tcPr>
            <w:tcW w:w="802" w:type="dxa"/>
            <w:tcMar>
              <w:top w:w="50" w:type="dxa"/>
              <w:left w:w="100" w:type="dxa"/>
            </w:tcMar>
            <w:vAlign w:val="center"/>
          </w:tcPr>
          <w:p w14:paraId="3EC42DF0">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18E25671">
            <w:pPr>
              <w:spacing w:before="0" w:after="0" w:line="276" w:lineRule="auto"/>
              <w:ind w:left="135"/>
              <w:jc w:val="center"/>
            </w:pPr>
            <w:r>
              <w:rPr>
                <w:rFonts w:ascii="Times New Roman" w:hAnsi="Times New Roman"/>
                <w:b w:val="0"/>
                <w:i w:val="0"/>
                <w:color w:val="000000"/>
                <w:sz w:val="24"/>
              </w:rPr>
              <w:t xml:space="preserve"> 0 </w:t>
            </w:r>
          </w:p>
        </w:tc>
        <w:tc>
          <w:tcPr>
            <w:tcW w:w="1598" w:type="dxa"/>
            <w:tcMar>
              <w:top w:w="50" w:type="dxa"/>
              <w:left w:w="100" w:type="dxa"/>
            </w:tcMar>
            <w:vAlign w:val="center"/>
          </w:tcPr>
          <w:p w14:paraId="080D821A">
            <w:pPr>
              <w:spacing w:before="0" w:after="0" w:line="276" w:lineRule="auto"/>
              <w:ind w:left="135"/>
              <w:jc w:val="center"/>
            </w:pPr>
            <w:r>
              <w:rPr>
                <w:rFonts w:ascii="Times New Roman" w:hAnsi="Times New Roman"/>
                <w:b w:val="0"/>
                <w:i w:val="0"/>
                <w:color w:val="000000"/>
                <w:sz w:val="24"/>
              </w:rPr>
              <w:t xml:space="preserve"> 0 </w:t>
            </w:r>
          </w:p>
        </w:tc>
        <w:tc>
          <w:tcPr>
            <w:tcW w:w="1128" w:type="dxa"/>
            <w:tcMar>
              <w:top w:w="50" w:type="dxa"/>
              <w:left w:w="100" w:type="dxa"/>
            </w:tcMar>
            <w:vAlign w:val="center"/>
          </w:tcPr>
          <w:p w14:paraId="3763AE74">
            <w:pPr>
              <w:spacing w:before="0" w:after="0"/>
              <w:ind w:left="135"/>
              <w:jc w:val="left"/>
            </w:pPr>
          </w:p>
        </w:tc>
        <w:tc>
          <w:tcPr>
            <w:tcW w:w="1944" w:type="dxa"/>
            <w:tcMar>
              <w:top w:w="50" w:type="dxa"/>
              <w:left w:w="100" w:type="dxa"/>
            </w:tcMar>
            <w:vAlign w:val="center"/>
          </w:tcPr>
          <w:p w14:paraId="05D40B7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"https://m.edsoo.ru/f5ed0de4" \h </w:instrText>
            </w:r>
            <w:r>
              <w:fldChar w:fldCharType="separate"/>
            </w:r>
            <w:r>
              <w:rPr>
                <w:rFonts w:ascii="Times New Roman" w:hAnsi="Times New Roman"/>
                <w:b w:val="0"/>
                <w:i w:val="0"/>
                <w:color w:val="0000FF"/>
                <w:sz w:val="22"/>
                <w:u w:val="single"/>
              </w:rPr>
              <w:t>https://m.edsoo.ru/f5ed0de4</w:t>
            </w:r>
            <w:r>
              <w:rPr>
                <w:rFonts w:ascii="Times New Roman" w:hAnsi="Times New Roman"/>
                <w:b w:val="0"/>
                <w:i w:val="0"/>
                <w:color w:val="0000FF"/>
                <w:sz w:val="22"/>
                <w:u w:val="single"/>
              </w:rPr>
              <w:fldChar w:fldCharType="end"/>
            </w:r>
          </w:p>
        </w:tc>
      </w:tr>
      <w:tr w14:paraId="7ECAF9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4FBD59F9">
            <w:pPr>
              <w:spacing w:before="0" w:after="0"/>
              <w:ind w:left="0"/>
              <w:jc w:val="left"/>
            </w:pPr>
            <w:r>
              <w:rPr>
                <w:rFonts w:ascii="Times New Roman" w:hAnsi="Times New Roman"/>
                <w:b w:val="0"/>
                <w:i w:val="0"/>
                <w:color w:val="000000"/>
                <w:sz w:val="24"/>
              </w:rPr>
              <w:t>8</w:t>
            </w:r>
          </w:p>
        </w:tc>
        <w:tc>
          <w:tcPr>
            <w:tcW w:w="3432" w:type="dxa"/>
            <w:tcMar>
              <w:top w:w="50" w:type="dxa"/>
              <w:left w:w="100" w:type="dxa"/>
            </w:tcMar>
            <w:vAlign w:val="center"/>
          </w:tcPr>
          <w:p w14:paraId="0B5E880E">
            <w:pPr>
              <w:spacing w:before="0" w:after="0"/>
              <w:ind w:left="135"/>
              <w:jc w:val="left"/>
            </w:pPr>
            <w:r>
              <w:rPr>
                <w:rFonts w:ascii="Times New Roman" w:hAnsi="Times New Roman"/>
                <w:b w:val="0"/>
                <w:i w:val="0"/>
                <w:color w:val="000000"/>
                <w:sz w:val="24"/>
              </w:rPr>
              <w:t>Национальная политика в Российской Федерации</w:t>
            </w:r>
          </w:p>
        </w:tc>
        <w:tc>
          <w:tcPr>
            <w:tcW w:w="802" w:type="dxa"/>
            <w:tcMar>
              <w:top w:w="50" w:type="dxa"/>
              <w:left w:w="100" w:type="dxa"/>
            </w:tcMar>
            <w:vAlign w:val="center"/>
          </w:tcPr>
          <w:p w14:paraId="4E08E21B">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414A6A29">
            <w:pPr>
              <w:spacing w:before="0" w:after="0" w:line="276" w:lineRule="auto"/>
              <w:ind w:left="135"/>
              <w:jc w:val="center"/>
            </w:pPr>
            <w:r>
              <w:rPr>
                <w:rFonts w:ascii="Times New Roman" w:hAnsi="Times New Roman"/>
                <w:b w:val="0"/>
                <w:i w:val="0"/>
                <w:color w:val="000000"/>
                <w:sz w:val="24"/>
              </w:rPr>
              <w:t xml:space="preserve"> 0 </w:t>
            </w:r>
          </w:p>
        </w:tc>
        <w:tc>
          <w:tcPr>
            <w:tcW w:w="1598" w:type="dxa"/>
            <w:tcMar>
              <w:top w:w="50" w:type="dxa"/>
              <w:left w:w="100" w:type="dxa"/>
            </w:tcMar>
            <w:vAlign w:val="center"/>
          </w:tcPr>
          <w:p w14:paraId="0BD0E374">
            <w:pPr>
              <w:spacing w:before="0" w:after="0" w:line="276" w:lineRule="auto"/>
              <w:ind w:left="135"/>
              <w:jc w:val="center"/>
            </w:pPr>
            <w:r>
              <w:rPr>
                <w:rFonts w:ascii="Times New Roman" w:hAnsi="Times New Roman"/>
                <w:b w:val="0"/>
                <w:i w:val="0"/>
                <w:color w:val="000000"/>
                <w:sz w:val="24"/>
              </w:rPr>
              <w:t xml:space="preserve"> 0 </w:t>
            </w:r>
          </w:p>
        </w:tc>
        <w:tc>
          <w:tcPr>
            <w:tcW w:w="1128" w:type="dxa"/>
            <w:tcMar>
              <w:top w:w="50" w:type="dxa"/>
              <w:left w:w="100" w:type="dxa"/>
            </w:tcMar>
            <w:vAlign w:val="center"/>
          </w:tcPr>
          <w:p w14:paraId="10735735">
            <w:pPr>
              <w:spacing w:before="0" w:after="0"/>
              <w:ind w:left="135"/>
              <w:jc w:val="left"/>
            </w:pPr>
          </w:p>
        </w:tc>
        <w:tc>
          <w:tcPr>
            <w:tcW w:w="1944" w:type="dxa"/>
            <w:tcMar>
              <w:top w:w="50" w:type="dxa"/>
              <w:left w:w="100" w:type="dxa"/>
            </w:tcMar>
            <w:vAlign w:val="center"/>
          </w:tcPr>
          <w:p w14:paraId="5E9C49B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"https://m.edsoo.ru/f5ed0fba" \h </w:instrText>
            </w:r>
            <w:r>
              <w:fldChar w:fldCharType="separate"/>
            </w:r>
            <w:r>
              <w:rPr>
                <w:rFonts w:ascii="Times New Roman" w:hAnsi="Times New Roman"/>
                <w:b w:val="0"/>
                <w:i w:val="0"/>
                <w:color w:val="0000FF"/>
                <w:sz w:val="22"/>
                <w:u w:val="single"/>
              </w:rPr>
              <w:t>https://m.edsoo.ru/f5ed0fba</w:t>
            </w:r>
            <w:r>
              <w:rPr>
                <w:rFonts w:ascii="Times New Roman" w:hAnsi="Times New Roman"/>
                <w:b w:val="0"/>
                <w:i w:val="0"/>
                <w:color w:val="0000FF"/>
                <w:sz w:val="22"/>
                <w:u w:val="single"/>
              </w:rPr>
              <w:fldChar w:fldCharType="end"/>
            </w:r>
          </w:p>
        </w:tc>
      </w:tr>
      <w:tr w14:paraId="5B6703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39EA4395">
            <w:pPr>
              <w:spacing w:before="0" w:after="0"/>
              <w:ind w:left="0"/>
              <w:jc w:val="left"/>
            </w:pPr>
            <w:r>
              <w:rPr>
                <w:rFonts w:ascii="Times New Roman" w:hAnsi="Times New Roman"/>
                <w:b w:val="0"/>
                <w:i w:val="0"/>
                <w:color w:val="000000"/>
                <w:sz w:val="24"/>
              </w:rPr>
              <w:t>9</w:t>
            </w:r>
          </w:p>
        </w:tc>
        <w:tc>
          <w:tcPr>
            <w:tcW w:w="3432" w:type="dxa"/>
            <w:tcMar>
              <w:top w:w="50" w:type="dxa"/>
              <w:left w:w="100" w:type="dxa"/>
            </w:tcMar>
            <w:vAlign w:val="center"/>
          </w:tcPr>
          <w:p w14:paraId="7102353D">
            <w:pPr>
              <w:spacing w:before="0" w:after="0"/>
              <w:ind w:left="135"/>
              <w:jc w:val="left"/>
            </w:pPr>
            <w:r>
              <w:rPr>
                <w:rFonts w:ascii="Times New Roman" w:hAnsi="Times New Roman"/>
                <w:b w:val="0"/>
                <w:i w:val="0"/>
                <w:color w:val="000000"/>
                <w:sz w:val="24"/>
              </w:rPr>
              <w:t>Социальные нормы и отклоняющееся поведение</w:t>
            </w:r>
          </w:p>
        </w:tc>
        <w:tc>
          <w:tcPr>
            <w:tcW w:w="802" w:type="dxa"/>
            <w:tcMar>
              <w:top w:w="50" w:type="dxa"/>
              <w:left w:w="100" w:type="dxa"/>
            </w:tcMar>
            <w:vAlign w:val="center"/>
          </w:tcPr>
          <w:p w14:paraId="62B76669">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4A64BCE4">
            <w:pPr>
              <w:spacing w:before="0" w:after="0" w:line="276" w:lineRule="auto"/>
              <w:ind w:left="135"/>
              <w:jc w:val="center"/>
            </w:pPr>
            <w:r>
              <w:rPr>
                <w:rFonts w:ascii="Times New Roman" w:hAnsi="Times New Roman"/>
                <w:b w:val="0"/>
                <w:i w:val="0"/>
                <w:color w:val="000000"/>
                <w:sz w:val="24"/>
              </w:rPr>
              <w:t xml:space="preserve"> 0 </w:t>
            </w:r>
          </w:p>
        </w:tc>
        <w:tc>
          <w:tcPr>
            <w:tcW w:w="1598" w:type="dxa"/>
            <w:tcMar>
              <w:top w:w="50" w:type="dxa"/>
              <w:left w:w="100" w:type="dxa"/>
            </w:tcMar>
            <w:vAlign w:val="center"/>
          </w:tcPr>
          <w:p w14:paraId="4CDFA35A">
            <w:pPr>
              <w:spacing w:before="0" w:after="0" w:line="276" w:lineRule="auto"/>
              <w:ind w:left="135"/>
              <w:jc w:val="center"/>
            </w:pPr>
            <w:r>
              <w:rPr>
                <w:rFonts w:ascii="Times New Roman" w:hAnsi="Times New Roman"/>
                <w:b w:val="0"/>
                <w:i w:val="0"/>
                <w:color w:val="000000"/>
                <w:sz w:val="24"/>
              </w:rPr>
              <w:t xml:space="preserve"> 0 </w:t>
            </w:r>
          </w:p>
        </w:tc>
        <w:tc>
          <w:tcPr>
            <w:tcW w:w="1128" w:type="dxa"/>
            <w:tcMar>
              <w:top w:w="50" w:type="dxa"/>
              <w:left w:w="100" w:type="dxa"/>
            </w:tcMar>
            <w:vAlign w:val="center"/>
          </w:tcPr>
          <w:p w14:paraId="2EBFFFD6">
            <w:pPr>
              <w:spacing w:before="0" w:after="0"/>
              <w:ind w:left="135"/>
              <w:jc w:val="left"/>
            </w:pPr>
          </w:p>
        </w:tc>
        <w:tc>
          <w:tcPr>
            <w:tcW w:w="1944" w:type="dxa"/>
            <w:tcMar>
              <w:top w:w="50" w:type="dxa"/>
              <w:left w:w="100" w:type="dxa"/>
            </w:tcMar>
            <w:vAlign w:val="center"/>
          </w:tcPr>
          <w:p w14:paraId="7158854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"https://m.edsoo.ru/f5ed092a" \h </w:instrText>
            </w:r>
            <w:r>
              <w:fldChar w:fldCharType="separate"/>
            </w:r>
            <w:r>
              <w:rPr>
                <w:rFonts w:ascii="Times New Roman" w:hAnsi="Times New Roman"/>
                <w:b w:val="0"/>
                <w:i w:val="0"/>
                <w:color w:val="0000FF"/>
                <w:sz w:val="22"/>
                <w:u w:val="single"/>
              </w:rPr>
              <w:t>https://m.edsoo.ru/f5ed092a</w:t>
            </w:r>
            <w:r>
              <w:rPr>
                <w:rFonts w:ascii="Times New Roman" w:hAnsi="Times New Roman"/>
                <w:b w:val="0"/>
                <w:i w:val="0"/>
                <w:color w:val="0000FF"/>
                <w:sz w:val="22"/>
                <w:u w:val="single"/>
              </w:rPr>
              <w:fldChar w:fldCharType="end"/>
            </w:r>
          </w:p>
        </w:tc>
      </w:tr>
      <w:tr w14:paraId="5DA575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1837F7F3">
            <w:pPr>
              <w:spacing w:before="0" w:after="0"/>
              <w:ind w:left="0"/>
              <w:jc w:val="left"/>
            </w:pPr>
            <w:r>
              <w:rPr>
                <w:rFonts w:ascii="Times New Roman" w:hAnsi="Times New Roman"/>
                <w:b w:val="0"/>
                <w:i w:val="0"/>
                <w:color w:val="000000"/>
                <w:sz w:val="24"/>
              </w:rPr>
              <w:t>10</w:t>
            </w:r>
          </w:p>
        </w:tc>
        <w:tc>
          <w:tcPr>
            <w:tcW w:w="3432" w:type="dxa"/>
            <w:tcMar>
              <w:top w:w="50" w:type="dxa"/>
              <w:left w:w="100" w:type="dxa"/>
            </w:tcMar>
            <w:vAlign w:val="center"/>
          </w:tcPr>
          <w:p w14:paraId="3772D75E">
            <w:pPr>
              <w:spacing w:before="0" w:after="0"/>
              <w:ind w:left="135"/>
              <w:jc w:val="left"/>
            </w:pPr>
            <w:r>
              <w:rPr>
                <w:rFonts w:ascii="Times New Roman" w:hAnsi="Times New Roman"/>
                <w:b w:val="0"/>
                <w:i w:val="0"/>
                <w:color w:val="000000"/>
                <w:sz w:val="24"/>
              </w:rPr>
              <w:t>Социальный контроль</w:t>
            </w:r>
          </w:p>
        </w:tc>
        <w:tc>
          <w:tcPr>
            <w:tcW w:w="802" w:type="dxa"/>
            <w:tcMar>
              <w:top w:w="50" w:type="dxa"/>
              <w:left w:w="100" w:type="dxa"/>
            </w:tcMar>
            <w:vAlign w:val="center"/>
          </w:tcPr>
          <w:p w14:paraId="632F25E4">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7F37BB8C">
            <w:pPr>
              <w:spacing w:before="0" w:after="0" w:line="276" w:lineRule="auto"/>
              <w:ind w:left="135"/>
              <w:jc w:val="center"/>
            </w:pPr>
            <w:r>
              <w:rPr>
                <w:rFonts w:ascii="Times New Roman" w:hAnsi="Times New Roman"/>
                <w:b w:val="0"/>
                <w:i w:val="0"/>
                <w:color w:val="000000"/>
                <w:sz w:val="24"/>
              </w:rPr>
              <w:t xml:space="preserve"> 0 </w:t>
            </w:r>
          </w:p>
        </w:tc>
        <w:tc>
          <w:tcPr>
            <w:tcW w:w="1598" w:type="dxa"/>
            <w:tcMar>
              <w:top w:w="50" w:type="dxa"/>
              <w:left w:w="100" w:type="dxa"/>
            </w:tcMar>
            <w:vAlign w:val="center"/>
          </w:tcPr>
          <w:p w14:paraId="34A76678">
            <w:pPr>
              <w:spacing w:before="0" w:after="0" w:line="276" w:lineRule="auto"/>
              <w:ind w:left="135"/>
              <w:jc w:val="center"/>
            </w:pPr>
            <w:r>
              <w:rPr>
                <w:rFonts w:ascii="Times New Roman" w:hAnsi="Times New Roman"/>
                <w:b w:val="0"/>
                <w:i w:val="0"/>
                <w:color w:val="000000"/>
                <w:sz w:val="24"/>
              </w:rPr>
              <w:t xml:space="preserve"> 0 </w:t>
            </w:r>
          </w:p>
        </w:tc>
        <w:tc>
          <w:tcPr>
            <w:tcW w:w="1128" w:type="dxa"/>
            <w:tcMar>
              <w:top w:w="50" w:type="dxa"/>
              <w:left w:w="100" w:type="dxa"/>
            </w:tcMar>
            <w:vAlign w:val="center"/>
          </w:tcPr>
          <w:p w14:paraId="5C6861EC">
            <w:pPr>
              <w:spacing w:before="0" w:after="0"/>
              <w:ind w:left="135"/>
              <w:jc w:val="left"/>
            </w:pPr>
          </w:p>
        </w:tc>
        <w:tc>
          <w:tcPr>
            <w:tcW w:w="1944" w:type="dxa"/>
            <w:tcMar>
              <w:top w:w="50" w:type="dxa"/>
              <w:left w:w="100" w:type="dxa"/>
            </w:tcMar>
            <w:vAlign w:val="center"/>
          </w:tcPr>
          <w:p w14:paraId="6EC06B0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"https://m.edsoo.ru/f5ed0ad8" \h </w:instrText>
            </w:r>
            <w:r>
              <w:fldChar w:fldCharType="separate"/>
            </w:r>
            <w:r>
              <w:rPr>
                <w:rFonts w:ascii="Times New Roman" w:hAnsi="Times New Roman"/>
                <w:b w:val="0"/>
                <w:i w:val="0"/>
                <w:color w:val="0000FF"/>
                <w:sz w:val="22"/>
                <w:u w:val="single"/>
              </w:rPr>
              <w:t>https://m.edsoo.ru/f5ed0ad8</w:t>
            </w:r>
            <w:r>
              <w:rPr>
                <w:rFonts w:ascii="Times New Roman" w:hAnsi="Times New Roman"/>
                <w:b w:val="0"/>
                <w:i w:val="0"/>
                <w:color w:val="0000FF"/>
                <w:sz w:val="22"/>
                <w:u w:val="single"/>
              </w:rPr>
              <w:fldChar w:fldCharType="end"/>
            </w:r>
          </w:p>
        </w:tc>
      </w:tr>
      <w:tr w14:paraId="6CDB50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0D4C6320">
            <w:pPr>
              <w:spacing w:before="0" w:after="0"/>
              <w:ind w:left="0"/>
              <w:jc w:val="left"/>
            </w:pPr>
            <w:r>
              <w:rPr>
                <w:rFonts w:ascii="Times New Roman" w:hAnsi="Times New Roman"/>
                <w:b w:val="0"/>
                <w:i w:val="0"/>
                <w:color w:val="000000"/>
                <w:sz w:val="24"/>
              </w:rPr>
              <w:t>11</w:t>
            </w:r>
          </w:p>
        </w:tc>
        <w:tc>
          <w:tcPr>
            <w:tcW w:w="3432" w:type="dxa"/>
            <w:tcMar>
              <w:top w:w="50" w:type="dxa"/>
              <w:left w:w="100" w:type="dxa"/>
            </w:tcMar>
            <w:vAlign w:val="center"/>
          </w:tcPr>
          <w:p w14:paraId="7E145905">
            <w:pPr>
              <w:spacing w:before="0" w:after="0"/>
              <w:ind w:left="135"/>
              <w:jc w:val="left"/>
            </w:pPr>
            <w:r>
              <w:rPr>
                <w:rFonts w:ascii="Times New Roman" w:hAnsi="Times New Roman"/>
                <w:b w:val="0"/>
                <w:i w:val="0"/>
                <w:color w:val="000000"/>
                <w:sz w:val="24"/>
              </w:rPr>
              <w:t>Социальный конфликт</w:t>
            </w:r>
          </w:p>
        </w:tc>
        <w:tc>
          <w:tcPr>
            <w:tcW w:w="802" w:type="dxa"/>
            <w:tcMar>
              <w:top w:w="50" w:type="dxa"/>
              <w:left w:w="100" w:type="dxa"/>
            </w:tcMar>
            <w:vAlign w:val="center"/>
          </w:tcPr>
          <w:p w14:paraId="485674D7">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3DCFC729">
            <w:pPr>
              <w:spacing w:before="0" w:after="0" w:line="276" w:lineRule="auto"/>
              <w:ind w:left="135"/>
              <w:jc w:val="center"/>
            </w:pPr>
            <w:r>
              <w:rPr>
                <w:rFonts w:ascii="Times New Roman" w:hAnsi="Times New Roman"/>
                <w:b w:val="0"/>
                <w:i w:val="0"/>
                <w:color w:val="000000"/>
                <w:sz w:val="24"/>
              </w:rPr>
              <w:t xml:space="preserve"> 0 </w:t>
            </w:r>
          </w:p>
        </w:tc>
        <w:tc>
          <w:tcPr>
            <w:tcW w:w="1598" w:type="dxa"/>
            <w:tcMar>
              <w:top w:w="50" w:type="dxa"/>
              <w:left w:w="100" w:type="dxa"/>
            </w:tcMar>
            <w:vAlign w:val="center"/>
          </w:tcPr>
          <w:p w14:paraId="500BECEC">
            <w:pPr>
              <w:spacing w:before="0" w:after="0" w:line="276" w:lineRule="auto"/>
              <w:ind w:left="135"/>
              <w:jc w:val="center"/>
            </w:pPr>
            <w:r>
              <w:rPr>
                <w:rFonts w:ascii="Times New Roman" w:hAnsi="Times New Roman"/>
                <w:b w:val="0"/>
                <w:i w:val="0"/>
                <w:color w:val="000000"/>
                <w:sz w:val="24"/>
              </w:rPr>
              <w:t xml:space="preserve"> 0 </w:t>
            </w:r>
          </w:p>
        </w:tc>
        <w:tc>
          <w:tcPr>
            <w:tcW w:w="1128" w:type="dxa"/>
            <w:tcMar>
              <w:top w:w="50" w:type="dxa"/>
              <w:left w:w="100" w:type="dxa"/>
            </w:tcMar>
            <w:vAlign w:val="center"/>
          </w:tcPr>
          <w:p w14:paraId="47BE8B84">
            <w:pPr>
              <w:spacing w:before="0" w:after="0"/>
              <w:ind w:left="135"/>
              <w:jc w:val="left"/>
            </w:pPr>
          </w:p>
        </w:tc>
        <w:tc>
          <w:tcPr>
            <w:tcW w:w="1944" w:type="dxa"/>
            <w:tcMar>
              <w:top w:w="50" w:type="dxa"/>
              <w:left w:w="100" w:type="dxa"/>
            </w:tcMar>
            <w:vAlign w:val="center"/>
          </w:tcPr>
          <w:p w14:paraId="6E39EA7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"https://m.edsoo.ru/f5ed07a4" \h </w:instrText>
            </w:r>
            <w:r>
              <w:fldChar w:fldCharType="separate"/>
            </w:r>
            <w:r>
              <w:rPr>
                <w:rFonts w:ascii="Times New Roman" w:hAnsi="Times New Roman"/>
                <w:b w:val="0"/>
                <w:i w:val="0"/>
                <w:color w:val="0000FF"/>
                <w:sz w:val="22"/>
                <w:u w:val="single"/>
              </w:rPr>
              <w:t>https://m.edsoo.ru/f5ed07a4</w:t>
            </w:r>
            <w:r>
              <w:rPr>
                <w:rFonts w:ascii="Times New Roman" w:hAnsi="Times New Roman"/>
                <w:b w:val="0"/>
                <w:i w:val="0"/>
                <w:color w:val="0000FF"/>
                <w:sz w:val="22"/>
                <w:u w:val="single"/>
              </w:rPr>
              <w:fldChar w:fldCharType="end"/>
            </w:r>
          </w:p>
        </w:tc>
      </w:tr>
      <w:tr w14:paraId="1D02F0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06B38B74">
            <w:pPr>
              <w:spacing w:before="0" w:after="0"/>
              <w:ind w:left="0"/>
              <w:jc w:val="left"/>
            </w:pPr>
            <w:r>
              <w:rPr>
                <w:rFonts w:ascii="Times New Roman" w:hAnsi="Times New Roman"/>
                <w:b w:val="0"/>
                <w:i w:val="0"/>
                <w:color w:val="000000"/>
                <w:sz w:val="24"/>
              </w:rPr>
              <w:t>12</w:t>
            </w:r>
          </w:p>
        </w:tc>
        <w:tc>
          <w:tcPr>
            <w:tcW w:w="3432" w:type="dxa"/>
            <w:tcMar>
              <w:top w:w="50" w:type="dxa"/>
              <w:left w:w="100" w:type="dxa"/>
            </w:tcMar>
            <w:vAlign w:val="center"/>
          </w:tcPr>
          <w:p w14:paraId="314464FE">
            <w:pPr>
              <w:spacing w:before="0" w:after="0"/>
              <w:ind w:left="135"/>
              <w:jc w:val="left"/>
            </w:pPr>
            <w:r>
              <w:rPr>
                <w:rFonts w:ascii="Times New Roman" w:hAnsi="Times New Roman"/>
                <w:b w:val="0"/>
                <w:i w:val="0"/>
                <w:color w:val="000000"/>
                <w:sz w:val="24"/>
              </w:rPr>
              <w:t>Особенности профессиональной деятельности социолога и социального психолога</w:t>
            </w:r>
          </w:p>
        </w:tc>
        <w:tc>
          <w:tcPr>
            <w:tcW w:w="802" w:type="dxa"/>
            <w:tcMar>
              <w:top w:w="50" w:type="dxa"/>
              <w:left w:w="100" w:type="dxa"/>
            </w:tcMar>
            <w:vAlign w:val="center"/>
          </w:tcPr>
          <w:p w14:paraId="341F6059">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600ABEEE">
            <w:pPr>
              <w:spacing w:before="0" w:after="0" w:line="276" w:lineRule="auto"/>
              <w:ind w:left="135"/>
              <w:jc w:val="center"/>
            </w:pPr>
            <w:r>
              <w:rPr>
                <w:rFonts w:ascii="Times New Roman" w:hAnsi="Times New Roman"/>
                <w:b w:val="0"/>
                <w:i w:val="0"/>
                <w:color w:val="000000"/>
                <w:sz w:val="24"/>
              </w:rPr>
              <w:t xml:space="preserve"> 0 </w:t>
            </w:r>
          </w:p>
        </w:tc>
        <w:tc>
          <w:tcPr>
            <w:tcW w:w="1598" w:type="dxa"/>
            <w:tcMar>
              <w:top w:w="50" w:type="dxa"/>
              <w:left w:w="100" w:type="dxa"/>
            </w:tcMar>
            <w:vAlign w:val="center"/>
          </w:tcPr>
          <w:p w14:paraId="15E06AD2">
            <w:pPr>
              <w:spacing w:before="0" w:after="0" w:line="276" w:lineRule="auto"/>
              <w:ind w:left="135"/>
              <w:jc w:val="center"/>
            </w:pPr>
            <w:r>
              <w:rPr>
                <w:rFonts w:ascii="Times New Roman" w:hAnsi="Times New Roman"/>
                <w:b w:val="0"/>
                <w:i w:val="0"/>
                <w:color w:val="000000"/>
                <w:sz w:val="24"/>
              </w:rPr>
              <w:t xml:space="preserve"> 0 </w:t>
            </w:r>
          </w:p>
        </w:tc>
        <w:tc>
          <w:tcPr>
            <w:tcW w:w="1128" w:type="dxa"/>
            <w:tcMar>
              <w:top w:w="50" w:type="dxa"/>
              <w:left w:w="100" w:type="dxa"/>
            </w:tcMar>
            <w:vAlign w:val="center"/>
          </w:tcPr>
          <w:p w14:paraId="7001AE37">
            <w:pPr>
              <w:spacing w:before="0" w:after="0"/>
              <w:ind w:left="135"/>
              <w:jc w:val="left"/>
            </w:pPr>
          </w:p>
        </w:tc>
        <w:tc>
          <w:tcPr>
            <w:tcW w:w="1944" w:type="dxa"/>
            <w:tcMar>
              <w:top w:w="50" w:type="dxa"/>
              <w:left w:w="100" w:type="dxa"/>
            </w:tcMar>
            <w:vAlign w:val="center"/>
          </w:tcPr>
          <w:p w14:paraId="56CB867B">
            <w:pPr>
              <w:spacing w:before="0" w:after="0"/>
              <w:ind w:left="135"/>
              <w:jc w:val="left"/>
            </w:pPr>
          </w:p>
        </w:tc>
      </w:tr>
      <w:tr w14:paraId="776EAE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7C3DED68">
            <w:pPr>
              <w:spacing w:before="0" w:after="0"/>
              <w:ind w:left="0"/>
              <w:jc w:val="left"/>
            </w:pPr>
            <w:r>
              <w:rPr>
                <w:rFonts w:ascii="Times New Roman" w:hAnsi="Times New Roman"/>
                <w:b w:val="0"/>
                <w:i w:val="0"/>
                <w:color w:val="000000"/>
                <w:sz w:val="24"/>
              </w:rPr>
              <w:t>13</w:t>
            </w:r>
          </w:p>
        </w:tc>
        <w:tc>
          <w:tcPr>
            <w:tcW w:w="3432" w:type="dxa"/>
            <w:tcMar>
              <w:top w:w="50" w:type="dxa"/>
              <w:left w:w="100" w:type="dxa"/>
            </w:tcMar>
            <w:vAlign w:val="center"/>
          </w:tcPr>
          <w:p w14:paraId="162B995E">
            <w:pPr>
              <w:spacing w:before="0" w:after="0"/>
              <w:ind w:left="135"/>
              <w:jc w:val="left"/>
            </w:pPr>
            <w:r>
              <w:rPr>
                <w:rFonts w:ascii="Times New Roman" w:hAnsi="Times New Roman"/>
                <w:b w:val="0"/>
                <w:i w:val="0"/>
                <w:color w:val="000000"/>
                <w:sz w:val="24"/>
              </w:rPr>
              <w:t>Повторительно-обобщающий урок по теме "Социальная сфера"</w:t>
            </w:r>
          </w:p>
        </w:tc>
        <w:tc>
          <w:tcPr>
            <w:tcW w:w="802" w:type="dxa"/>
            <w:tcMar>
              <w:top w:w="50" w:type="dxa"/>
              <w:left w:w="100" w:type="dxa"/>
            </w:tcMar>
            <w:vAlign w:val="center"/>
          </w:tcPr>
          <w:p w14:paraId="08A5E449">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42E902CA">
            <w:pPr>
              <w:spacing w:before="0" w:after="0" w:line="276" w:lineRule="auto"/>
              <w:ind w:left="135"/>
              <w:jc w:val="center"/>
            </w:pPr>
            <w:r>
              <w:rPr>
                <w:rFonts w:ascii="Times New Roman" w:hAnsi="Times New Roman"/>
                <w:b w:val="0"/>
                <w:i w:val="0"/>
                <w:color w:val="000000"/>
                <w:sz w:val="24"/>
              </w:rPr>
              <w:t xml:space="preserve"> 0 </w:t>
            </w:r>
          </w:p>
        </w:tc>
        <w:tc>
          <w:tcPr>
            <w:tcW w:w="1598" w:type="dxa"/>
            <w:tcMar>
              <w:top w:w="50" w:type="dxa"/>
              <w:left w:w="100" w:type="dxa"/>
            </w:tcMar>
            <w:vAlign w:val="center"/>
          </w:tcPr>
          <w:p w14:paraId="0BAC7A6F">
            <w:pPr>
              <w:spacing w:before="0" w:after="0" w:line="276" w:lineRule="auto"/>
              <w:ind w:left="135"/>
              <w:jc w:val="center"/>
            </w:pPr>
            <w:r>
              <w:rPr>
                <w:rFonts w:ascii="Times New Roman" w:hAnsi="Times New Roman"/>
                <w:b w:val="0"/>
                <w:i w:val="0"/>
                <w:color w:val="000000"/>
                <w:sz w:val="24"/>
              </w:rPr>
              <w:t xml:space="preserve"> 0 </w:t>
            </w:r>
          </w:p>
        </w:tc>
        <w:tc>
          <w:tcPr>
            <w:tcW w:w="1128" w:type="dxa"/>
            <w:tcMar>
              <w:top w:w="50" w:type="dxa"/>
              <w:left w:w="100" w:type="dxa"/>
            </w:tcMar>
            <w:vAlign w:val="center"/>
          </w:tcPr>
          <w:p w14:paraId="206A4118">
            <w:pPr>
              <w:spacing w:before="0" w:after="0"/>
              <w:ind w:left="135"/>
              <w:jc w:val="left"/>
            </w:pPr>
          </w:p>
        </w:tc>
        <w:tc>
          <w:tcPr>
            <w:tcW w:w="1944" w:type="dxa"/>
            <w:tcMar>
              <w:top w:w="50" w:type="dxa"/>
              <w:left w:w="100" w:type="dxa"/>
            </w:tcMar>
            <w:vAlign w:val="center"/>
          </w:tcPr>
          <w:p w14:paraId="705C160C">
            <w:pPr>
              <w:spacing w:before="0" w:after="0"/>
              <w:ind w:left="135"/>
              <w:jc w:val="left"/>
            </w:pPr>
          </w:p>
        </w:tc>
      </w:tr>
      <w:tr w14:paraId="538078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0B9D3CFD">
            <w:pPr>
              <w:spacing w:before="0" w:after="0"/>
              <w:ind w:left="0"/>
              <w:jc w:val="left"/>
            </w:pPr>
            <w:r>
              <w:rPr>
                <w:rFonts w:ascii="Times New Roman" w:hAnsi="Times New Roman"/>
                <w:b w:val="0"/>
                <w:i w:val="0"/>
                <w:color w:val="000000"/>
                <w:sz w:val="24"/>
              </w:rPr>
              <w:t>14</w:t>
            </w:r>
          </w:p>
        </w:tc>
        <w:tc>
          <w:tcPr>
            <w:tcW w:w="3432" w:type="dxa"/>
            <w:tcMar>
              <w:top w:w="50" w:type="dxa"/>
              <w:left w:w="100" w:type="dxa"/>
            </w:tcMar>
            <w:vAlign w:val="center"/>
          </w:tcPr>
          <w:p w14:paraId="0DAE0CEE">
            <w:pPr>
              <w:spacing w:before="0" w:after="0"/>
              <w:ind w:left="135"/>
              <w:jc w:val="left"/>
            </w:pPr>
            <w:r>
              <w:rPr>
                <w:rFonts w:ascii="Times New Roman" w:hAnsi="Times New Roman"/>
                <w:b w:val="0"/>
                <w:i w:val="0"/>
                <w:color w:val="000000"/>
                <w:sz w:val="24"/>
              </w:rPr>
              <w:t>Повторительно-обобщающий урок по теме "Социальная сфера"</w:t>
            </w:r>
          </w:p>
        </w:tc>
        <w:tc>
          <w:tcPr>
            <w:tcW w:w="802" w:type="dxa"/>
            <w:tcMar>
              <w:top w:w="50" w:type="dxa"/>
              <w:left w:w="100" w:type="dxa"/>
            </w:tcMar>
            <w:vAlign w:val="center"/>
          </w:tcPr>
          <w:p w14:paraId="48599C68">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402AD2F2">
            <w:pPr>
              <w:spacing w:before="0" w:after="0" w:line="276" w:lineRule="auto"/>
              <w:ind w:left="135"/>
              <w:jc w:val="center"/>
            </w:pPr>
            <w:r>
              <w:rPr>
                <w:rFonts w:ascii="Times New Roman" w:hAnsi="Times New Roman"/>
                <w:b w:val="0"/>
                <w:i w:val="0"/>
                <w:color w:val="000000"/>
                <w:sz w:val="24"/>
              </w:rPr>
              <w:t xml:space="preserve"> 1 </w:t>
            </w:r>
          </w:p>
        </w:tc>
        <w:tc>
          <w:tcPr>
            <w:tcW w:w="1598" w:type="dxa"/>
            <w:tcMar>
              <w:top w:w="50" w:type="dxa"/>
              <w:left w:w="100" w:type="dxa"/>
            </w:tcMar>
            <w:vAlign w:val="center"/>
          </w:tcPr>
          <w:p w14:paraId="0E89417A">
            <w:pPr>
              <w:spacing w:before="0" w:after="0" w:line="276" w:lineRule="auto"/>
              <w:ind w:left="135"/>
              <w:jc w:val="center"/>
            </w:pPr>
            <w:r>
              <w:rPr>
                <w:rFonts w:ascii="Times New Roman" w:hAnsi="Times New Roman"/>
                <w:b w:val="0"/>
                <w:i w:val="0"/>
                <w:color w:val="000000"/>
                <w:sz w:val="24"/>
              </w:rPr>
              <w:t xml:space="preserve"> 0 </w:t>
            </w:r>
          </w:p>
        </w:tc>
        <w:tc>
          <w:tcPr>
            <w:tcW w:w="1128" w:type="dxa"/>
            <w:tcMar>
              <w:top w:w="50" w:type="dxa"/>
              <w:left w:w="100" w:type="dxa"/>
            </w:tcMar>
            <w:vAlign w:val="center"/>
          </w:tcPr>
          <w:p w14:paraId="52B8D007">
            <w:pPr>
              <w:spacing w:before="0" w:after="0"/>
              <w:ind w:left="135"/>
              <w:jc w:val="left"/>
            </w:pPr>
          </w:p>
        </w:tc>
        <w:tc>
          <w:tcPr>
            <w:tcW w:w="1944" w:type="dxa"/>
            <w:tcMar>
              <w:top w:w="50" w:type="dxa"/>
              <w:left w:w="100" w:type="dxa"/>
            </w:tcMar>
            <w:vAlign w:val="center"/>
          </w:tcPr>
          <w:p w14:paraId="32FEE09A">
            <w:pPr>
              <w:spacing w:before="0" w:after="0"/>
              <w:ind w:left="135"/>
              <w:jc w:val="left"/>
            </w:pPr>
          </w:p>
        </w:tc>
      </w:tr>
      <w:tr w14:paraId="2A3AB7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52F5E603">
            <w:pPr>
              <w:spacing w:before="0" w:after="0"/>
              <w:ind w:left="0"/>
              <w:jc w:val="left"/>
            </w:pPr>
            <w:r>
              <w:rPr>
                <w:rFonts w:ascii="Times New Roman" w:hAnsi="Times New Roman"/>
                <w:b w:val="0"/>
                <w:i w:val="0"/>
                <w:color w:val="000000"/>
                <w:sz w:val="24"/>
              </w:rPr>
              <w:t>15</w:t>
            </w:r>
          </w:p>
        </w:tc>
        <w:tc>
          <w:tcPr>
            <w:tcW w:w="3432" w:type="dxa"/>
            <w:tcMar>
              <w:top w:w="50" w:type="dxa"/>
              <w:left w:w="100" w:type="dxa"/>
            </w:tcMar>
            <w:vAlign w:val="center"/>
          </w:tcPr>
          <w:p w14:paraId="1074718B">
            <w:pPr>
              <w:spacing w:before="0" w:after="0"/>
              <w:ind w:left="135"/>
              <w:jc w:val="left"/>
            </w:pPr>
            <w:r>
              <w:rPr>
                <w:rFonts w:ascii="Times New Roman" w:hAnsi="Times New Roman"/>
                <w:b w:val="0"/>
                <w:i w:val="0"/>
                <w:color w:val="000000"/>
                <w:sz w:val="24"/>
              </w:rPr>
              <w:t>Политическая власть и политические отношения</w:t>
            </w:r>
          </w:p>
        </w:tc>
        <w:tc>
          <w:tcPr>
            <w:tcW w:w="802" w:type="dxa"/>
            <w:tcMar>
              <w:top w:w="50" w:type="dxa"/>
              <w:left w:w="100" w:type="dxa"/>
            </w:tcMar>
            <w:vAlign w:val="center"/>
          </w:tcPr>
          <w:p w14:paraId="52315FB6">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65254B6C">
            <w:pPr>
              <w:spacing w:before="0" w:after="0" w:line="276" w:lineRule="auto"/>
              <w:ind w:left="135"/>
              <w:jc w:val="center"/>
            </w:pPr>
            <w:r>
              <w:rPr>
                <w:rFonts w:ascii="Times New Roman" w:hAnsi="Times New Roman"/>
                <w:b w:val="0"/>
                <w:i w:val="0"/>
                <w:color w:val="000000"/>
                <w:sz w:val="24"/>
              </w:rPr>
              <w:t xml:space="preserve"> 0 </w:t>
            </w:r>
          </w:p>
        </w:tc>
        <w:tc>
          <w:tcPr>
            <w:tcW w:w="1598" w:type="dxa"/>
            <w:tcMar>
              <w:top w:w="50" w:type="dxa"/>
              <w:left w:w="100" w:type="dxa"/>
            </w:tcMar>
            <w:vAlign w:val="center"/>
          </w:tcPr>
          <w:p w14:paraId="18BD341D">
            <w:pPr>
              <w:spacing w:before="0" w:after="0" w:line="276" w:lineRule="auto"/>
              <w:ind w:left="135"/>
              <w:jc w:val="center"/>
            </w:pPr>
            <w:r>
              <w:rPr>
                <w:rFonts w:ascii="Times New Roman" w:hAnsi="Times New Roman"/>
                <w:b w:val="0"/>
                <w:i w:val="0"/>
                <w:color w:val="000000"/>
                <w:sz w:val="24"/>
              </w:rPr>
              <w:t xml:space="preserve"> 0 </w:t>
            </w:r>
          </w:p>
        </w:tc>
        <w:tc>
          <w:tcPr>
            <w:tcW w:w="1128" w:type="dxa"/>
            <w:tcMar>
              <w:top w:w="50" w:type="dxa"/>
              <w:left w:w="100" w:type="dxa"/>
            </w:tcMar>
            <w:vAlign w:val="center"/>
          </w:tcPr>
          <w:p w14:paraId="3DC7F921">
            <w:pPr>
              <w:spacing w:before="0" w:after="0"/>
              <w:ind w:left="135"/>
              <w:jc w:val="left"/>
            </w:pPr>
          </w:p>
        </w:tc>
        <w:tc>
          <w:tcPr>
            <w:tcW w:w="1944" w:type="dxa"/>
            <w:tcMar>
              <w:top w:w="50" w:type="dxa"/>
              <w:left w:w="100" w:type="dxa"/>
            </w:tcMar>
            <w:vAlign w:val="center"/>
          </w:tcPr>
          <w:p w14:paraId="4415E14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"https://m.edsoo.ru/f5ed2b30" \h </w:instrText>
            </w:r>
            <w:r>
              <w:fldChar w:fldCharType="separate"/>
            </w:r>
            <w:r>
              <w:rPr>
                <w:rFonts w:ascii="Times New Roman" w:hAnsi="Times New Roman"/>
                <w:b w:val="0"/>
                <w:i w:val="0"/>
                <w:color w:val="0000FF"/>
                <w:sz w:val="22"/>
                <w:u w:val="single"/>
              </w:rPr>
              <w:t>https://m.edsoo.ru/f5ed2b30</w:t>
            </w:r>
            <w:r>
              <w:rPr>
                <w:rFonts w:ascii="Times New Roman" w:hAnsi="Times New Roman"/>
                <w:b w:val="0"/>
                <w:i w:val="0"/>
                <w:color w:val="0000FF"/>
                <w:sz w:val="22"/>
                <w:u w:val="single"/>
              </w:rPr>
              <w:fldChar w:fldCharType="end"/>
            </w:r>
          </w:p>
        </w:tc>
      </w:tr>
      <w:tr w14:paraId="7BC3C3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0B95CC7E">
            <w:pPr>
              <w:spacing w:before="0" w:after="0"/>
              <w:ind w:left="0"/>
              <w:jc w:val="left"/>
            </w:pPr>
            <w:r>
              <w:rPr>
                <w:rFonts w:ascii="Times New Roman" w:hAnsi="Times New Roman"/>
                <w:b w:val="0"/>
                <w:i w:val="0"/>
                <w:color w:val="000000"/>
                <w:sz w:val="24"/>
              </w:rPr>
              <w:t>16</w:t>
            </w:r>
          </w:p>
        </w:tc>
        <w:tc>
          <w:tcPr>
            <w:tcW w:w="3432" w:type="dxa"/>
            <w:tcMar>
              <w:top w:w="50" w:type="dxa"/>
              <w:left w:w="100" w:type="dxa"/>
            </w:tcMar>
            <w:vAlign w:val="center"/>
          </w:tcPr>
          <w:p w14:paraId="0DCA8825">
            <w:pPr>
              <w:spacing w:before="0" w:after="0"/>
              <w:ind w:left="135"/>
              <w:jc w:val="left"/>
            </w:pPr>
            <w:r>
              <w:rPr>
                <w:rFonts w:ascii="Times New Roman" w:hAnsi="Times New Roman"/>
                <w:b w:val="0"/>
                <w:i w:val="0"/>
                <w:color w:val="000000"/>
                <w:sz w:val="24"/>
              </w:rPr>
              <w:t>Политические институты</w:t>
            </w:r>
          </w:p>
        </w:tc>
        <w:tc>
          <w:tcPr>
            <w:tcW w:w="802" w:type="dxa"/>
            <w:tcMar>
              <w:top w:w="50" w:type="dxa"/>
              <w:left w:w="100" w:type="dxa"/>
            </w:tcMar>
            <w:vAlign w:val="center"/>
          </w:tcPr>
          <w:p w14:paraId="5B7797A4">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4E1635F0">
            <w:pPr>
              <w:spacing w:before="0" w:after="0" w:line="276" w:lineRule="auto"/>
              <w:ind w:left="135"/>
              <w:jc w:val="center"/>
            </w:pPr>
            <w:r>
              <w:rPr>
                <w:rFonts w:ascii="Times New Roman" w:hAnsi="Times New Roman"/>
                <w:b w:val="0"/>
                <w:i w:val="0"/>
                <w:color w:val="000000"/>
                <w:sz w:val="24"/>
              </w:rPr>
              <w:t xml:space="preserve"> 0 </w:t>
            </w:r>
          </w:p>
        </w:tc>
        <w:tc>
          <w:tcPr>
            <w:tcW w:w="1598" w:type="dxa"/>
            <w:tcMar>
              <w:top w:w="50" w:type="dxa"/>
              <w:left w:w="100" w:type="dxa"/>
            </w:tcMar>
            <w:vAlign w:val="center"/>
          </w:tcPr>
          <w:p w14:paraId="1AEDD31E">
            <w:pPr>
              <w:spacing w:before="0" w:after="0" w:line="276" w:lineRule="auto"/>
              <w:ind w:left="135"/>
              <w:jc w:val="center"/>
            </w:pPr>
            <w:r>
              <w:rPr>
                <w:rFonts w:ascii="Times New Roman" w:hAnsi="Times New Roman"/>
                <w:b w:val="0"/>
                <w:i w:val="0"/>
                <w:color w:val="000000"/>
                <w:sz w:val="24"/>
              </w:rPr>
              <w:t xml:space="preserve"> 0 </w:t>
            </w:r>
          </w:p>
        </w:tc>
        <w:tc>
          <w:tcPr>
            <w:tcW w:w="1128" w:type="dxa"/>
            <w:tcMar>
              <w:top w:w="50" w:type="dxa"/>
              <w:left w:w="100" w:type="dxa"/>
            </w:tcMar>
            <w:vAlign w:val="center"/>
          </w:tcPr>
          <w:p w14:paraId="5C4FB9F8">
            <w:pPr>
              <w:spacing w:before="0" w:after="0"/>
              <w:ind w:left="135"/>
              <w:jc w:val="left"/>
            </w:pPr>
          </w:p>
        </w:tc>
        <w:tc>
          <w:tcPr>
            <w:tcW w:w="1944" w:type="dxa"/>
            <w:tcMar>
              <w:top w:w="50" w:type="dxa"/>
              <w:left w:w="100" w:type="dxa"/>
            </w:tcMar>
            <w:vAlign w:val="center"/>
          </w:tcPr>
          <w:p w14:paraId="6BCFE57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"https://m.edsoo.ru/f5ed2964" \h </w:instrText>
            </w:r>
            <w:r>
              <w:fldChar w:fldCharType="separate"/>
            </w:r>
            <w:r>
              <w:rPr>
                <w:rFonts w:ascii="Times New Roman" w:hAnsi="Times New Roman"/>
                <w:b w:val="0"/>
                <w:i w:val="0"/>
                <w:color w:val="0000FF"/>
                <w:sz w:val="22"/>
                <w:u w:val="single"/>
              </w:rPr>
              <w:t>https://m.edsoo.ru/f5ed2964</w:t>
            </w:r>
            <w:r>
              <w:rPr>
                <w:rFonts w:ascii="Times New Roman" w:hAnsi="Times New Roman"/>
                <w:b w:val="0"/>
                <w:i w:val="0"/>
                <w:color w:val="0000FF"/>
                <w:sz w:val="22"/>
                <w:u w:val="single"/>
              </w:rPr>
              <w:fldChar w:fldCharType="end"/>
            </w:r>
          </w:p>
        </w:tc>
      </w:tr>
      <w:tr w14:paraId="5DC9A0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16A544DA">
            <w:pPr>
              <w:spacing w:before="0" w:after="0"/>
              <w:ind w:left="0"/>
              <w:jc w:val="left"/>
            </w:pPr>
            <w:r>
              <w:rPr>
                <w:rFonts w:ascii="Times New Roman" w:hAnsi="Times New Roman"/>
                <w:b w:val="0"/>
                <w:i w:val="0"/>
                <w:color w:val="000000"/>
                <w:sz w:val="24"/>
              </w:rPr>
              <w:t>17</w:t>
            </w:r>
          </w:p>
        </w:tc>
        <w:tc>
          <w:tcPr>
            <w:tcW w:w="3432" w:type="dxa"/>
            <w:tcMar>
              <w:top w:w="50" w:type="dxa"/>
              <w:left w:w="100" w:type="dxa"/>
            </w:tcMar>
            <w:vAlign w:val="center"/>
          </w:tcPr>
          <w:p w14:paraId="533EA109">
            <w:pPr>
              <w:spacing w:before="0" w:after="0"/>
              <w:ind w:left="135"/>
              <w:jc w:val="left"/>
            </w:pPr>
            <w:r>
              <w:rPr>
                <w:rFonts w:ascii="Times New Roman" w:hAnsi="Times New Roman"/>
                <w:b w:val="0"/>
                <w:i w:val="0"/>
                <w:color w:val="000000"/>
                <w:sz w:val="24"/>
              </w:rPr>
              <w:t>Политическая система</w:t>
            </w:r>
          </w:p>
        </w:tc>
        <w:tc>
          <w:tcPr>
            <w:tcW w:w="802" w:type="dxa"/>
            <w:tcMar>
              <w:top w:w="50" w:type="dxa"/>
              <w:left w:w="100" w:type="dxa"/>
            </w:tcMar>
            <w:vAlign w:val="center"/>
          </w:tcPr>
          <w:p w14:paraId="1CF49621">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088AC7F6">
            <w:pPr>
              <w:spacing w:before="0" w:after="0" w:line="276" w:lineRule="auto"/>
              <w:ind w:left="135"/>
              <w:jc w:val="center"/>
            </w:pPr>
            <w:r>
              <w:rPr>
                <w:rFonts w:ascii="Times New Roman" w:hAnsi="Times New Roman"/>
                <w:b w:val="0"/>
                <w:i w:val="0"/>
                <w:color w:val="000000"/>
                <w:sz w:val="24"/>
              </w:rPr>
              <w:t xml:space="preserve"> 0 </w:t>
            </w:r>
          </w:p>
        </w:tc>
        <w:tc>
          <w:tcPr>
            <w:tcW w:w="1598" w:type="dxa"/>
            <w:tcMar>
              <w:top w:w="50" w:type="dxa"/>
              <w:left w:w="100" w:type="dxa"/>
            </w:tcMar>
            <w:vAlign w:val="center"/>
          </w:tcPr>
          <w:p w14:paraId="15AF43A4">
            <w:pPr>
              <w:spacing w:before="0" w:after="0" w:line="276" w:lineRule="auto"/>
              <w:ind w:left="135"/>
              <w:jc w:val="center"/>
            </w:pPr>
            <w:r>
              <w:rPr>
                <w:rFonts w:ascii="Times New Roman" w:hAnsi="Times New Roman"/>
                <w:b w:val="0"/>
                <w:i w:val="0"/>
                <w:color w:val="000000"/>
                <w:sz w:val="24"/>
              </w:rPr>
              <w:t xml:space="preserve"> 0 </w:t>
            </w:r>
          </w:p>
        </w:tc>
        <w:tc>
          <w:tcPr>
            <w:tcW w:w="1128" w:type="dxa"/>
            <w:tcMar>
              <w:top w:w="50" w:type="dxa"/>
              <w:left w:w="100" w:type="dxa"/>
            </w:tcMar>
            <w:vAlign w:val="center"/>
          </w:tcPr>
          <w:p w14:paraId="3E31B354">
            <w:pPr>
              <w:spacing w:before="0" w:after="0"/>
              <w:ind w:left="135"/>
              <w:jc w:val="left"/>
            </w:pPr>
          </w:p>
        </w:tc>
        <w:tc>
          <w:tcPr>
            <w:tcW w:w="1944" w:type="dxa"/>
            <w:tcMar>
              <w:top w:w="50" w:type="dxa"/>
              <w:left w:w="100" w:type="dxa"/>
            </w:tcMar>
            <w:vAlign w:val="center"/>
          </w:tcPr>
          <w:p w14:paraId="78F4B95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"https://m.edsoo.ru/f5ed2cf2" \h </w:instrText>
            </w:r>
            <w:r>
              <w:fldChar w:fldCharType="separate"/>
            </w:r>
            <w:r>
              <w:rPr>
                <w:rFonts w:ascii="Times New Roman" w:hAnsi="Times New Roman"/>
                <w:b w:val="0"/>
                <w:i w:val="0"/>
                <w:color w:val="0000FF"/>
                <w:sz w:val="22"/>
                <w:u w:val="single"/>
              </w:rPr>
              <w:t>https://m.edsoo.ru/f5ed2cf2</w:t>
            </w:r>
            <w:r>
              <w:rPr>
                <w:rFonts w:ascii="Times New Roman" w:hAnsi="Times New Roman"/>
                <w:b w:val="0"/>
                <w:i w:val="0"/>
                <w:color w:val="0000FF"/>
                <w:sz w:val="22"/>
                <w:u w:val="single"/>
              </w:rPr>
              <w:fldChar w:fldCharType="end"/>
            </w:r>
          </w:p>
        </w:tc>
      </w:tr>
      <w:tr w14:paraId="4E214A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707DC774">
            <w:pPr>
              <w:spacing w:before="0" w:after="0"/>
              <w:ind w:left="0"/>
              <w:jc w:val="left"/>
            </w:pPr>
            <w:r>
              <w:rPr>
                <w:rFonts w:ascii="Times New Roman" w:hAnsi="Times New Roman"/>
                <w:b w:val="0"/>
                <w:i w:val="0"/>
                <w:color w:val="000000"/>
                <w:sz w:val="24"/>
              </w:rPr>
              <w:t>18</w:t>
            </w:r>
          </w:p>
        </w:tc>
        <w:tc>
          <w:tcPr>
            <w:tcW w:w="3432" w:type="dxa"/>
            <w:tcMar>
              <w:top w:w="50" w:type="dxa"/>
              <w:left w:w="100" w:type="dxa"/>
            </w:tcMar>
            <w:vAlign w:val="center"/>
          </w:tcPr>
          <w:p w14:paraId="6EEF7D32">
            <w:pPr>
              <w:spacing w:before="0" w:after="0"/>
              <w:ind w:left="135"/>
              <w:jc w:val="left"/>
            </w:pPr>
            <w:r>
              <w:rPr>
                <w:rFonts w:ascii="Times New Roman" w:hAnsi="Times New Roman"/>
                <w:b w:val="0"/>
                <w:i w:val="0"/>
                <w:color w:val="000000"/>
                <w:sz w:val="24"/>
              </w:rPr>
              <w:t>Государство - основной институт политической системы</w:t>
            </w:r>
          </w:p>
        </w:tc>
        <w:tc>
          <w:tcPr>
            <w:tcW w:w="802" w:type="dxa"/>
            <w:tcMar>
              <w:top w:w="50" w:type="dxa"/>
              <w:left w:w="100" w:type="dxa"/>
            </w:tcMar>
            <w:vAlign w:val="center"/>
          </w:tcPr>
          <w:p w14:paraId="2221A638">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6DDE9C74">
            <w:pPr>
              <w:spacing w:before="0" w:after="0" w:line="276" w:lineRule="auto"/>
              <w:ind w:left="135"/>
              <w:jc w:val="center"/>
            </w:pPr>
            <w:r>
              <w:rPr>
                <w:rFonts w:ascii="Times New Roman" w:hAnsi="Times New Roman"/>
                <w:b w:val="0"/>
                <w:i w:val="0"/>
                <w:color w:val="000000"/>
                <w:sz w:val="24"/>
              </w:rPr>
              <w:t xml:space="preserve"> 0 </w:t>
            </w:r>
          </w:p>
        </w:tc>
        <w:tc>
          <w:tcPr>
            <w:tcW w:w="1598" w:type="dxa"/>
            <w:tcMar>
              <w:top w:w="50" w:type="dxa"/>
              <w:left w:w="100" w:type="dxa"/>
            </w:tcMar>
            <w:vAlign w:val="center"/>
          </w:tcPr>
          <w:p w14:paraId="724BFD05">
            <w:pPr>
              <w:spacing w:before="0" w:after="0" w:line="276" w:lineRule="auto"/>
              <w:ind w:left="135"/>
              <w:jc w:val="center"/>
            </w:pPr>
            <w:r>
              <w:rPr>
                <w:rFonts w:ascii="Times New Roman" w:hAnsi="Times New Roman"/>
                <w:b w:val="0"/>
                <w:i w:val="0"/>
                <w:color w:val="000000"/>
                <w:sz w:val="24"/>
              </w:rPr>
              <w:t xml:space="preserve"> 0 </w:t>
            </w:r>
          </w:p>
        </w:tc>
        <w:tc>
          <w:tcPr>
            <w:tcW w:w="1128" w:type="dxa"/>
            <w:tcMar>
              <w:top w:w="50" w:type="dxa"/>
              <w:left w:w="100" w:type="dxa"/>
            </w:tcMar>
            <w:vAlign w:val="center"/>
          </w:tcPr>
          <w:p w14:paraId="65378F29">
            <w:pPr>
              <w:spacing w:before="0" w:after="0"/>
              <w:ind w:left="135"/>
              <w:jc w:val="left"/>
            </w:pPr>
          </w:p>
        </w:tc>
        <w:tc>
          <w:tcPr>
            <w:tcW w:w="1944" w:type="dxa"/>
            <w:tcMar>
              <w:top w:w="50" w:type="dxa"/>
              <w:left w:w="100" w:type="dxa"/>
            </w:tcMar>
            <w:vAlign w:val="center"/>
          </w:tcPr>
          <w:p w14:paraId="0CF4C36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"https://m.edsoo.ru/f5ed2efa" \h </w:instrText>
            </w:r>
            <w:r>
              <w:fldChar w:fldCharType="separate"/>
            </w:r>
            <w:r>
              <w:rPr>
                <w:rFonts w:ascii="Times New Roman" w:hAnsi="Times New Roman"/>
                <w:b w:val="0"/>
                <w:i w:val="0"/>
                <w:color w:val="0000FF"/>
                <w:sz w:val="22"/>
                <w:u w:val="single"/>
              </w:rPr>
              <w:t>https://m.edsoo.ru/f5ed2efa</w:t>
            </w:r>
            <w:r>
              <w:rPr>
                <w:rFonts w:ascii="Times New Roman" w:hAnsi="Times New Roman"/>
                <w:b w:val="0"/>
                <w:i w:val="0"/>
                <w:color w:val="0000FF"/>
                <w:sz w:val="22"/>
                <w:u w:val="single"/>
              </w:rPr>
              <w:fldChar w:fldCharType="end"/>
            </w:r>
          </w:p>
        </w:tc>
      </w:tr>
      <w:tr w14:paraId="4CC31E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17CD9501">
            <w:pPr>
              <w:spacing w:before="0" w:after="0"/>
              <w:ind w:left="0"/>
              <w:jc w:val="left"/>
            </w:pPr>
            <w:r>
              <w:rPr>
                <w:rFonts w:ascii="Times New Roman" w:hAnsi="Times New Roman"/>
                <w:b w:val="0"/>
                <w:i w:val="0"/>
                <w:color w:val="000000"/>
                <w:sz w:val="24"/>
              </w:rPr>
              <w:t>19</w:t>
            </w:r>
          </w:p>
        </w:tc>
        <w:tc>
          <w:tcPr>
            <w:tcW w:w="3432" w:type="dxa"/>
            <w:tcMar>
              <w:top w:w="50" w:type="dxa"/>
              <w:left w:w="100" w:type="dxa"/>
            </w:tcMar>
            <w:vAlign w:val="center"/>
          </w:tcPr>
          <w:p w14:paraId="76897213">
            <w:pPr>
              <w:spacing w:before="0" w:after="0"/>
              <w:ind w:left="135"/>
              <w:jc w:val="left"/>
            </w:pPr>
            <w:r>
              <w:rPr>
                <w:rFonts w:ascii="Times New Roman" w:hAnsi="Times New Roman"/>
                <w:b w:val="0"/>
                <w:i w:val="0"/>
                <w:color w:val="000000"/>
                <w:sz w:val="24"/>
              </w:rPr>
              <w:t>Формы государства</w:t>
            </w:r>
          </w:p>
        </w:tc>
        <w:tc>
          <w:tcPr>
            <w:tcW w:w="802" w:type="dxa"/>
            <w:tcMar>
              <w:top w:w="50" w:type="dxa"/>
              <w:left w:w="100" w:type="dxa"/>
            </w:tcMar>
            <w:vAlign w:val="center"/>
          </w:tcPr>
          <w:p w14:paraId="13BBA94F">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39525147">
            <w:pPr>
              <w:spacing w:before="0" w:after="0" w:line="276" w:lineRule="auto"/>
              <w:ind w:left="135"/>
              <w:jc w:val="center"/>
            </w:pPr>
            <w:r>
              <w:rPr>
                <w:rFonts w:ascii="Times New Roman" w:hAnsi="Times New Roman"/>
                <w:b w:val="0"/>
                <w:i w:val="0"/>
                <w:color w:val="000000"/>
                <w:sz w:val="24"/>
              </w:rPr>
              <w:t xml:space="preserve"> 0 </w:t>
            </w:r>
          </w:p>
        </w:tc>
        <w:tc>
          <w:tcPr>
            <w:tcW w:w="1598" w:type="dxa"/>
            <w:tcMar>
              <w:top w:w="50" w:type="dxa"/>
              <w:left w:w="100" w:type="dxa"/>
            </w:tcMar>
            <w:vAlign w:val="center"/>
          </w:tcPr>
          <w:p w14:paraId="0AD073F7">
            <w:pPr>
              <w:spacing w:before="0" w:after="0" w:line="276" w:lineRule="auto"/>
              <w:ind w:left="135"/>
              <w:jc w:val="center"/>
            </w:pPr>
            <w:r>
              <w:rPr>
                <w:rFonts w:ascii="Times New Roman" w:hAnsi="Times New Roman"/>
                <w:b w:val="0"/>
                <w:i w:val="0"/>
                <w:color w:val="000000"/>
                <w:sz w:val="24"/>
              </w:rPr>
              <w:t xml:space="preserve"> 0 </w:t>
            </w:r>
          </w:p>
        </w:tc>
        <w:tc>
          <w:tcPr>
            <w:tcW w:w="1128" w:type="dxa"/>
            <w:tcMar>
              <w:top w:w="50" w:type="dxa"/>
              <w:left w:w="100" w:type="dxa"/>
            </w:tcMar>
            <w:vAlign w:val="center"/>
          </w:tcPr>
          <w:p w14:paraId="503B1C49">
            <w:pPr>
              <w:spacing w:before="0" w:after="0"/>
              <w:ind w:left="135"/>
              <w:jc w:val="left"/>
            </w:pPr>
          </w:p>
        </w:tc>
        <w:tc>
          <w:tcPr>
            <w:tcW w:w="1944" w:type="dxa"/>
            <w:tcMar>
              <w:top w:w="50" w:type="dxa"/>
              <w:left w:w="100" w:type="dxa"/>
            </w:tcMar>
            <w:vAlign w:val="center"/>
          </w:tcPr>
          <w:p w14:paraId="519C325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"https://m.edsoo.ru/f5ed3274" \h </w:instrText>
            </w:r>
            <w:r>
              <w:fldChar w:fldCharType="separate"/>
            </w:r>
            <w:r>
              <w:rPr>
                <w:rFonts w:ascii="Times New Roman" w:hAnsi="Times New Roman"/>
                <w:b w:val="0"/>
                <w:i w:val="0"/>
                <w:color w:val="0000FF"/>
                <w:sz w:val="22"/>
                <w:u w:val="single"/>
              </w:rPr>
              <w:t>https://m.edsoo.ru/f5ed3274</w:t>
            </w:r>
            <w:r>
              <w:rPr>
                <w:rFonts w:ascii="Times New Roman" w:hAnsi="Times New Roman"/>
                <w:b w:val="0"/>
                <w:i w:val="0"/>
                <w:color w:val="0000FF"/>
                <w:sz w:val="22"/>
                <w:u w:val="single"/>
              </w:rPr>
              <w:fldChar w:fldCharType="end"/>
            </w:r>
          </w:p>
        </w:tc>
      </w:tr>
      <w:tr w14:paraId="780C4A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1217E914">
            <w:pPr>
              <w:spacing w:before="0" w:after="0"/>
              <w:ind w:left="0"/>
              <w:jc w:val="left"/>
            </w:pPr>
            <w:r>
              <w:rPr>
                <w:rFonts w:ascii="Times New Roman" w:hAnsi="Times New Roman"/>
                <w:b w:val="0"/>
                <w:i w:val="0"/>
                <w:color w:val="000000"/>
                <w:sz w:val="24"/>
              </w:rPr>
              <w:t>20</w:t>
            </w:r>
          </w:p>
        </w:tc>
        <w:tc>
          <w:tcPr>
            <w:tcW w:w="3432" w:type="dxa"/>
            <w:tcMar>
              <w:top w:w="50" w:type="dxa"/>
              <w:left w:w="100" w:type="dxa"/>
            </w:tcMar>
            <w:vAlign w:val="center"/>
          </w:tcPr>
          <w:p w14:paraId="4EEDAE5C">
            <w:pPr>
              <w:spacing w:before="0" w:after="0"/>
              <w:ind w:left="135"/>
              <w:jc w:val="left"/>
            </w:pPr>
            <w:r>
              <w:rPr>
                <w:rFonts w:ascii="Times New Roman" w:hAnsi="Times New Roman"/>
                <w:b w:val="0"/>
                <w:i w:val="0"/>
                <w:color w:val="000000"/>
                <w:sz w:val="24"/>
              </w:rPr>
              <w:t>Основы конституционного строя Российской Федерации</w:t>
            </w:r>
          </w:p>
        </w:tc>
        <w:tc>
          <w:tcPr>
            <w:tcW w:w="802" w:type="dxa"/>
            <w:tcMar>
              <w:top w:w="50" w:type="dxa"/>
              <w:left w:w="100" w:type="dxa"/>
            </w:tcMar>
            <w:vAlign w:val="center"/>
          </w:tcPr>
          <w:p w14:paraId="12FD05A9">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49339958">
            <w:pPr>
              <w:spacing w:before="0" w:after="0" w:line="276" w:lineRule="auto"/>
              <w:ind w:left="135"/>
              <w:jc w:val="center"/>
            </w:pPr>
            <w:r>
              <w:rPr>
                <w:rFonts w:ascii="Times New Roman" w:hAnsi="Times New Roman"/>
                <w:b w:val="0"/>
                <w:i w:val="0"/>
                <w:color w:val="000000"/>
                <w:sz w:val="24"/>
              </w:rPr>
              <w:t xml:space="preserve"> 0 </w:t>
            </w:r>
          </w:p>
        </w:tc>
        <w:tc>
          <w:tcPr>
            <w:tcW w:w="1598" w:type="dxa"/>
            <w:tcMar>
              <w:top w:w="50" w:type="dxa"/>
              <w:left w:w="100" w:type="dxa"/>
            </w:tcMar>
            <w:vAlign w:val="center"/>
          </w:tcPr>
          <w:p w14:paraId="731A122F">
            <w:pPr>
              <w:spacing w:before="0" w:after="0" w:line="276" w:lineRule="auto"/>
              <w:ind w:left="135"/>
              <w:jc w:val="center"/>
            </w:pPr>
            <w:r>
              <w:rPr>
                <w:rFonts w:ascii="Times New Roman" w:hAnsi="Times New Roman"/>
                <w:b w:val="0"/>
                <w:i w:val="0"/>
                <w:color w:val="000000"/>
                <w:sz w:val="24"/>
              </w:rPr>
              <w:t xml:space="preserve"> 0 </w:t>
            </w:r>
          </w:p>
        </w:tc>
        <w:tc>
          <w:tcPr>
            <w:tcW w:w="1128" w:type="dxa"/>
            <w:tcMar>
              <w:top w:w="50" w:type="dxa"/>
              <w:left w:w="100" w:type="dxa"/>
            </w:tcMar>
            <w:vAlign w:val="center"/>
          </w:tcPr>
          <w:p w14:paraId="15B2287D">
            <w:pPr>
              <w:spacing w:before="0" w:after="0"/>
              <w:ind w:left="135"/>
              <w:jc w:val="left"/>
            </w:pPr>
          </w:p>
        </w:tc>
        <w:tc>
          <w:tcPr>
            <w:tcW w:w="1944" w:type="dxa"/>
            <w:tcMar>
              <w:top w:w="50" w:type="dxa"/>
              <w:left w:w="100" w:type="dxa"/>
            </w:tcMar>
            <w:vAlign w:val="center"/>
          </w:tcPr>
          <w:p w14:paraId="4CA231C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"https://m.edsoo.ru/f84050c4" \h </w:instrText>
            </w:r>
            <w:r>
              <w:fldChar w:fldCharType="separate"/>
            </w:r>
            <w:r>
              <w:rPr>
                <w:rFonts w:ascii="Times New Roman" w:hAnsi="Times New Roman"/>
                <w:b w:val="0"/>
                <w:i w:val="0"/>
                <w:color w:val="0000FF"/>
                <w:sz w:val="22"/>
                <w:u w:val="single"/>
              </w:rPr>
              <w:t>https://m.edsoo.ru/f84050c4</w:t>
            </w:r>
            <w:r>
              <w:rPr>
                <w:rFonts w:ascii="Times New Roman" w:hAnsi="Times New Roman"/>
                <w:b w:val="0"/>
                <w:i w:val="0"/>
                <w:color w:val="0000FF"/>
                <w:sz w:val="22"/>
                <w:u w:val="single"/>
              </w:rPr>
              <w:fldChar w:fldCharType="end"/>
            </w:r>
          </w:p>
        </w:tc>
      </w:tr>
      <w:tr w14:paraId="595B03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674EDD87">
            <w:pPr>
              <w:spacing w:before="0" w:after="0"/>
              <w:ind w:left="0"/>
              <w:jc w:val="left"/>
            </w:pPr>
            <w:r>
              <w:rPr>
                <w:rFonts w:ascii="Times New Roman" w:hAnsi="Times New Roman"/>
                <w:b w:val="0"/>
                <w:i w:val="0"/>
                <w:color w:val="000000"/>
                <w:sz w:val="24"/>
              </w:rPr>
              <w:t>21</w:t>
            </w:r>
          </w:p>
        </w:tc>
        <w:tc>
          <w:tcPr>
            <w:tcW w:w="3432" w:type="dxa"/>
            <w:tcMar>
              <w:top w:w="50" w:type="dxa"/>
              <w:left w:w="100" w:type="dxa"/>
            </w:tcMar>
            <w:vAlign w:val="center"/>
          </w:tcPr>
          <w:p w14:paraId="74953F17">
            <w:pPr>
              <w:spacing w:before="0" w:after="0"/>
              <w:ind w:left="135"/>
              <w:jc w:val="left"/>
            </w:pPr>
            <w:r>
              <w:rPr>
                <w:rFonts w:ascii="Times New Roman" w:hAnsi="Times New Roman"/>
                <w:b w:val="0"/>
                <w:i w:val="0"/>
                <w:color w:val="000000"/>
                <w:sz w:val="24"/>
              </w:rPr>
              <w:t>Государство Российская Федерация</w:t>
            </w:r>
          </w:p>
        </w:tc>
        <w:tc>
          <w:tcPr>
            <w:tcW w:w="802" w:type="dxa"/>
            <w:tcMar>
              <w:top w:w="50" w:type="dxa"/>
              <w:left w:w="100" w:type="dxa"/>
            </w:tcMar>
            <w:vAlign w:val="center"/>
          </w:tcPr>
          <w:p w14:paraId="4721B88E">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3D8F8C48">
            <w:pPr>
              <w:spacing w:before="0" w:after="0" w:line="276" w:lineRule="auto"/>
              <w:ind w:left="135"/>
              <w:jc w:val="center"/>
            </w:pPr>
            <w:r>
              <w:rPr>
                <w:rFonts w:ascii="Times New Roman" w:hAnsi="Times New Roman"/>
                <w:b w:val="0"/>
                <w:i w:val="0"/>
                <w:color w:val="000000"/>
                <w:sz w:val="24"/>
              </w:rPr>
              <w:t xml:space="preserve"> 0 </w:t>
            </w:r>
          </w:p>
        </w:tc>
        <w:tc>
          <w:tcPr>
            <w:tcW w:w="1598" w:type="dxa"/>
            <w:tcMar>
              <w:top w:w="50" w:type="dxa"/>
              <w:left w:w="100" w:type="dxa"/>
            </w:tcMar>
            <w:vAlign w:val="center"/>
          </w:tcPr>
          <w:p w14:paraId="10FE68C8">
            <w:pPr>
              <w:spacing w:before="0" w:after="0" w:line="276" w:lineRule="auto"/>
              <w:ind w:left="135"/>
              <w:jc w:val="center"/>
            </w:pPr>
            <w:r>
              <w:rPr>
                <w:rFonts w:ascii="Times New Roman" w:hAnsi="Times New Roman"/>
                <w:b w:val="0"/>
                <w:i w:val="0"/>
                <w:color w:val="000000"/>
                <w:sz w:val="24"/>
              </w:rPr>
              <w:t xml:space="preserve"> 0 </w:t>
            </w:r>
          </w:p>
        </w:tc>
        <w:tc>
          <w:tcPr>
            <w:tcW w:w="1128" w:type="dxa"/>
            <w:tcMar>
              <w:top w:w="50" w:type="dxa"/>
              <w:left w:w="100" w:type="dxa"/>
            </w:tcMar>
            <w:vAlign w:val="center"/>
          </w:tcPr>
          <w:p w14:paraId="5D3FE770">
            <w:pPr>
              <w:spacing w:before="0" w:after="0"/>
              <w:ind w:left="135"/>
              <w:jc w:val="left"/>
            </w:pPr>
          </w:p>
        </w:tc>
        <w:tc>
          <w:tcPr>
            <w:tcW w:w="1944" w:type="dxa"/>
            <w:tcMar>
              <w:top w:w="50" w:type="dxa"/>
              <w:left w:w="100" w:type="dxa"/>
            </w:tcMar>
            <w:vAlign w:val="center"/>
          </w:tcPr>
          <w:p w14:paraId="5EEC1FA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"https://m.edsoo.ru/f5ed347c" \h </w:instrText>
            </w:r>
            <w:r>
              <w:fldChar w:fldCharType="separate"/>
            </w:r>
            <w:r>
              <w:rPr>
                <w:rFonts w:ascii="Times New Roman" w:hAnsi="Times New Roman"/>
                <w:b w:val="0"/>
                <w:i w:val="0"/>
                <w:color w:val="0000FF"/>
                <w:sz w:val="22"/>
                <w:u w:val="single"/>
              </w:rPr>
              <w:t>https://m.edsoo.ru/f5ed347c</w:t>
            </w:r>
            <w:r>
              <w:rPr>
                <w:rFonts w:ascii="Times New Roman" w:hAnsi="Times New Roman"/>
                <w:b w:val="0"/>
                <w:i w:val="0"/>
                <w:color w:val="0000FF"/>
                <w:sz w:val="22"/>
                <w:u w:val="single"/>
              </w:rPr>
              <w:fldChar w:fldCharType="end"/>
            </w:r>
          </w:p>
        </w:tc>
      </w:tr>
      <w:tr w14:paraId="3A6B0F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1DBB5062">
            <w:pPr>
              <w:spacing w:before="0" w:after="0"/>
              <w:ind w:left="0"/>
              <w:jc w:val="left"/>
            </w:pPr>
            <w:r>
              <w:rPr>
                <w:rFonts w:ascii="Times New Roman" w:hAnsi="Times New Roman"/>
                <w:b w:val="0"/>
                <w:i w:val="0"/>
                <w:color w:val="000000"/>
                <w:sz w:val="24"/>
              </w:rPr>
              <w:t>22</w:t>
            </w:r>
          </w:p>
        </w:tc>
        <w:tc>
          <w:tcPr>
            <w:tcW w:w="3432" w:type="dxa"/>
            <w:tcMar>
              <w:top w:w="50" w:type="dxa"/>
              <w:left w:w="100" w:type="dxa"/>
            </w:tcMar>
            <w:vAlign w:val="center"/>
          </w:tcPr>
          <w:p w14:paraId="53A79734">
            <w:pPr>
              <w:spacing w:before="0" w:after="0"/>
              <w:ind w:left="135"/>
              <w:jc w:val="left"/>
            </w:pPr>
            <w:r>
              <w:rPr>
                <w:rFonts w:ascii="Times New Roman" w:hAnsi="Times New Roman"/>
                <w:b w:val="0"/>
                <w:i w:val="0"/>
                <w:color w:val="000000"/>
                <w:sz w:val="24"/>
              </w:rPr>
              <w:t>Государственное управление в Российской Федерации</w:t>
            </w:r>
          </w:p>
        </w:tc>
        <w:tc>
          <w:tcPr>
            <w:tcW w:w="802" w:type="dxa"/>
            <w:tcMar>
              <w:top w:w="50" w:type="dxa"/>
              <w:left w:w="100" w:type="dxa"/>
            </w:tcMar>
            <w:vAlign w:val="center"/>
          </w:tcPr>
          <w:p w14:paraId="05ED2D2D">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1429AAF6">
            <w:pPr>
              <w:spacing w:before="0" w:after="0" w:line="276" w:lineRule="auto"/>
              <w:ind w:left="135"/>
              <w:jc w:val="center"/>
            </w:pPr>
            <w:r>
              <w:rPr>
                <w:rFonts w:ascii="Times New Roman" w:hAnsi="Times New Roman"/>
                <w:b w:val="0"/>
                <w:i w:val="0"/>
                <w:color w:val="000000"/>
                <w:sz w:val="24"/>
              </w:rPr>
              <w:t xml:space="preserve"> 0 </w:t>
            </w:r>
          </w:p>
        </w:tc>
        <w:tc>
          <w:tcPr>
            <w:tcW w:w="1598" w:type="dxa"/>
            <w:tcMar>
              <w:top w:w="50" w:type="dxa"/>
              <w:left w:w="100" w:type="dxa"/>
            </w:tcMar>
            <w:vAlign w:val="center"/>
          </w:tcPr>
          <w:p w14:paraId="29A2F339">
            <w:pPr>
              <w:spacing w:before="0" w:after="0" w:line="276" w:lineRule="auto"/>
              <w:ind w:left="135"/>
              <w:jc w:val="center"/>
            </w:pPr>
            <w:r>
              <w:rPr>
                <w:rFonts w:ascii="Times New Roman" w:hAnsi="Times New Roman"/>
                <w:b w:val="0"/>
                <w:i w:val="0"/>
                <w:color w:val="000000"/>
                <w:sz w:val="24"/>
              </w:rPr>
              <w:t xml:space="preserve"> 0 </w:t>
            </w:r>
          </w:p>
        </w:tc>
        <w:tc>
          <w:tcPr>
            <w:tcW w:w="1128" w:type="dxa"/>
            <w:tcMar>
              <w:top w:w="50" w:type="dxa"/>
              <w:left w:w="100" w:type="dxa"/>
            </w:tcMar>
            <w:vAlign w:val="center"/>
          </w:tcPr>
          <w:p w14:paraId="117863CC">
            <w:pPr>
              <w:spacing w:before="0" w:after="0"/>
              <w:ind w:left="135"/>
              <w:jc w:val="left"/>
            </w:pPr>
          </w:p>
        </w:tc>
        <w:tc>
          <w:tcPr>
            <w:tcW w:w="1944" w:type="dxa"/>
            <w:tcMar>
              <w:top w:w="50" w:type="dxa"/>
              <w:left w:w="100" w:type="dxa"/>
            </w:tcMar>
            <w:vAlign w:val="center"/>
          </w:tcPr>
          <w:p w14:paraId="4F780E0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"https://m.edsoo.ru/f5ed363e" \h </w:instrText>
            </w:r>
            <w:r>
              <w:fldChar w:fldCharType="separate"/>
            </w:r>
            <w:r>
              <w:rPr>
                <w:rFonts w:ascii="Times New Roman" w:hAnsi="Times New Roman"/>
                <w:b w:val="0"/>
                <w:i w:val="0"/>
                <w:color w:val="0000FF"/>
                <w:sz w:val="22"/>
                <w:u w:val="single"/>
              </w:rPr>
              <w:t>https://m.edsoo.ru/f5ed363e</w:t>
            </w:r>
            <w:r>
              <w:rPr>
                <w:rFonts w:ascii="Times New Roman" w:hAnsi="Times New Roman"/>
                <w:b w:val="0"/>
                <w:i w:val="0"/>
                <w:color w:val="0000FF"/>
                <w:sz w:val="22"/>
                <w:u w:val="single"/>
              </w:rPr>
              <w:fldChar w:fldCharType="end"/>
            </w:r>
          </w:p>
        </w:tc>
      </w:tr>
      <w:tr w14:paraId="418E3E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670213F7">
            <w:pPr>
              <w:spacing w:before="0" w:after="0"/>
              <w:ind w:left="0"/>
              <w:jc w:val="left"/>
            </w:pPr>
            <w:r>
              <w:rPr>
                <w:rFonts w:ascii="Times New Roman" w:hAnsi="Times New Roman"/>
                <w:b w:val="0"/>
                <w:i w:val="0"/>
                <w:color w:val="000000"/>
                <w:sz w:val="24"/>
              </w:rPr>
              <w:t>23</w:t>
            </w:r>
          </w:p>
        </w:tc>
        <w:tc>
          <w:tcPr>
            <w:tcW w:w="3432" w:type="dxa"/>
            <w:tcMar>
              <w:top w:w="50" w:type="dxa"/>
              <w:left w:w="100" w:type="dxa"/>
            </w:tcMar>
            <w:vAlign w:val="center"/>
          </w:tcPr>
          <w:p w14:paraId="326D7AFF">
            <w:pPr>
              <w:spacing w:before="0" w:after="0"/>
              <w:ind w:left="135"/>
              <w:jc w:val="left"/>
            </w:pPr>
            <w:r>
              <w:rPr>
                <w:rFonts w:ascii="Times New Roman" w:hAnsi="Times New Roman"/>
                <w:b w:val="0"/>
                <w:i w:val="0"/>
                <w:color w:val="000000"/>
                <w:sz w:val="24"/>
              </w:rPr>
              <w:t>Национальная безопасность</w:t>
            </w:r>
          </w:p>
        </w:tc>
        <w:tc>
          <w:tcPr>
            <w:tcW w:w="802" w:type="dxa"/>
            <w:tcMar>
              <w:top w:w="50" w:type="dxa"/>
              <w:left w:w="100" w:type="dxa"/>
            </w:tcMar>
            <w:vAlign w:val="center"/>
          </w:tcPr>
          <w:p w14:paraId="4424885F">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61A192DD">
            <w:pPr>
              <w:spacing w:before="0" w:after="0" w:line="276" w:lineRule="auto"/>
              <w:ind w:left="135"/>
              <w:jc w:val="center"/>
            </w:pPr>
            <w:r>
              <w:rPr>
                <w:rFonts w:ascii="Times New Roman" w:hAnsi="Times New Roman"/>
                <w:b w:val="0"/>
                <w:i w:val="0"/>
                <w:color w:val="000000"/>
                <w:sz w:val="24"/>
              </w:rPr>
              <w:t xml:space="preserve"> 0 </w:t>
            </w:r>
          </w:p>
        </w:tc>
        <w:tc>
          <w:tcPr>
            <w:tcW w:w="1598" w:type="dxa"/>
            <w:tcMar>
              <w:top w:w="50" w:type="dxa"/>
              <w:left w:w="100" w:type="dxa"/>
            </w:tcMar>
            <w:vAlign w:val="center"/>
          </w:tcPr>
          <w:p w14:paraId="1D4EB090">
            <w:pPr>
              <w:spacing w:before="0" w:after="0" w:line="276" w:lineRule="auto"/>
              <w:ind w:left="135"/>
              <w:jc w:val="center"/>
            </w:pPr>
            <w:r>
              <w:rPr>
                <w:rFonts w:ascii="Times New Roman" w:hAnsi="Times New Roman"/>
                <w:b w:val="0"/>
                <w:i w:val="0"/>
                <w:color w:val="000000"/>
                <w:sz w:val="24"/>
              </w:rPr>
              <w:t xml:space="preserve"> 0 </w:t>
            </w:r>
          </w:p>
        </w:tc>
        <w:tc>
          <w:tcPr>
            <w:tcW w:w="1128" w:type="dxa"/>
            <w:tcMar>
              <w:top w:w="50" w:type="dxa"/>
              <w:left w:w="100" w:type="dxa"/>
            </w:tcMar>
            <w:vAlign w:val="center"/>
          </w:tcPr>
          <w:p w14:paraId="13680411">
            <w:pPr>
              <w:spacing w:before="0" w:after="0"/>
              <w:ind w:left="135"/>
              <w:jc w:val="left"/>
            </w:pPr>
          </w:p>
        </w:tc>
        <w:tc>
          <w:tcPr>
            <w:tcW w:w="1944" w:type="dxa"/>
            <w:tcMar>
              <w:top w:w="50" w:type="dxa"/>
              <w:left w:w="100" w:type="dxa"/>
            </w:tcMar>
            <w:vAlign w:val="center"/>
          </w:tcPr>
          <w:p w14:paraId="166095C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"https://m.edsoo.ru/f8409a34" \h </w:instrText>
            </w:r>
            <w:r>
              <w:fldChar w:fldCharType="separate"/>
            </w:r>
            <w:r>
              <w:rPr>
                <w:rFonts w:ascii="Times New Roman" w:hAnsi="Times New Roman"/>
                <w:b w:val="0"/>
                <w:i w:val="0"/>
                <w:color w:val="0000FF"/>
                <w:sz w:val="22"/>
                <w:u w:val="single"/>
              </w:rPr>
              <w:t>https://m.edsoo.ru/f8409a34</w:t>
            </w:r>
            <w:r>
              <w:rPr>
                <w:rFonts w:ascii="Times New Roman" w:hAnsi="Times New Roman"/>
                <w:b w:val="0"/>
                <w:i w:val="0"/>
                <w:color w:val="0000FF"/>
                <w:sz w:val="22"/>
                <w:u w:val="single"/>
              </w:rPr>
              <w:fldChar w:fldCharType="end"/>
            </w:r>
          </w:p>
        </w:tc>
      </w:tr>
      <w:tr w14:paraId="34400A1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5836A044">
            <w:pPr>
              <w:spacing w:before="0" w:after="0"/>
              <w:ind w:left="0"/>
              <w:jc w:val="left"/>
            </w:pPr>
            <w:r>
              <w:rPr>
                <w:rFonts w:ascii="Times New Roman" w:hAnsi="Times New Roman"/>
                <w:b w:val="0"/>
                <w:i w:val="0"/>
                <w:color w:val="000000"/>
                <w:sz w:val="24"/>
              </w:rPr>
              <w:t>24</w:t>
            </w:r>
          </w:p>
        </w:tc>
        <w:tc>
          <w:tcPr>
            <w:tcW w:w="3432" w:type="dxa"/>
            <w:tcMar>
              <w:top w:w="50" w:type="dxa"/>
              <w:left w:w="100" w:type="dxa"/>
            </w:tcMar>
            <w:vAlign w:val="center"/>
          </w:tcPr>
          <w:p w14:paraId="4F583786">
            <w:pPr>
              <w:spacing w:before="0" w:after="0"/>
              <w:ind w:left="135"/>
              <w:jc w:val="left"/>
            </w:pPr>
            <w:r>
              <w:rPr>
                <w:rFonts w:ascii="Times New Roman" w:hAnsi="Times New Roman"/>
                <w:b w:val="0"/>
                <w:i w:val="0"/>
                <w:color w:val="000000"/>
                <w:sz w:val="24"/>
              </w:rPr>
              <w:t>Политическая культура общества и личности</w:t>
            </w:r>
          </w:p>
        </w:tc>
        <w:tc>
          <w:tcPr>
            <w:tcW w:w="802" w:type="dxa"/>
            <w:tcMar>
              <w:top w:w="50" w:type="dxa"/>
              <w:left w:w="100" w:type="dxa"/>
            </w:tcMar>
            <w:vAlign w:val="center"/>
          </w:tcPr>
          <w:p w14:paraId="715BBF45">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5A32E7F4">
            <w:pPr>
              <w:spacing w:before="0" w:after="0" w:line="276" w:lineRule="auto"/>
              <w:ind w:left="135"/>
              <w:jc w:val="center"/>
            </w:pPr>
            <w:r>
              <w:rPr>
                <w:rFonts w:ascii="Times New Roman" w:hAnsi="Times New Roman"/>
                <w:b w:val="0"/>
                <w:i w:val="0"/>
                <w:color w:val="000000"/>
                <w:sz w:val="24"/>
              </w:rPr>
              <w:t xml:space="preserve"> 0 </w:t>
            </w:r>
          </w:p>
        </w:tc>
        <w:tc>
          <w:tcPr>
            <w:tcW w:w="1598" w:type="dxa"/>
            <w:tcMar>
              <w:top w:w="50" w:type="dxa"/>
              <w:left w:w="100" w:type="dxa"/>
            </w:tcMar>
            <w:vAlign w:val="center"/>
          </w:tcPr>
          <w:p w14:paraId="71FB18A4">
            <w:pPr>
              <w:spacing w:before="0" w:after="0" w:line="276" w:lineRule="auto"/>
              <w:ind w:left="135"/>
              <w:jc w:val="center"/>
            </w:pPr>
            <w:r>
              <w:rPr>
                <w:rFonts w:ascii="Times New Roman" w:hAnsi="Times New Roman"/>
                <w:b w:val="0"/>
                <w:i w:val="0"/>
                <w:color w:val="000000"/>
                <w:sz w:val="24"/>
              </w:rPr>
              <w:t xml:space="preserve"> 0 </w:t>
            </w:r>
          </w:p>
        </w:tc>
        <w:tc>
          <w:tcPr>
            <w:tcW w:w="1128" w:type="dxa"/>
            <w:tcMar>
              <w:top w:w="50" w:type="dxa"/>
              <w:left w:w="100" w:type="dxa"/>
            </w:tcMar>
            <w:vAlign w:val="center"/>
          </w:tcPr>
          <w:p w14:paraId="6A6D650B">
            <w:pPr>
              <w:spacing w:before="0" w:after="0"/>
              <w:ind w:left="135"/>
              <w:jc w:val="left"/>
            </w:pPr>
          </w:p>
        </w:tc>
        <w:tc>
          <w:tcPr>
            <w:tcW w:w="1944" w:type="dxa"/>
            <w:tcMar>
              <w:top w:w="50" w:type="dxa"/>
              <w:left w:w="100" w:type="dxa"/>
            </w:tcMar>
            <w:vAlign w:val="center"/>
          </w:tcPr>
          <w:p w14:paraId="4F76A43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"https://m.edsoo.ru/f5ed49b2" \h </w:instrText>
            </w:r>
            <w:r>
              <w:fldChar w:fldCharType="separate"/>
            </w:r>
            <w:r>
              <w:rPr>
                <w:rFonts w:ascii="Times New Roman" w:hAnsi="Times New Roman"/>
                <w:b w:val="0"/>
                <w:i w:val="0"/>
                <w:color w:val="0000FF"/>
                <w:sz w:val="22"/>
                <w:u w:val="single"/>
              </w:rPr>
              <w:t>https://m.edsoo.ru/f5ed49b2</w:t>
            </w:r>
            <w:r>
              <w:rPr>
                <w:rFonts w:ascii="Times New Roman" w:hAnsi="Times New Roman"/>
                <w:b w:val="0"/>
                <w:i w:val="0"/>
                <w:color w:val="0000FF"/>
                <w:sz w:val="22"/>
                <w:u w:val="single"/>
              </w:rPr>
              <w:fldChar w:fldCharType="end"/>
            </w:r>
          </w:p>
        </w:tc>
      </w:tr>
      <w:tr w14:paraId="60766F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00466C7D">
            <w:pPr>
              <w:spacing w:before="0" w:after="0"/>
              <w:ind w:left="0"/>
              <w:jc w:val="left"/>
            </w:pPr>
            <w:r>
              <w:rPr>
                <w:rFonts w:ascii="Times New Roman" w:hAnsi="Times New Roman"/>
                <w:b w:val="0"/>
                <w:i w:val="0"/>
                <w:color w:val="000000"/>
                <w:sz w:val="24"/>
              </w:rPr>
              <w:t>25</w:t>
            </w:r>
          </w:p>
        </w:tc>
        <w:tc>
          <w:tcPr>
            <w:tcW w:w="3432" w:type="dxa"/>
            <w:tcMar>
              <w:top w:w="50" w:type="dxa"/>
              <w:left w:w="100" w:type="dxa"/>
            </w:tcMar>
            <w:vAlign w:val="center"/>
          </w:tcPr>
          <w:p w14:paraId="0D706F5E">
            <w:pPr>
              <w:spacing w:before="0" w:after="0"/>
              <w:ind w:left="135"/>
              <w:jc w:val="left"/>
            </w:pPr>
            <w:r>
              <w:rPr>
                <w:rFonts w:ascii="Times New Roman" w:hAnsi="Times New Roman"/>
                <w:b w:val="0"/>
                <w:i w:val="0"/>
                <w:color w:val="000000"/>
                <w:sz w:val="24"/>
              </w:rPr>
              <w:t>Политическая идеология</w:t>
            </w:r>
          </w:p>
        </w:tc>
        <w:tc>
          <w:tcPr>
            <w:tcW w:w="802" w:type="dxa"/>
            <w:tcMar>
              <w:top w:w="50" w:type="dxa"/>
              <w:left w:w="100" w:type="dxa"/>
            </w:tcMar>
            <w:vAlign w:val="center"/>
          </w:tcPr>
          <w:p w14:paraId="44BE5542">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48833FAD">
            <w:pPr>
              <w:spacing w:before="0" w:after="0" w:line="276" w:lineRule="auto"/>
              <w:ind w:left="135"/>
              <w:jc w:val="center"/>
            </w:pPr>
            <w:r>
              <w:rPr>
                <w:rFonts w:ascii="Times New Roman" w:hAnsi="Times New Roman"/>
                <w:b w:val="0"/>
                <w:i w:val="0"/>
                <w:color w:val="000000"/>
                <w:sz w:val="24"/>
              </w:rPr>
              <w:t xml:space="preserve"> 0 </w:t>
            </w:r>
          </w:p>
        </w:tc>
        <w:tc>
          <w:tcPr>
            <w:tcW w:w="1598" w:type="dxa"/>
            <w:tcMar>
              <w:top w:w="50" w:type="dxa"/>
              <w:left w:w="100" w:type="dxa"/>
            </w:tcMar>
            <w:vAlign w:val="center"/>
          </w:tcPr>
          <w:p w14:paraId="4DA1BEC6">
            <w:pPr>
              <w:spacing w:before="0" w:after="0" w:line="276" w:lineRule="auto"/>
              <w:ind w:left="135"/>
              <w:jc w:val="center"/>
            </w:pPr>
            <w:r>
              <w:rPr>
                <w:rFonts w:ascii="Times New Roman" w:hAnsi="Times New Roman"/>
                <w:b w:val="0"/>
                <w:i w:val="0"/>
                <w:color w:val="000000"/>
                <w:sz w:val="24"/>
              </w:rPr>
              <w:t xml:space="preserve"> 0 </w:t>
            </w:r>
          </w:p>
        </w:tc>
        <w:tc>
          <w:tcPr>
            <w:tcW w:w="1128" w:type="dxa"/>
            <w:tcMar>
              <w:top w:w="50" w:type="dxa"/>
              <w:left w:w="100" w:type="dxa"/>
            </w:tcMar>
            <w:vAlign w:val="center"/>
          </w:tcPr>
          <w:p w14:paraId="0D19DCA5">
            <w:pPr>
              <w:spacing w:before="0" w:after="0"/>
              <w:ind w:left="135"/>
              <w:jc w:val="left"/>
            </w:pPr>
          </w:p>
        </w:tc>
        <w:tc>
          <w:tcPr>
            <w:tcW w:w="1944" w:type="dxa"/>
            <w:tcMar>
              <w:top w:w="50" w:type="dxa"/>
              <w:left w:w="100" w:type="dxa"/>
            </w:tcMar>
            <w:vAlign w:val="center"/>
          </w:tcPr>
          <w:p w14:paraId="5A79FA2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"https://m.edsoo.ru/f5ed414c" \h </w:instrText>
            </w:r>
            <w:r>
              <w:fldChar w:fldCharType="separate"/>
            </w:r>
            <w:r>
              <w:rPr>
                <w:rFonts w:ascii="Times New Roman" w:hAnsi="Times New Roman"/>
                <w:b w:val="0"/>
                <w:i w:val="0"/>
                <w:color w:val="0000FF"/>
                <w:sz w:val="22"/>
                <w:u w:val="single"/>
              </w:rPr>
              <w:t>https://m.edsoo.ru/f5ed414c</w:t>
            </w:r>
            <w:r>
              <w:rPr>
                <w:rFonts w:ascii="Times New Roman" w:hAnsi="Times New Roman"/>
                <w:b w:val="0"/>
                <w:i w:val="0"/>
                <w:color w:val="0000FF"/>
                <w:sz w:val="22"/>
                <w:u w:val="single"/>
              </w:rPr>
              <w:fldChar w:fldCharType="end"/>
            </w:r>
          </w:p>
        </w:tc>
      </w:tr>
      <w:tr w14:paraId="70101C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076EF052">
            <w:pPr>
              <w:spacing w:before="0" w:after="0"/>
              <w:ind w:left="0"/>
              <w:jc w:val="left"/>
            </w:pPr>
            <w:r>
              <w:rPr>
                <w:rFonts w:ascii="Times New Roman" w:hAnsi="Times New Roman"/>
                <w:b w:val="0"/>
                <w:i w:val="0"/>
                <w:color w:val="000000"/>
                <w:sz w:val="24"/>
              </w:rPr>
              <w:t>26</w:t>
            </w:r>
          </w:p>
        </w:tc>
        <w:tc>
          <w:tcPr>
            <w:tcW w:w="3432" w:type="dxa"/>
            <w:tcMar>
              <w:top w:w="50" w:type="dxa"/>
              <w:left w:w="100" w:type="dxa"/>
            </w:tcMar>
            <w:vAlign w:val="center"/>
          </w:tcPr>
          <w:p w14:paraId="1C6BA9CF">
            <w:pPr>
              <w:spacing w:before="0" w:after="0"/>
              <w:ind w:left="135"/>
              <w:jc w:val="left"/>
            </w:pPr>
            <w:r>
              <w:rPr>
                <w:rFonts w:ascii="Times New Roman" w:hAnsi="Times New Roman"/>
                <w:b w:val="0"/>
                <w:i w:val="0"/>
                <w:color w:val="000000"/>
                <w:sz w:val="24"/>
              </w:rPr>
              <w:t>Политический процесс</w:t>
            </w:r>
          </w:p>
        </w:tc>
        <w:tc>
          <w:tcPr>
            <w:tcW w:w="802" w:type="dxa"/>
            <w:tcMar>
              <w:top w:w="50" w:type="dxa"/>
              <w:left w:w="100" w:type="dxa"/>
            </w:tcMar>
            <w:vAlign w:val="center"/>
          </w:tcPr>
          <w:p w14:paraId="4C49EAEB">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19B808B8">
            <w:pPr>
              <w:spacing w:before="0" w:after="0" w:line="276" w:lineRule="auto"/>
              <w:ind w:left="135"/>
              <w:jc w:val="center"/>
            </w:pPr>
            <w:r>
              <w:rPr>
                <w:rFonts w:ascii="Times New Roman" w:hAnsi="Times New Roman"/>
                <w:b w:val="0"/>
                <w:i w:val="0"/>
                <w:color w:val="000000"/>
                <w:sz w:val="24"/>
              </w:rPr>
              <w:t xml:space="preserve"> 0 </w:t>
            </w:r>
          </w:p>
        </w:tc>
        <w:tc>
          <w:tcPr>
            <w:tcW w:w="1598" w:type="dxa"/>
            <w:tcMar>
              <w:top w:w="50" w:type="dxa"/>
              <w:left w:w="100" w:type="dxa"/>
            </w:tcMar>
            <w:vAlign w:val="center"/>
          </w:tcPr>
          <w:p w14:paraId="289C082B">
            <w:pPr>
              <w:spacing w:before="0" w:after="0" w:line="276" w:lineRule="auto"/>
              <w:ind w:left="135"/>
              <w:jc w:val="center"/>
            </w:pPr>
            <w:r>
              <w:rPr>
                <w:rFonts w:ascii="Times New Roman" w:hAnsi="Times New Roman"/>
                <w:b w:val="0"/>
                <w:i w:val="0"/>
                <w:color w:val="000000"/>
                <w:sz w:val="24"/>
              </w:rPr>
              <w:t xml:space="preserve"> 0 </w:t>
            </w:r>
          </w:p>
        </w:tc>
        <w:tc>
          <w:tcPr>
            <w:tcW w:w="1128" w:type="dxa"/>
            <w:tcMar>
              <w:top w:w="50" w:type="dxa"/>
              <w:left w:w="100" w:type="dxa"/>
            </w:tcMar>
            <w:vAlign w:val="center"/>
          </w:tcPr>
          <w:p w14:paraId="6E85881D">
            <w:pPr>
              <w:spacing w:before="0" w:after="0"/>
              <w:ind w:left="135"/>
              <w:jc w:val="left"/>
            </w:pPr>
          </w:p>
        </w:tc>
        <w:tc>
          <w:tcPr>
            <w:tcW w:w="1944" w:type="dxa"/>
            <w:tcMar>
              <w:top w:w="50" w:type="dxa"/>
              <w:left w:w="100" w:type="dxa"/>
            </w:tcMar>
            <w:vAlign w:val="center"/>
          </w:tcPr>
          <w:p w14:paraId="1C3EFDE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"https://m.edsoo.ru/f5ed4b56" \h </w:instrText>
            </w:r>
            <w:r>
              <w:fldChar w:fldCharType="separate"/>
            </w:r>
            <w:r>
              <w:rPr>
                <w:rFonts w:ascii="Times New Roman" w:hAnsi="Times New Roman"/>
                <w:b w:val="0"/>
                <w:i w:val="0"/>
                <w:color w:val="0000FF"/>
                <w:sz w:val="22"/>
                <w:u w:val="single"/>
              </w:rPr>
              <w:t>https://m.edsoo.ru/f5ed4b56</w:t>
            </w:r>
            <w:r>
              <w:rPr>
                <w:rFonts w:ascii="Times New Roman" w:hAnsi="Times New Roman"/>
                <w:b w:val="0"/>
                <w:i w:val="0"/>
                <w:color w:val="0000FF"/>
                <w:sz w:val="22"/>
                <w:u w:val="single"/>
              </w:rPr>
              <w:fldChar w:fldCharType="end"/>
            </w:r>
          </w:p>
        </w:tc>
      </w:tr>
      <w:tr w14:paraId="4A4FFA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6F1EA622">
            <w:pPr>
              <w:spacing w:before="0" w:after="0"/>
              <w:ind w:left="0"/>
              <w:jc w:val="left"/>
            </w:pPr>
            <w:r>
              <w:rPr>
                <w:rFonts w:ascii="Times New Roman" w:hAnsi="Times New Roman"/>
                <w:b w:val="0"/>
                <w:i w:val="0"/>
                <w:color w:val="000000"/>
                <w:sz w:val="24"/>
              </w:rPr>
              <w:t>27</w:t>
            </w:r>
          </w:p>
        </w:tc>
        <w:tc>
          <w:tcPr>
            <w:tcW w:w="3432" w:type="dxa"/>
            <w:tcMar>
              <w:top w:w="50" w:type="dxa"/>
              <w:left w:w="100" w:type="dxa"/>
            </w:tcMar>
            <w:vAlign w:val="center"/>
          </w:tcPr>
          <w:p w14:paraId="79BD39AB">
            <w:pPr>
              <w:spacing w:before="0" w:after="0"/>
              <w:ind w:left="135"/>
              <w:jc w:val="left"/>
            </w:pPr>
            <w:r>
              <w:rPr>
                <w:rFonts w:ascii="Times New Roman" w:hAnsi="Times New Roman"/>
                <w:b w:val="0"/>
                <w:i w:val="0"/>
                <w:color w:val="000000"/>
                <w:sz w:val="24"/>
              </w:rPr>
              <w:t>Участники политического процесса</w:t>
            </w:r>
          </w:p>
        </w:tc>
        <w:tc>
          <w:tcPr>
            <w:tcW w:w="802" w:type="dxa"/>
            <w:tcMar>
              <w:top w:w="50" w:type="dxa"/>
              <w:left w:w="100" w:type="dxa"/>
            </w:tcMar>
            <w:vAlign w:val="center"/>
          </w:tcPr>
          <w:p w14:paraId="61DB843B">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1B8CAE11">
            <w:pPr>
              <w:spacing w:before="0" w:after="0" w:line="276" w:lineRule="auto"/>
              <w:ind w:left="135"/>
              <w:jc w:val="center"/>
            </w:pPr>
            <w:r>
              <w:rPr>
                <w:rFonts w:ascii="Times New Roman" w:hAnsi="Times New Roman"/>
                <w:b w:val="0"/>
                <w:i w:val="0"/>
                <w:color w:val="000000"/>
                <w:sz w:val="24"/>
              </w:rPr>
              <w:t xml:space="preserve"> 0 </w:t>
            </w:r>
          </w:p>
        </w:tc>
        <w:tc>
          <w:tcPr>
            <w:tcW w:w="1598" w:type="dxa"/>
            <w:tcMar>
              <w:top w:w="50" w:type="dxa"/>
              <w:left w:w="100" w:type="dxa"/>
            </w:tcMar>
            <w:vAlign w:val="center"/>
          </w:tcPr>
          <w:p w14:paraId="1F1FAE6E">
            <w:pPr>
              <w:spacing w:before="0" w:after="0" w:line="276" w:lineRule="auto"/>
              <w:ind w:left="135"/>
              <w:jc w:val="center"/>
            </w:pPr>
            <w:r>
              <w:rPr>
                <w:rFonts w:ascii="Times New Roman" w:hAnsi="Times New Roman"/>
                <w:b w:val="0"/>
                <w:i w:val="0"/>
                <w:color w:val="000000"/>
                <w:sz w:val="24"/>
              </w:rPr>
              <w:t xml:space="preserve"> 0 </w:t>
            </w:r>
          </w:p>
        </w:tc>
        <w:tc>
          <w:tcPr>
            <w:tcW w:w="1128" w:type="dxa"/>
            <w:tcMar>
              <w:top w:w="50" w:type="dxa"/>
              <w:left w:w="100" w:type="dxa"/>
            </w:tcMar>
            <w:vAlign w:val="center"/>
          </w:tcPr>
          <w:p w14:paraId="4A6A8C4A">
            <w:pPr>
              <w:spacing w:before="0" w:after="0"/>
              <w:ind w:left="135"/>
              <w:jc w:val="left"/>
            </w:pPr>
          </w:p>
        </w:tc>
        <w:tc>
          <w:tcPr>
            <w:tcW w:w="1944" w:type="dxa"/>
            <w:tcMar>
              <w:top w:w="50" w:type="dxa"/>
              <w:left w:w="100" w:type="dxa"/>
            </w:tcMar>
            <w:vAlign w:val="center"/>
          </w:tcPr>
          <w:p w14:paraId="428D081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"https://m.edsoo.ru/f5ed4dae" \h </w:instrText>
            </w:r>
            <w:r>
              <w:fldChar w:fldCharType="separate"/>
            </w:r>
            <w:r>
              <w:rPr>
                <w:rFonts w:ascii="Times New Roman" w:hAnsi="Times New Roman"/>
                <w:b w:val="0"/>
                <w:i w:val="0"/>
                <w:color w:val="0000FF"/>
                <w:sz w:val="22"/>
                <w:u w:val="single"/>
              </w:rPr>
              <w:t>https://m.edsoo.ru/f5ed4dae</w:t>
            </w:r>
            <w:r>
              <w:rPr>
                <w:rFonts w:ascii="Times New Roman" w:hAnsi="Times New Roman"/>
                <w:b w:val="0"/>
                <w:i w:val="0"/>
                <w:color w:val="0000FF"/>
                <w:sz w:val="22"/>
                <w:u w:val="single"/>
              </w:rPr>
              <w:fldChar w:fldCharType="end"/>
            </w:r>
          </w:p>
        </w:tc>
      </w:tr>
      <w:tr w14:paraId="000096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7372C5EC">
            <w:pPr>
              <w:spacing w:before="0" w:after="0"/>
              <w:ind w:left="0"/>
              <w:jc w:val="left"/>
            </w:pPr>
            <w:r>
              <w:rPr>
                <w:rFonts w:ascii="Times New Roman" w:hAnsi="Times New Roman"/>
                <w:b w:val="0"/>
                <w:i w:val="0"/>
                <w:color w:val="000000"/>
                <w:sz w:val="24"/>
              </w:rPr>
              <w:t>28</w:t>
            </w:r>
          </w:p>
        </w:tc>
        <w:tc>
          <w:tcPr>
            <w:tcW w:w="3432" w:type="dxa"/>
            <w:tcMar>
              <w:top w:w="50" w:type="dxa"/>
              <w:left w:w="100" w:type="dxa"/>
            </w:tcMar>
            <w:vAlign w:val="center"/>
          </w:tcPr>
          <w:p w14:paraId="1B54B8E4">
            <w:pPr>
              <w:spacing w:before="0" w:after="0"/>
              <w:ind w:left="135"/>
              <w:jc w:val="left"/>
            </w:pPr>
            <w:r>
              <w:rPr>
                <w:rFonts w:ascii="Times New Roman" w:hAnsi="Times New Roman"/>
                <w:b w:val="0"/>
                <w:i w:val="0"/>
                <w:color w:val="000000"/>
                <w:sz w:val="24"/>
              </w:rPr>
              <w:t>Политические партии</w:t>
            </w:r>
          </w:p>
        </w:tc>
        <w:tc>
          <w:tcPr>
            <w:tcW w:w="802" w:type="dxa"/>
            <w:tcMar>
              <w:top w:w="50" w:type="dxa"/>
              <w:left w:w="100" w:type="dxa"/>
            </w:tcMar>
            <w:vAlign w:val="center"/>
          </w:tcPr>
          <w:p w14:paraId="0308DD0A">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0075C5A3">
            <w:pPr>
              <w:spacing w:before="0" w:after="0" w:line="276" w:lineRule="auto"/>
              <w:ind w:left="135"/>
              <w:jc w:val="center"/>
            </w:pPr>
            <w:r>
              <w:rPr>
                <w:rFonts w:ascii="Times New Roman" w:hAnsi="Times New Roman"/>
                <w:b w:val="0"/>
                <w:i w:val="0"/>
                <w:color w:val="000000"/>
                <w:sz w:val="24"/>
              </w:rPr>
              <w:t xml:space="preserve"> 0 </w:t>
            </w:r>
          </w:p>
        </w:tc>
        <w:tc>
          <w:tcPr>
            <w:tcW w:w="1598" w:type="dxa"/>
            <w:tcMar>
              <w:top w:w="50" w:type="dxa"/>
              <w:left w:w="100" w:type="dxa"/>
            </w:tcMar>
            <w:vAlign w:val="center"/>
          </w:tcPr>
          <w:p w14:paraId="26AFFD05">
            <w:pPr>
              <w:spacing w:before="0" w:after="0" w:line="276" w:lineRule="auto"/>
              <w:ind w:left="135"/>
              <w:jc w:val="center"/>
            </w:pPr>
            <w:r>
              <w:rPr>
                <w:rFonts w:ascii="Times New Roman" w:hAnsi="Times New Roman"/>
                <w:b w:val="0"/>
                <w:i w:val="0"/>
                <w:color w:val="000000"/>
                <w:sz w:val="24"/>
              </w:rPr>
              <w:t xml:space="preserve"> 0 </w:t>
            </w:r>
          </w:p>
        </w:tc>
        <w:tc>
          <w:tcPr>
            <w:tcW w:w="1128" w:type="dxa"/>
            <w:tcMar>
              <w:top w:w="50" w:type="dxa"/>
              <w:left w:w="100" w:type="dxa"/>
            </w:tcMar>
            <w:vAlign w:val="center"/>
          </w:tcPr>
          <w:p w14:paraId="2881EA14">
            <w:pPr>
              <w:spacing w:before="0" w:after="0"/>
              <w:ind w:left="135"/>
              <w:jc w:val="left"/>
            </w:pPr>
          </w:p>
        </w:tc>
        <w:tc>
          <w:tcPr>
            <w:tcW w:w="1944" w:type="dxa"/>
            <w:tcMar>
              <w:top w:w="50" w:type="dxa"/>
              <w:left w:w="100" w:type="dxa"/>
            </w:tcMar>
            <w:vAlign w:val="center"/>
          </w:tcPr>
          <w:p w14:paraId="642A5AF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"https://m.edsoo.ru/f5ed4444" \h </w:instrText>
            </w:r>
            <w:r>
              <w:fldChar w:fldCharType="separate"/>
            </w:r>
            <w:r>
              <w:rPr>
                <w:rFonts w:ascii="Times New Roman" w:hAnsi="Times New Roman"/>
                <w:b w:val="0"/>
                <w:i w:val="0"/>
                <w:color w:val="0000FF"/>
                <w:sz w:val="22"/>
                <w:u w:val="single"/>
              </w:rPr>
              <w:t>https://m.edsoo.ru/f5ed4444</w:t>
            </w:r>
            <w:r>
              <w:rPr>
                <w:rFonts w:ascii="Times New Roman" w:hAnsi="Times New Roman"/>
                <w:b w:val="0"/>
                <w:i w:val="0"/>
                <w:color w:val="0000FF"/>
                <w:sz w:val="22"/>
                <w:u w:val="single"/>
              </w:rPr>
              <w:fldChar w:fldCharType="end"/>
            </w:r>
          </w:p>
        </w:tc>
      </w:tr>
      <w:tr w14:paraId="4D37E4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64E557A3">
            <w:pPr>
              <w:spacing w:before="0" w:after="0"/>
              <w:ind w:left="0"/>
              <w:jc w:val="left"/>
            </w:pPr>
            <w:r>
              <w:rPr>
                <w:rFonts w:ascii="Times New Roman" w:hAnsi="Times New Roman"/>
                <w:b w:val="0"/>
                <w:i w:val="0"/>
                <w:color w:val="000000"/>
                <w:sz w:val="24"/>
              </w:rPr>
              <w:t>29</w:t>
            </w:r>
          </w:p>
        </w:tc>
        <w:tc>
          <w:tcPr>
            <w:tcW w:w="3432" w:type="dxa"/>
            <w:tcMar>
              <w:top w:w="50" w:type="dxa"/>
              <w:left w:w="100" w:type="dxa"/>
            </w:tcMar>
            <w:vAlign w:val="center"/>
          </w:tcPr>
          <w:p w14:paraId="0FA18D9B">
            <w:pPr>
              <w:spacing w:before="0" w:after="0"/>
              <w:ind w:left="135"/>
              <w:jc w:val="left"/>
            </w:pPr>
            <w:r>
              <w:rPr>
                <w:rFonts w:ascii="Times New Roman" w:hAnsi="Times New Roman"/>
                <w:b w:val="0"/>
                <w:i w:val="0"/>
                <w:color w:val="000000"/>
                <w:sz w:val="24"/>
              </w:rPr>
              <w:t>Типы избирательных систем</w:t>
            </w:r>
          </w:p>
        </w:tc>
        <w:tc>
          <w:tcPr>
            <w:tcW w:w="802" w:type="dxa"/>
            <w:tcMar>
              <w:top w:w="50" w:type="dxa"/>
              <w:left w:w="100" w:type="dxa"/>
            </w:tcMar>
            <w:vAlign w:val="center"/>
          </w:tcPr>
          <w:p w14:paraId="005A74C0">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26597776">
            <w:pPr>
              <w:spacing w:before="0" w:after="0" w:line="276" w:lineRule="auto"/>
              <w:ind w:left="135"/>
              <w:jc w:val="center"/>
            </w:pPr>
            <w:r>
              <w:rPr>
                <w:rFonts w:ascii="Times New Roman" w:hAnsi="Times New Roman"/>
                <w:b w:val="0"/>
                <w:i w:val="0"/>
                <w:color w:val="000000"/>
                <w:sz w:val="24"/>
              </w:rPr>
              <w:t xml:space="preserve"> 0 </w:t>
            </w:r>
          </w:p>
        </w:tc>
        <w:tc>
          <w:tcPr>
            <w:tcW w:w="1598" w:type="dxa"/>
            <w:tcMar>
              <w:top w:w="50" w:type="dxa"/>
              <w:left w:w="100" w:type="dxa"/>
            </w:tcMar>
            <w:vAlign w:val="center"/>
          </w:tcPr>
          <w:p w14:paraId="1380A6CD">
            <w:pPr>
              <w:spacing w:before="0" w:after="0" w:line="276" w:lineRule="auto"/>
              <w:ind w:left="135"/>
              <w:jc w:val="center"/>
            </w:pPr>
            <w:r>
              <w:rPr>
                <w:rFonts w:ascii="Times New Roman" w:hAnsi="Times New Roman"/>
                <w:b w:val="0"/>
                <w:i w:val="0"/>
                <w:color w:val="000000"/>
                <w:sz w:val="24"/>
              </w:rPr>
              <w:t xml:space="preserve"> 0 </w:t>
            </w:r>
          </w:p>
        </w:tc>
        <w:tc>
          <w:tcPr>
            <w:tcW w:w="1128" w:type="dxa"/>
            <w:tcMar>
              <w:top w:w="50" w:type="dxa"/>
              <w:left w:w="100" w:type="dxa"/>
            </w:tcMar>
            <w:vAlign w:val="center"/>
          </w:tcPr>
          <w:p w14:paraId="04893E94">
            <w:pPr>
              <w:spacing w:before="0" w:after="0"/>
              <w:ind w:left="135"/>
              <w:jc w:val="left"/>
            </w:pPr>
          </w:p>
        </w:tc>
        <w:tc>
          <w:tcPr>
            <w:tcW w:w="1944" w:type="dxa"/>
            <w:tcMar>
              <w:top w:w="50" w:type="dxa"/>
              <w:left w:w="100" w:type="dxa"/>
            </w:tcMar>
            <w:vAlign w:val="center"/>
          </w:tcPr>
          <w:p w14:paraId="463AB9B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"https://m.edsoo.ru/f5ed39c2" \h </w:instrText>
            </w:r>
            <w:r>
              <w:fldChar w:fldCharType="separate"/>
            </w:r>
            <w:r>
              <w:rPr>
                <w:rFonts w:ascii="Times New Roman" w:hAnsi="Times New Roman"/>
                <w:b w:val="0"/>
                <w:i w:val="0"/>
                <w:color w:val="0000FF"/>
                <w:sz w:val="22"/>
                <w:u w:val="single"/>
              </w:rPr>
              <w:t>https://m.edsoo.ru/f5ed39c2</w:t>
            </w:r>
            <w:r>
              <w:rPr>
                <w:rFonts w:ascii="Times New Roman" w:hAnsi="Times New Roman"/>
                <w:b w:val="0"/>
                <w:i w:val="0"/>
                <w:color w:val="0000FF"/>
                <w:sz w:val="22"/>
                <w:u w:val="single"/>
              </w:rPr>
              <w:fldChar w:fldCharType="end"/>
            </w:r>
          </w:p>
        </w:tc>
      </w:tr>
      <w:tr w14:paraId="7CBBF5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46A56BC3">
            <w:pPr>
              <w:spacing w:before="0" w:after="0"/>
              <w:ind w:left="0"/>
              <w:jc w:val="left"/>
            </w:pPr>
            <w:r>
              <w:rPr>
                <w:rFonts w:ascii="Times New Roman" w:hAnsi="Times New Roman"/>
                <w:b w:val="0"/>
                <w:i w:val="0"/>
                <w:color w:val="000000"/>
                <w:sz w:val="24"/>
              </w:rPr>
              <w:t>30</w:t>
            </w:r>
          </w:p>
        </w:tc>
        <w:tc>
          <w:tcPr>
            <w:tcW w:w="3432" w:type="dxa"/>
            <w:tcMar>
              <w:top w:w="50" w:type="dxa"/>
              <w:left w:w="100" w:type="dxa"/>
            </w:tcMar>
            <w:vAlign w:val="center"/>
          </w:tcPr>
          <w:p w14:paraId="0F623D31">
            <w:pPr>
              <w:spacing w:before="0" w:after="0"/>
              <w:ind w:left="135"/>
              <w:jc w:val="left"/>
            </w:pPr>
            <w:r>
              <w:rPr>
                <w:rFonts w:ascii="Times New Roman" w:hAnsi="Times New Roman"/>
                <w:b w:val="0"/>
                <w:i w:val="0"/>
                <w:color w:val="000000"/>
                <w:sz w:val="24"/>
              </w:rPr>
              <w:t>Избирательная система Российской Федерации</w:t>
            </w:r>
          </w:p>
        </w:tc>
        <w:tc>
          <w:tcPr>
            <w:tcW w:w="802" w:type="dxa"/>
            <w:tcMar>
              <w:top w:w="50" w:type="dxa"/>
              <w:left w:w="100" w:type="dxa"/>
            </w:tcMar>
            <w:vAlign w:val="center"/>
          </w:tcPr>
          <w:p w14:paraId="25CA98BD">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64241183">
            <w:pPr>
              <w:spacing w:before="0" w:after="0" w:line="276" w:lineRule="auto"/>
              <w:ind w:left="135"/>
              <w:jc w:val="center"/>
            </w:pPr>
            <w:r>
              <w:rPr>
                <w:rFonts w:ascii="Times New Roman" w:hAnsi="Times New Roman"/>
                <w:b w:val="0"/>
                <w:i w:val="0"/>
                <w:color w:val="000000"/>
                <w:sz w:val="24"/>
              </w:rPr>
              <w:t xml:space="preserve"> 0 </w:t>
            </w:r>
          </w:p>
        </w:tc>
        <w:tc>
          <w:tcPr>
            <w:tcW w:w="1598" w:type="dxa"/>
            <w:tcMar>
              <w:top w:w="50" w:type="dxa"/>
              <w:left w:w="100" w:type="dxa"/>
            </w:tcMar>
            <w:vAlign w:val="center"/>
          </w:tcPr>
          <w:p w14:paraId="740A6C98">
            <w:pPr>
              <w:spacing w:before="0" w:after="0" w:line="276" w:lineRule="auto"/>
              <w:ind w:left="135"/>
              <w:jc w:val="center"/>
            </w:pPr>
            <w:r>
              <w:rPr>
                <w:rFonts w:ascii="Times New Roman" w:hAnsi="Times New Roman"/>
                <w:b w:val="0"/>
                <w:i w:val="0"/>
                <w:color w:val="000000"/>
                <w:sz w:val="24"/>
              </w:rPr>
              <w:t xml:space="preserve"> 0 </w:t>
            </w:r>
          </w:p>
        </w:tc>
        <w:tc>
          <w:tcPr>
            <w:tcW w:w="1128" w:type="dxa"/>
            <w:tcMar>
              <w:top w:w="50" w:type="dxa"/>
              <w:left w:w="100" w:type="dxa"/>
            </w:tcMar>
            <w:vAlign w:val="center"/>
          </w:tcPr>
          <w:p w14:paraId="6704DE81">
            <w:pPr>
              <w:spacing w:before="0" w:after="0"/>
              <w:ind w:left="135"/>
              <w:jc w:val="left"/>
            </w:pPr>
          </w:p>
        </w:tc>
        <w:tc>
          <w:tcPr>
            <w:tcW w:w="1944" w:type="dxa"/>
            <w:tcMar>
              <w:top w:w="50" w:type="dxa"/>
              <w:left w:w="100" w:type="dxa"/>
            </w:tcMar>
            <w:vAlign w:val="center"/>
          </w:tcPr>
          <w:p w14:paraId="5936278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"https://m.edsoo.ru/f5ed380a" \h </w:instrText>
            </w:r>
            <w:r>
              <w:fldChar w:fldCharType="separate"/>
            </w:r>
            <w:r>
              <w:rPr>
                <w:rFonts w:ascii="Times New Roman" w:hAnsi="Times New Roman"/>
                <w:b w:val="0"/>
                <w:i w:val="0"/>
                <w:color w:val="0000FF"/>
                <w:sz w:val="22"/>
                <w:u w:val="single"/>
              </w:rPr>
              <w:t>https://m.edsoo.ru/f5ed380a</w:t>
            </w:r>
            <w:r>
              <w:rPr>
                <w:rFonts w:ascii="Times New Roman" w:hAnsi="Times New Roman"/>
                <w:b w:val="0"/>
                <w:i w:val="0"/>
                <w:color w:val="0000FF"/>
                <w:sz w:val="22"/>
                <w:u w:val="single"/>
              </w:rPr>
              <w:fldChar w:fldCharType="end"/>
            </w:r>
          </w:p>
        </w:tc>
      </w:tr>
      <w:tr w14:paraId="33C2F7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78A504FD">
            <w:pPr>
              <w:spacing w:before="0" w:after="0"/>
              <w:ind w:left="0"/>
              <w:jc w:val="left"/>
            </w:pPr>
            <w:r>
              <w:rPr>
                <w:rFonts w:ascii="Times New Roman" w:hAnsi="Times New Roman"/>
                <w:b w:val="0"/>
                <w:i w:val="0"/>
                <w:color w:val="000000"/>
                <w:sz w:val="24"/>
              </w:rPr>
              <w:t>31</w:t>
            </w:r>
          </w:p>
        </w:tc>
        <w:tc>
          <w:tcPr>
            <w:tcW w:w="3432" w:type="dxa"/>
            <w:tcMar>
              <w:top w:w="50" w:type="dxa"/>
              <w:left w:w="100" w:type="dxa"/>
            </w:tcMar>
            <w:vAlign w:val="center"/>
          </w:tcPr>
          <w:p w14:paraId="3BE83980">
            <w:pPr>
              <w:spacing w:before="0" w:after="0"/>
              <w:ind w:left="135"/>
              <w:jc w:val="left"/>
            </w:pPr>
            <w:r>
              <w:rPr>
                <w:rFonts w:ascii="Times New Roman" w:hAnsi="Times New Roman"/>
                <w:b w:val="0"/>
                <w:i w:val="0"/>
                <w:color w:val="000000"/>
                <w:sz w:val="24"/>
              </w:rPr>
              <w:t>Политическая элита</w:t>
            </w:r>
          </w:p>
        </w:tc>
        <w:tc>
          <w:tcPr>
            <w:tcW w:w="802" w:type="dxa"/>
            <w:tcMar>
              <w:top w:w="50" w:type="dxa"/>
              <w:left w:w="100" w:type="dxa"/>
            </w:tcMar>
            <w:vAlign w:val="center"/>
          </w:tcPr>
          <w:p w14:paraId="4AE8F1C9">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44F2627D">
            <w:pPr>
              <w:spacing w:before="0" w:after="0" w:line="276" w:lineRule="auto"/>
              <w:ind w:left="135"/>
              <w:jc w:val="center"/>
            </w:pPr>
            <w:r>
              <w:rPr>
                <w:rFonts w:ascii="Times New Roman" w:hAnsi="Times New Roman"/>
                <w:b w:val="0"/>
                <w:i w:val="0"/>
                <w:color w:val="000000"/>
                <w:sz w:val="24"/>
              </w:rPr>
              <w:t xml:space="preserve"> 0 </w:t>
            </w:r>
          </w:p>
        </w:tc>
        <w:tc>
          <w:tcPr>
            <w:tcW w:w="1598" w:type="dxa"/>
            <w:tcMar>
              <w:top w:w="50" w:type="dxa"/>
              <w:left w:w="100" w:type="dxa"/>
            </w:tcMar>
            <w:vAlign w:val="center"/>
          </w:tcPr>
          <w:p w14:paraId="25329D95">
            <w:pPr>
              <w:spacing w:before="0" w:after="0" w:line="276" w:lineRule="auto"/>
              <w:ind w:left="135"/>
              <w:jc w:val="center"/>
            </w:pPr>
            <w:r>
              <w:rPr>
                <w:rFonts w:ascii="Times New Roman" w:hAnsi="Times New Roman"/>
                <w:b w:val="0"/>
                <w:i w:val="0"/>
                <w:color w:val="000000"/>
                <w:sz w:val="24"/>
              </w:rPr>
              <w:t xml:space="preserve"> 0 </w:t>
            </w:r>
          </w:p>
        </w:tc>
        <w:tc>
          <w:tcPr>
            <w:tcW w:w="1128" w:type="dxa"/>
            <w:tcMar>
              <w:top w:w="50" w:type="dxa"/>
              <w:left w:w="100" w:type="dxa"/>
            </w:tcMar>
            <w:vAlign w:val="center"/>
          </w:tcPr>
          <w:p w14:paraId="001BB5A6">
            <w:pPr>
              <w:spacing w:before="0" w:after="0"/>
              <w:ind w:left="135"/>
              <w:jc w:val="left"/>
            </w:pPr>
          </w:p>
        </w:tc>
        <w:tc>
          <w:tcPr>
            <w:tcW w:w="1944" w:type="dxa"/>
            <w:tcMar>
              <w:top w:w="50" w:type="dxa"/>
              <w:left w:w="100" w:type="dxa"/>
            </w:tcMar>
            <w:vAlign w:val="center"/>
          </w:tcPr>
          <w:p w14:paraId="589EA04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"https://m.edsoo.ru/f5ed3d46" \h </w:instrText>
            </w:r>
            <w:r>
              <w:fldChar w:fldCharType="separate"/>
            </w:r>
            <w:r>
              <w:rPr>
                <w:rFonts w:ascii="Times New Roman" w:hAnsi="Times New Roman"/>
                <w:b w:val="0"/>
                <w:i w:val="0"/>
                <w:color w:val="0000FF"/>
                <w:sz w:val="22"/>
                <w:u w:val="single"/>
              </w:rPr>
              <w:t>https://m.edsoo.ru/f5ed3d46</w:t>
            </w:r>
            <w:r>
              <w:rPr>
                <w:rFonts w:ascii="Times New Roman" w:hAnsi="Times New Roman"/>
                <w:b w:val="0"/>
                <w:i w:val="0"/>
                <w:color w:val="0000FF"/>
                <w:sz w:val="22"/>
                <w:u w:val="single"/>
              </w:rPr>
              <w:fldChar w:fldCharType="end"/>
            </w:r>
          </w:p>
        </w:tc>
      </w:tr>
      <w:tr w14:paraId="534E35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517E2038">
            <w:pPr>
              <w:spacing w:before="0" w:after="0"/>
              <w:ind w:left="0"/>
              <w:jc w:val="left"/>
            </w:pPr>
            <w:r>
              <w:rPr>
                <w:rFonts w:ascii="Times New Roman" w:hAnsi="Times New Roman"/>
                <w:b w:val="0"/>
                <w:i w:val="0"/>
                <w:color w:val="000000"/>
                <w:sz w:val="24"/>
              </w:rPr>
              <w:t>32</w:t>
            </w:r>
          </w:p>
        </w:tc>
        <w:tc>
          <w:tcPr>
            <w:tcW w:w="3432" w:type="dxa"/>
            <w:tcMar>
              <w:top w:w="50" w:type="dxa"/>
              <w:left w:w="100" w:type="dxa"/>
            </w:tcMar>
            <w:vAlign w:val="center"/>
          </w:tcPr>
          <w:p w14:paraId="5F87B595">
            <w:pPr>
              <w:spacing w:before="0" w:after="0"/>
              <w:ind w:left="135"/>
              <w:jc w:val="left"/>
            </w:pPr>
            <w:r>
              <w:rPr>
                <w:rFonts w:ascii="Times New Roman" w:hAnsi="Times New Roman"/>
                <w:b w:val="0"/>
                <w:i w:val="0"/>
                <w:color w:val="000000"/>
                <w:sz w:val="24"/>
              </w:rPr>
              <w:t>Политическое лидерство</w:t>
            </w:r>
          </w:p>
        </w:tc>
        <w:tc>
          <w:tcPr>
            <w:tcW w:w="802" w:type="dxa"/>
            <w:tcMar>
              <w:top w:w="50" w:type="dxa"/>
              <w:left w:w="100" w:type="dxa"/>
            </w:tcMar>
            <w:vAlign w:val="center"/>
          </w:tcPr>
          <w:p w14:paraId="7162B807">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75258293">
            <w:pPr>
              <w:spacing w:before="0" w:after="0" w:line="276" w:lineRule="auto"/>
              <w:ind w:left="135"/>
              <w:jc w:val="center"/>
            </w:pPr>
            <w:r>
              <w:rPr>
                <w:rFonts w:ascii="Times New Roman" w:hAnsi="Times New Roman"/>
                <w:b w:val="0"/>
                <w:i w:val="0"/>
                <w:color w:val="000000"/>
                <w:sz w:val="24"/>
              </w:rPr>
              <w:t xml:space="preserve"> 0 </w:t>
            </w:r>
          </w:p>
        </w:tc>
        <w:tc>
          <w:tcPr>
            <w:tcW w:w="1598" w:type="dxa"/>
            <w:tcMar>
              <w:top w:w="50" w:type="dxa"/>
              <w:left w:w="100" w:type="dxa"/>
            </w:tcMar>
            <w:vAlign w:val="center"/>
          </w:tcPr>
          <w:p w14:paraId="04D8E364">
            <w:pPr>
              <w:spacing w:before="0" w:after="0" w:line="276" w:lineRule="auto"/>
              <w:ind w:left="135"/>
              <w:jc w:val="center"/>
            </w:pPr>
            <w:r>
              <w:rPr>
                <w:rFonts w:ascii="Times New Roman" w:hAnsi="Times New Roman"/>
                <w:b w:val="0"/>
                <w:i w:val="0"/>
                <w:color w:val="000000"/>
                <w:sz w:val="24"/>
              </w:rPr>
              <w:t xml:space="preserve"> 0 </w:t>
            </w:r>
          </w:p>
        </w:tc>
        <w:tc>
          <w:tcPr>
            <w:tcW w:w="1128" w:type="dxa"/>
            <w:tcMar>
              <w:top w:w="50" w:type="dxa"/>
              <w:left w:w="100" w:type="dxa"/>
            </w:tcMar>
            <w:vAlign w:val="center"/>
          </w:tcPr>
          <w:p w14:paraId="69B61828">
            <w:pPr>
              <w:spacing w:before="0" w:after="0"/>
              <w:ind w:left="135"/>
              <w:jc w:val="left"/>
            </w:pPr>
          </w:p>
        </w:tc>
        <w:tc>
          <w:tcPr>
            <w:tcW w:w="1944" w:type="dxa"/>
            <w:tcMar>
              <w:top w:w="50" w:type="dxa"/>
              <w:left w:w="100" w:type="dxa"/>
            </w:tcMar>
            <w:vAlign w:val="center"/>
          </w:tcPr>
          <w:p w14:paraId="287FFCB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"https://m.edsoo.ru/f5ed3f94" \h </w:instrText>
            </w:r>
            <w:r>
              <w:fldChar w:fldCharType="separate"/>
            </w:r>
            <w:r>
              <w:rPr>
                <w:rFonts w:ascii="Times New Roman" w:hAnsi="Times New Roman"/>
                <w:b w:val="0"/>
                <w:i w:val="0"/>
                <w:color w:val="0000FF"/>
                <w:sz w:val="22"/>
                <w:u w:val="single"/>
              </w:rPr>
              <w:t>https://m.edsoo.ru/f5ed3f94</w:t>
            </w:r>
            <w:r>
              <w:rPr>
                <w:rFonts w:ascii="Times New Roman" w:hAnsi="Times New Roman"/>
                <w:b w:val="0"/>
                <w:i w:val="0"/>
                <w:color w:val="0000FF"/>
                <w:sz w:val="22"/>
                <w:u w:val="single"/>
              </w:rPr>
              <w:fldChar w:fldCharType="end"/>
            </w:r>
          </w:p>
        </w:tc>
      </w:tr>
      <w:tr w14:paraId="2AC608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7F47E47D">
            <w:pPr>
              <w:spacing w:before="0" w:after="0"/>
              <w:ind w:left="0"/>
              <w:jc w:val="left"/>
            </w:pPr>
            <w:r>
              <w:rPr>
                <w:rFonts w:ascii="Times New Roman" w:hAnsi="Times New Roman"/>
                <w:b w:val="0"/>
                <w:i w:val="0"/>
                <w:color w:val="000000"/>
                <w:sz w:val="24"/>
              </w:rPr>
              <w:t>33</w:t>
            </w:r>
          </w:p>
        </w:tc>
        <w:tc>
          <w:tcPr>
            <w:tcW w:w="3432" w:type="dxa"/>
            <w:tcMar>
              <w:top w:w="50" w:type="dxa"/>
              <w:left w:w="100" w:type="dxa"/>
            </w:tcMar>
            <w:vAlign w:val="center"/>
          </w:tcPr>
          <w:p w14:paraId="031050E6">
            <w:pPr>
              <w:spacing w:before="0" w:after="0"/>
              <w:ind w:left="135"/>
              <w:jc w:val="left"/>
            </w:pPr>
            <w:r>
              <w:rPr>
                <w:rFonts w:ascii="Times New Roman" w:hAnsi="Times New Roman"/>
                <w:b w:val="0"/>
                <w:i w:val="0"/>
                <w:color w:val="000000"/>
                <w:sz w:val="24"/>
              </w:rPr>
              <w:t>Повторительно-обобщающий урок по теме "Политическая сфера"</w:t>
            </w:r>
          </w:p>
        </w:tc>
        <w:tc>
          <w:tcPr>
            <w:tcW w:w="802" w:type="dxa"/>
            <w:tcMar>
              <w:top w:w="50" w:type="dxa"/>
              <w:left w:w="100" w:type="dxa"/>
            </w:tcMar>
            <w:vAlign w:val="center"/>
          </w:tcPr>
          <w:p w14:paraId="204F7B27">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7FFF2FE5">
            <w:pPr>
              <w:spacing w:before="0" w:after="0" w:line="276" w:lineRule="auto"/>
              <w:ind w:left="135"/>
              <w:jc w:val="center"/>
            </w:pPr>
            <w:r>
              <w:rPr>
                <w:rFonts w:ascii="Times New Roman" w:hAnsi="Times New Roman"/>
                <w:b w:val="0"/>
                <w:i w:val="0"/>
                <w:color w:val="000000"/>
                <w:sz w:val="24"/>
              </w:rPr>
              <w:t xml:space="preserve"> 0 </w:t>
            </w:r>
          </w:p>
        </w:tc>
        <w:tc>
          <w:tcPr>
            <w:tcW w:w="1598" w:type="dxa"/>
            <w:tcMar>
              <w:top w:w="50" w:type="dxa"/>
              <w:left w:w="100" w:type="dxa"/>
            </w:tcMar>
            <w:vAlign w:val="center"/>
          </w:tcPr>
          <w:p w14:paraId="73BA0B9D">
            <w:pPr>
              <w:spacing w:before="0" w:after="0" w:line="276" w:lineRule="auto"/>
              <w:ind w:left="135"/>
              <w:jc w:val="center"/>
            </w:pPr>
            <w:r>
              <w:rPr>
                <w:rFonts w:ascii="Times New Roman" w:hAnsi="Times New Roman"/>
                <w:b w:val="0"/>
                <w:i w:val="0"/>
                <w:color w:val="000000"/>
                <w:sz w:val="24"/>
              </w:rPr>
              <w:t xml:space="preserve"> 0 </w:t>
            </w:r>
          </w:p>
        </w:tc>
        <w:tc>
          <w:tcPr>
            <w:tcW w:w="1128" w:type="dxa"/>
            <w:tcMar>
              <w:top w:w="50" w:type="dxa"/>
              <w:left w:w="100" w:type="dxa"/>
            </w:tcMar>
            <w:vAlign w:val="center"/>
          </w:tcPr>
          <w:p w14:paraId="71FDA22A">
            <w:pPr>
              <w:spacing w:before="0" w:after="0"/>
              <w:ind w:left="135"/>
              <w:jc w:val="left"/>
            </w:pPr>
          </w:p>
        </w:tc>
        <w:tc>
          <w:tcPr>
            <w:tcW w:w="1944" w:type="dxa"/>
            <w:tcMar>
              <w:top w:w="50" w:type="dxa"/>
              <w:left w:w="100" w:type="dxa"/>
            </w:tcMar>
            <w:vAlign w:val="center"/>
          </w:tcPr>
          <w:p w14:paraId="65D3807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"https://m.edsoo.ru/f5ed536c" \h </w:instrText>
            </w:r>
            <w:r>
              <w:fldChar w:fldCharType="separate"/>
            </w:r>
            <w:r>
              <w:rPr>
                <w:rFonts w:ascii="Times New Roman" w:hAnsi="Times New Roman"/>
                <w:b w:val="0"/>
                <w:i w:val="0"/>
                <w:color w:val="0000FF"/>
                <w:sz w:val="22"/>
                <w:u w:val="single"/>
              </w:rPr>
              <w:t>https://m.edsoo.ru/f5ed536c</w:t>
            </w:r>
            <w:r>
              <w:rPr>
                <w:rFonts w:ascii="Times New Roman" w:hAnsi="Times New Roman"/>
                <w:b w:val="0"/>
                <w:i w:val="0"/>
                <w:color w:val="0000FF"/>
                <w:sz w:val="22"/>
                <w:u w:val="single"/>
              </w:rPr>
              <w:fldChar w:fldCharType="end"/>
            </w:r>
          </w:p>
        </w:tc>
      </w:tr>
      <w:tr w14:paraId="446095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542E11FF">
            <w:pPr>
              <w:spacing w:before="0" w:after="0"/>
              <w:ind w:left="0"/>
              <w:jc w:val="left"/>
            </w:pPr>
            <w:r>
              <w:rPr>
                <w:rFonts w:ascii="Times New Roman" w:hAnsi="Times New Roman"/>
                <w:b w:val="0"/>
                <w:i w:val="0"/>
                <w:color w:val="000000"/>
                <w:sz w:val="24"/>
              </w:rPr>
              <w:t>34</w:t>
            </w:r>
          </w:p>
        </w:tc>
        <w:tc>
          <w:tcPr>
            <w:tcW w:w="3432" w:type="dxa"/>
            <w:tcMar>
              <w:top w:w="50" w:type="dxa"/>
              <w:left w:w="100" w:type="dxa"/>
            </w:tcMar>
            <w:vAlign w:val="center"/>
          </w:tcPr>
          <w:p w14:paraId="39391AA8">
            <w:pPr>
              <w:spacing w:before="0" w:after="0"/>
              <w:ind w:left="135"/>
              <w:jc w:val="left"/>
            </w:pPr>
            <w:r>
              <w:rPr>
                <w:rFonts w:ascii="Times New Roman" w:hAnsi="Times New Roman"/>
                <w:b w:val="0"/>
                <w:i w:val="0"/>
                <w:color w:val="000000"/>
                <w:sz w:val="24"/>
              </w:rPr>
              <w:t>Повторительно-обобщающий урок по теме "Политическая сфера"</w:t>
            </w:r>
          </w:p>
        </w:tc>
        <w:tc>
          <w:tcPr>
            <w:tcW w:w="802" w:type="dxa"/>
            <w:tcMar>
              <w:top w:w="50" w:type="dxa"/>
              <w:left w:w="100" w:type="dxa"/>
            </w:tcMar>
            <w:vAlign w:val="center"/>
          </w:tcPr>
          <w:p w14:paraId="25F6296C">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6CE94F97">
            <w:pPr>
              <w:spacing w:before="0" w:after="0" w:line="276" w:lineRule="auto"/>
              <w:ind w:left="135"/>
              <w:jc w:val="center"/>
            </w:pPr>
            <w:r>
              <w:rPr>
                <w:rFonts w:ascii="Times New Roman" w:hAnsi="Times New Roman"/>
                <w:b w:val="0"/>
                <w:i w:val="0"/>
                <w:color w:val="000000"/>
                <w:sz w:val="24"/>
              </w:rPr>
              <w:t xml:space="preserve"> 1 </w:t>
            </w:r>
          </w:p>
        </w:tc>
        <w:tc>
          <w:tcPr>
            <w:tcW w:w="1598" w:type="dxa"/>
            <w:tcMar>
              <w:top w:w="50" w:type="dxa"/>
              <w:left w:w="100" w:type="dxa"/>
            </w:tcMar>
            <w:vAlign w:val="center"/>
          </w:tcPr>
          <w:p w14:paraId="3B641F72">
            <w:pPr>
              <w:spacing w:before="0" w:after="0" w:line="276" w:lineRule="auto"/>
              <w:ind w:left="135"/>
              <w:jc w:val="center"/>
            </w:pPr>
            <w:r>
              <w:rPr>
                <w:rFonts w:ascii="Times New Roman" w:hAnsi="Times New Roman"/>
                <w:b w:val="0"/>
                <w:i w:val="0"/>
                <w:color w:val="000000"/>
                <w:sz w:val="24"/>
              </w:rPr>
              <w:t xml:space="preserve"> 0 </w:t>
            </w:r>
          </w:p>
        </w:tc>
        <w:tc>
          <w:tcPr>
            <w:tcW w:w="1128" w:type="dxa"/>
            <w:tcMar>
              <w:top w:w="50" w:type="dxa"/>
              <w:left w:w="100" w:type="dxa"/>
            </w:tcMar>
            <w:vAlign w:val="center"/>
          </w:tcPr>
          <w:p w14:paraId="22EA4605">
            <w:pPr>
              <w:spacing w:before="0" w:after="0"/>
              <w:ind w:left="135"/>
              <w:jc w:val="left"/>
            </w:pPr>
          </w:p>
        </w:tc>
        <w:tc>
          <w:tcPr>
            <w:tcW w:w="1944" w:type="dxa"/>
            <w:tcMar>
              <w:top w:w="50" w:type="dxa"/>
              <w:left w:w="100" w:type="dxa"/>
            </w:tcMar>
            <w:vAlign w:val="center"/>
          </w:tcPr>
          <w:p w14:paraId="77B189B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"https://m.edsoo.ru/f5ed5538" \h </w:instrText>
            </w:r>
            <w:r>
              <w:fldChar w:fldCharType="separate"/>
            </w:r>
            <w:r>
              <w:rPr>
                <w:rFonts w:ascii="Times New Roman" w:hAnsi="Times New Roman"/>
                <w:b w:val="0"/>
                <w:i w:val="0"/>
                <w:color w:val="0000FF"/>
                <w:sz w:val="22"/>
                <w:u w:val="single"/>
              </w:rPr>
              <w:t>https://m.edsoo.ru/f5ed5538</w:t>
            </w:r>
            <w:r>
              <w:rPr>
                <w:rFonts w:ascii="Times New Roman" w:hAnsi="Times New Roman"/>
                <w:b w:val="0"/>
                <w:i w:val="0"/>
                <w:color w:val="0000FF"/>
                <w:sz w:val="22"/>
                <w:u w:val="single"/>
              </w:rPr>
              <w:fldChar w:fldCharType="end"/>
            </w:r>
          </w:p>
        </w:tc>
      </w:tr>
      <w:tr w14:paraId="4AA57F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1E572B65">
            <w:pPr>
              <w:spacing w:before="0" w:after="0"/>
              <w:ind w:left="0"/>
              <w:jc w:val="left"/>
            </w:pPr>
            <w:r>
              <w:rPr>
                <w:rFonts w:ascii="Times New Roman" w:hAnsi="Times New Roman"/>
                <w:b w:val="0"/>
                <w:i w:val="0"/>
                <w:color w:val="000000"/>
                <w:sz w:val="24"/>
              </w:rPr>
              <w:t>35</w:t>
            </w:r>
          </w:p>
        </w:tc>
        <w:tc>
          <w:tcPr>
            <w:tcW w:w="3432" w:type="dxa"/>
            <w:tcMar>
              <w:top w:w="50" w:type="dxa"/>
              <w:left w:w="100" w:type="dxa"/>
            </w:tcMar>
            <w:vAlign w:val="center"/>
          </w:tcPr>
          <w:p w14:paraId="2A8AB695">
            <w:pPr>
              <w:spacing w:before="0" w:after="0"/>
              <w:ind w:left="135"/>
              <w:jc w:val="left"/>
            </w:pPr>
            <w:r>
              <w:rPr>
                <w:rFonts w:ascii="Times New Roman" w:hAnsi="Times New Roman"/>
                <w:b w:val="0"/>
                <w:i w:val="0"/>
                <w:color w:val="000000"/>
                <w:sz w:val="24"/>
              </w:rPr>
              <w:t>Система права</w:t>
            </w:r>
          </w:p>
        </w:tc>
        <w:tc>
          <w:tcPr>
            <w:tcW w:w="802" w:type="dxa"/>
            <w:tcMar>
              <w:top w:w="50" w:type="dxa"/>
              <w:left w:w="100" w:type="dxa"/>
            </w:tcMar>
            <w:vAlign w:val="center"/>
          </w:tcPr>
          <w:p w14:paraId="49EE42A4">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11E8B771">
            <w:pPr>
              <w:spacing w:before="0" w:after="0" w:line="276" w:lineRule="auto"/>
              <w:ind w:left="135"/>
              <w:jc w:val="center"/>
            </w:pPr>
            <w:r>
              <w:rPr>
                <w:rFonts w:ascii="Times New Roman" w:hAnsi="Times New Roman"/>
                <w:b w:val="0"/>
                <w:i w:val="0"/>
                <w:color w:val="000000"/>
                <w:sz w:val="24"/>
              </w:rPr>
              <w:t xml:space="preserve"> 0 </w:t>
            </w:r>
          </w:p>
        </w:tc>
        <w:tc>
          <w:tcPr>
            <w:tcW w:w="1598" w:type="dxa"/>
            <w:tcMar>
              <w:top w:w="50" w:type="dxa"/>
              <w:left w:w="100" w:type="dxa"/>
            </w:tcMar>
            <w:vAlign w:val="center"/>
          </w:tcPr>
          <w:p w14:paraId="3A3D942E">
            <w:pPr>
              <w:spacing w:before="0" w:after="0" w:line="276" w:lineRule="auto"/>
              <w:ind w:left="135"/>
              <w:jc w:val="center"/>
            </w:pPr>
            <w:r>
              <w:rPr>
                <w:rFonts w:ascii="Times New Roman" w:hAnsi="Times New Roman"/>
                <w:b w:val="0"/>
                <w:i w:val="0"/>
                <w:color w:val="000000"/>
                <w:sz w:val="24"/>
              </w:rPr>
              <w:t xml:space="preserve"> 0 </w:t>
            </w:r>
          </w:p>
        </w:tc>
        <w:tc>
          <w:tcPr>
            <w:tcW w:w="1128" w:type="dxa"/>
            <w:tcMar>
              <w:top w:w="50" w:type="dxa"/>
              <w:left w:w="100" w:type="dxa"/>
            </w:tcMar>
            <w:vAlign w:val="center"/>
          </w:tcPr>
          <w:p w14:paraId="44EF03F1">
            <w:pPr>
              <w:spacing w:before="0" w:after="0"/>
              <w:ind w:left="135"/>
              <w:jc w:val="left"/>
            </w:pPr>
          </w:p>
        </w:tc>
        <w:tc>
          <w:tcPr>
            <w:tcW w:w="1944" w:type="dxa"/>
            <w:tcMar>
              <w:top w:w="50" w:type="dxa"/>
              <w:left w:w="100" w:type="dxa"/>
            </w:tcMar>
            <w:vAlign w:val="center"/>
          </w:tcPr>
          <w:p w14:paraId="4651C56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"https://m.edsoo.ru/f5ed5772" \h </w:instrText>
            </w:r>
            <w:r>
              <w:fldChar w:fldCharType="separate"/>
            </w:r>
            <w:r>
              <w:rPr>
                <w:rFonts w:ascii="Times New Roman" w:hAnsi="Times New Roman"/>
                <w:b w:val="0"/>
                <w:i w:val="0"/>
                <w:color w:val="0000FF"/>
                <w:sz w:val="22"/>
                <w:u w:val="single"/>
              </w:rPr>
              <w:t>https://m.edsoo.ru/f5ed5772</w:t>
            </w:r>
            <w:r>
              <w:rPr>
                <w:rFonts w:ascii="Times New Roman" w:hAnsi="Times New Roman"/>
                <w:b w:val="0"/>
                <w:i w:val="0"/>
                <w:color w:val="0000FF"/>
                <w:sz w:val="22"/>
                <w:u w:val="single"/>
              </w:rPr>
              <w:fldChar w:fldCharType="end"/>
            </w:r>
          </w:p>
        </w:tc>
      </w:tr>
      <w:tr w14:paraId="14C237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53C8DC13">
            <w:pPr>
              <w:spacing w:before="0" w:after="0"/>
              <w:ind w:left="0"/>
              <w:jc w:val="left"/>
            </w:pPr>
            <w:r>
              <w:rPr>
                <w:rFonts w:ascii="Times New Roman" w:hAnsi="Times New Roman"/>
                <w:b w:val="0"/>
                <w:i w:val="0"/>
                <w:color w:val="000000"/>
                <w:sz w:val="24"/>
              </w:rPr>
              <w:t>36</w:t>
            </w:r>
          </w:p>
        </w:tc>
        <w:tc>
          <w:tcPr>
            <w:tcW w:w="3432" w:type="dxa"/>
            <w:tcMar>
              <w:top w:w="50" w:type="dxa"/>
              <w:left w:w="100" w:type="dxa"/>
            </w:tcMar>
            <w:vAlign w:val="center"/>
          </w:tcPr>
          <w:p w14:paraId="644F86EB">
            <w:pPr>
              <w:spacing w:before="0" w:after="0"/>
              <w:ind w:left="135"/>
              <w:jc w:val="left"/>
            </w:pPr>
            <w:r>
              <w:rPr>
                <w:rFonts w:ascii="Times New Roman" w:hAnsi="Times New Roman"/>
                <w:b w:val="0"/>
                <w:i w:val="0"/>
                <w:color w:val="000000"/>
                <w:sz w:val="24"/>
              </w:rPr>
              <w:t>Правовые отношения</w:t>
            </w:r>
          </w:p>
        </w:tc>
        <w:tc>
          <w:tcPr>
            <w:tcW w:w="802" w:type="dxa"/>
            <w:tcMar>
              <w:top w:w="50" w:type="dxa"/>
              <w:left w:w="100" w:type="dxa"/>
            </w:tcMar>
            <w:vAlign w:val="center"/>
          </w:tcPr>
          <w:p w14:paraId="4B9E2925">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64CECC08">
            <w:pPr>
              <w:spacing w:before="0" w:after="0" w:line="276" w:lineRule="auto"/>
              <w:ind w:left="135"/>
              <w:jc w:val="center"/>
            </w:pPr>
            <w:r>
              <w:rPr>
                <w:rFonts w:ascii="Times New Roman" w:hAnsi="Times New Roman"/>
                <w:b w:val="0"/>
                <w:i w:val="0"/>
                <w:color w:val="000000"/>
                <w:sz w:val="24"/>
              </w:rPr>
              <w:t xml:space="preserve"> 0 </w:t>
            </w:r>
          </w:p>
        </w:tc>
        <w:tc>
          <w:tcPr>
            <w:tcW w:w="1598" w:type="dxa"/>
            <w:tcMar>
              <w:top w:w="50" w:type="dxa"/>
              <w:left w:w="100" w:type="dxa"/>
            </w:tcMar>
            <w:vAlign w:val="center"/>
          </w:tcPr>
          <w:p w14:paraId="3BC87F7E">
            <w:pPr>
              <w:spacing w:before="0" w:after="0" w:line="276" w:lineRule="auto"/>
              <w:ind w:left="135"/>
              <w:jc w:val="center"/>
            </w:pPr>
            <w:r>
              <w:rPr>
                <w:rFonts w:ascii="Times New Roman" w:hAnsi="Times New Roman"/>
                <w:b w:val="0"/>
                <w:i w:val="0"/>
                <w:color w:val="000000"/>
                <w:sz w:val="24"/>
              </w:rPr>
              <w:t xml:space="preserve"> 0 </w:t>
            </w:r>
          </w:p>
        </w:tc>
        <w:tc>
          <w:tcPr>
            <w:tcW w:w="1128" w:type="dxa"/>
            <w:tcMar>
              <w:top w:w="50" w:type="dxa"/>
              <w:left w:w="100" w:type="dxa"/>
            </w:tcMar>
            <w:vAlign w:val="center"/>
          </w:tcPr>
          <w:p w14:paraId="3D07552A">
            <w:pPr>
              <w:spacing w:before="0" w:after="0"/>
              <w:ind w:left="135"/>
              <w:jc w:val="left"/>
            </w:pPr>
          </w:p>
        </w:tc>
        <w:tc>
          <w:tcPr>
            <w:tcW w:w="1944" w:type="dxa"/>
            <w:tcMar>
              <w:top w:w="50" w:type="dxa"/>
              <w:left w:w="100" w:type="dxa"/>
            </w:tcMar>
            <w:vAlign w:val="center"/>
          </w:tcPr>
          <w:p w14:paraId="260C8E31">
            <w:pPr>
              <w:spacing w:before="0" w:after="0"/>
              <w:ind w:left="135"/>
              <w:jc w:val="left"/>
            </w:pPr>
          </w:p>
        </w:tc>
      </w:tr>
      <w:tr w14:paraId="522C20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16C5C8F1">
            <w:pPr>
              <w:spacing w:before="0" w:after="0"/>
              <w:ind w:left="0"/>
              <w:jc w:val="left"/>
            </w:pPr>
            <w:r>
              <w:rPr>
                <w:rFonts w:ascii="Times New Roman" w:hAnsi="Times New Roman"/>
                <w:b w:val="0"/>
                <w:i w:val="0"/>
                <w:color w:val="000000"/>
                <w:sz w:val="24"/>
              </w:rPr>
              <w:t>37</w:t>
            </w:r>
          </w:p>
        </w:tc>
        <w:tc>
          <w:tcPr>
            <w:tcW w:w="3432" w:type="dxa"/>
            <w:tcMar>
              <w:top w:w="50" w:type="dxa"/>
              <w:left w:w="100" w:type="dxa"/>
            </w:tcMar>
            <w:vAlign w:val="center"/>
          </w:tcPr>
          <w:p w14:paraId="2B7B9C1C">
            <w:pPr>
              <w:spacing w:before="0" w:after="0"/>
              <w:ind w:left="135"/>
              <w:jc w:val="left"/>
            </w:pPr>
            <w:r>
              <w:rPr>
                <w:rFonts w:ascii="Times New Roman" w:hAnsi="Times New Roman"/>
                <w:b w:val="0"/>
                <w:i w:val="0"/>
                <w:color w:val="000000"/>
                <w:sz w:val="24"/>
              </w:rPr>
              <w:t>Правонарушения</w:t>
            </w:r>
          </w:p>
        </w:tc>
        <w:tc>
          <w:tcPr>
            <w:tcW w:w="802" w:type="dxa"/>
            <w:tcMar>
              <w:top w:w="50" w:type="dxa"/>
              <w:left w:w="100" w:type="dxa"/>
            </w:tcMar>
            <w:vAlign w:val="center"/>
          </w:tcPr>
          <w:p w14:paraId="4637DAF4">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0DFA377D">
            <w:pPr>
              <w:spacing w:before="0" w:after="0" w:line="276" w:lineRule="auto"/>
              <w:ind w:left="135"/>
              <w:jc w:val="center"/>
            </w:pPr>
            <w:r>
              <w:rPr>
                <w:rFonts w:ascii="Times New Roman" w:hAnsi="Times New Roman"/>
                <w:b w:val="0"/>
                <w:i w:val="0"/>
                <w:color w:val="000000"/>
                <w:sz w:val="24"/>
              </w:rPr>
              <w:t xml:space="preserve"> 0 </w:t>
            </w:r>
          </w:p>
        </w:tc>
        <w:tc>
          <w:tcPr>
            <w:tcW w:w="1598" w:type="dxa"/>
            <w:tcMar>
              <w:top w:w="50" w:type="dxa"/>
              <w:left w:w="100" w:type="dxa"/>
            </w:tcMar>
            <w:vAlign w:val="center"/>
          </w:tcPr>
          <w:p w14:paraId="64D205E8">
            <w:pPr>
              <w:spacing w:before="0" w:after="0" w:line="276" w:lineRule="auto"/>
              <w:ind w:left="135"/>
              <w:jc w:val="center"/>
            </w:pPr>
            <w:r>
              <w:rPr>
                <w:rFonts w:ascii="Times New Roman" w:hAnsi="Times New Roman"/>
                <w:b w:val="0"/>
                <w:i w:val="0"/>
                <w:color w:val="000000"/>
                <w:sz w:val="24"/>
              </w:rPr>
              <w:t xml:space="preserve"> 0 </w:t>
            </w:r>
          </w:p>
        </w:tc>
        <w:tc>
          <w:tcPr>
            <w:tcW w:w="1128" w:type="dxa"/>
            <w:tcMar>
              <w:top w:w="50" w:type="dxa"/>
              <w:left w:w="100" w:type="dxa"/>
            </w:tcMar>
            <w:vAlign w:val="center"/>
          </w:tcPr>
          <w:p w14:paraId="039C4870">
            <w:pPr>
              <w:spacing w:before="0" w:after="0"/>
              <w:ind w:left="135"/>
              <w:jc w:val="left"/>
            </w:pPr>
          </w:p>
        </w:tc>
        <w:tc>
          <w:tcPr>
            <w:tcW w:w="1944" w:type="dxa"/>
            <w:tcMar>
              <w:top w:w="50" w:type="dxa"/>
              <w:left w:w="100" w:type="dxa"/>
            </w:tcMar>
            <w:vAlign w:val="center"/>
          </w:tcPr>
          <w:p w14:paraId="7E0586D4">
            <w:pPr>
              <w:spacing w:before="0" w:after="0"/>
              <w:ind w:left="135"/>
              <w:jc w:val="left"/>
            </w:pPr>
          </w:p>
        </w:tc>
      </w:tr>
      <w:tr w14:paraId="76E43A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7F0BCC4C">
            <w:pPr>
              <w:spacing w:before="0" w:after="0"/>
              <w:ind w:left="0"/>
              <w:jc w:val="left"/>
            </w:pPr>
            <w:r>
              <w:rPr>
                <w:rFonts w:ascii="Times New Roman" w:hAnsi="Times New Roman"/>
                <w:b w:val="0"/>
                <w:i w:val="0"/>
                <w:color w:val="000000"/>
                <w:sz w:val="24"/>
              </w:rPr>
              <w:t>38</w:t>
            </w:r>
          </w:p>
        </w:tc>
        <w:tc>
          <w:tcPr>
            <w:tcW w:w="3432" w:type="dxa"/>
            <w:tcMar>
              <w:top w:w="50" w:type="dxa"/>
              <w:left w:w="100" w:type="dxa"/>
            </w:tcMar>
            <w:vAlign w:val="center"/>
          </w:tcPr>
          <w:p w14:paraId="57B99B94">
            <w:pPr>
              <w:spacing w:before="0" w:after="0"/>
              <w:ind w:left="135"/>
              <w:jc w:val="left"/>
            </w:pPr>
            <w:r>
              <w:rPr>
                <w:rFonts w:ascii="Times New Roman" w:hAnsi="Times New Roman"/>
                <w:b w:val="0"/>
                <w:i w:val="0"/>
                <w:color w:val="000000"/>
                <w:sz w:val="24"/>
              </w:rPr>
              <w:t>Правонарушение и юридическая ответственность</w:t>
            </w:r>
          </w:p>
        </w:tc>
        <w:tc>
          <w:tcPr>
            <w:tcW w:w="802" w:type="dxa"/>
            <w:tcMar>
              <w:top w:w="50" w:type="dxa"/>
              <w:left w:w="100" w:type="dxa"/>
            </w:tcMar>
            <w:vAlign w:val="center"/>
          </w:tcPr>
          <w:p w14:paraId="02CDD209">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3EFF43FB">
            <w:pPr>
              <w:spacing w:before="0" w:after="0" w:line="276" w:lineRule="auto"/>
              <w:ind w:left="135"/>
              <w:jc w:val="center"/>
            </w:pPr>
            <w:r>
              <w:rPr>
                <w:rFonts w:ascii="Times New Roman" w:hAnsi="Times New Roman"/>
                <w:b w:val="0"/>
                <w:i w:val="0"/>
                <w:color w:val="000000"/>
                <w:sz w:val="24"/>
              </w:rPr>
              <w:t xml:space="preserve"> 0 </w:t>
            </w:r>
          </w:p>
        </w:tc>
        <w:tc>
          <w:tcPr>
            <w:tcW w:w="1598" w:type="dxa"/>
            <w:tcMar>
              <w:top w:w="50" w:type="dxa"/>
              <w:left w:w="100" w:type="dxa"/>
            </w:tcMar>
            <w:vAlign w:val="center"/>
          </w:tcPr>
          <w:p w14:paraId="3DABA1D4">
            <w:pPr>
              <w:spacing w:before="0" w:after="0" w:line="276" w:lineRule="auto"/>
              <w:ind w:left="135"/>
              <w:jc w:val="center"/>
            </w:pPr>
            <w:r>
              <w:rPr>
                <w:rFonts w:ascii="Times New Roman" w:hAnsi="Times New Roman"/>
                <w:b w:val="0"/>
                <w:i w:val="0"/>
                <w:color w:val="000000"/>
                <w:sz w:val="24"/>
              </w:rPr>
              <w:t xml:space="preserve"> 0 </w:t>
            </w:r>
          </w:p>
        </w:tc>
        <w:tc>
          <w:tcPr>
            <w:tcW w:w="1128" w:type="dxa"/>
            <w:tcMar>
              <w:top w:w="50" w:type="dxa"/>
              <w:left w:w="100" w:type="dxa"/>
            </w:tcMar>
            <w:vAlign w:val="center"/>
          </w:tcPr>
          <w:p w14:paraId="7BEB5625">
            <w:pPr>
              <w:spacing w:before="0" w:after="0"/>
              <w:ind w:left="135"/>
              <w:jc w:val="left"/>
            </w:pPr>
          </w:p>
        </w:tc>
        <w:tc>
          <w:tcPr>
            <w:tcW w:w="1944" w:type="dxa"/>
            <w:tcMar>
              <w:top w:w="50" w:type="dxa"/>
              <w:left w:w="100" w:type="dxa"/>
            </w:tcMar>
            <w:vAlign w:val="center"/>
          </w:tcPr>
          <w:p w14:paraId="41772817">
            <w:pPr>
              <w:spacing w:before="0" w:after="0"/>
              <w:ind w:left="135"/>
              <w:jc w:val="left"/>
            </w:pPr>
          </w:p>
        </w:tc>
      </w:tr>
      <w:tr w14:paraId="613DD3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7B02F553">
            <w:pPr>
              <w:spacing w:before="0" w:after="0"/>
              <w:ind w:left="0"/>
              <w:jc w:val="left"/>
            </w:pPr>
            <w:r>
              <w:rPr>
                <w:rFonts w:ascii="Times New Roman" w:hAnsi="Times New Roman"/>
                <w:b w:val="0"/>
                <w:i w:val="0"/>
                <w:color w:val="000000"/>
                <w:sz w:val="24"/>
              </w:rPr>
              <w:t>39</w:t>
            </w:r>
          </w:p>
        </w:tc>
        <w:tc>
          <w:tcPr>
            <w:tcW w:w="3432" w:type="dxa"/>
            <w:tcMar>
              <w:top w:w="50" w:type="dxa"/>
              <w:left w:w="100" w:type="dxa"/>
            </w:tcMar>
            <w:vAlign w:val="center"/>
          </w:tcPr>
          <w:p w14:paraId="0AA4CC11">
            <w:pPr>
              <w:spacing w:before="0" w:after="0"/>
              <w:ind w:left="135"/>
              <w:jc w:val="left"/>
            </w:pPr>
            <w:r>
              <w:rPr>
                <w:rFonts w:ascii="Times New Roman" w:hAnsi="Times New Roman"/>
                <w:b w:val="0"/>
                <w:i w:val="0"/>
                <w:color w:val="000000"/>
                <w:sz w:val="24"/>
              </w:rPr>
              <w:t>Конституция Российской Федерации</w:t>
            </w:r>
          </w:p>
        </w:tc>
        <w:tc>
          <w:tcPr>
            <w:tcW w:w="802" w:type="dxa"/>
            <w:tcMar>
              <w:top w:w="50" w:type="dxa"/>
              <w:left w:w="100" w:type="dxa"/>
            </w:tcMar>
            <w:vAlign w:val="center"/>
          </w:tcPr>
          <w:p w14:paraId="76836574">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5054036F">
            <w:pPr>
              <w:spacing w:before="0" w:after="0" w:line="276" w:lineRule="auto"/>
              <w:ind w:left="135"/>
              <w:jc w:val="center"/>
            </w:pPr>
            <w:r>
              <w:rPr>
                <w:rFonts w:ascii="Times New Roman" w:hAnsi="Times New Roman"/>
                <w:b w:val="0"/>
                <w:i w:val="0"/>
                <w:color w:val="000000"/>
                <w:sz w:val="24"/>
              </w:rPr>
              <w:t xml:space="preserve"> 0 </w:t>
            </w:r>
          </w:p>
        </w:tc>
        <w:tc>
          <w:tcPr>
            <w:tcW w:w="1598" w:type="dxa"/>
            <w:tcMar>
              <w:top w:w="50" w:type="dxa"/>
              <w:left w:w="100" w:type="dxa"/>
            </w:tcMar>
            <w:vAlign w:val="center"/>
          </w:tcPr>
          <w:p w14:paraId="33E28E6C">
            <w:pPr>
              <w:spacing w:before="0" w:after="0" w:line="276" w:lineRule="auto"/>
              <w:ind w:left="135"/>
              <w:jc w:val="center"/>
            </w:pPr>
            <w:r>
              <w:rPr>
                <w:rFonts w:ascii="Times New Roman" w:hAnsi="Times New Roman"/>
                <w:b w:val="0"/>
                <w:i w:val="0"/>
                <w:color w:val="000000"/>
                <w:sz w:val="24"/>
              </w:rPr>
              <w:t xml:space="preserve"> 0 </w:t>
            </w:r>
          </w:p>
        </w:tc>
        <w:tc>
          <w:tcPr>
            <w:tcW w:w="1128" w:type="dxa"/>
            <w:tcMar>
              <w:top w:w="50" w:type="dxa"/>
              <w:left w:w="100" w:type="dxa"/>
            </w:tcMar>
            <w:vAlign w:val="center"/>
          </w:tcPr>
          <w:p w14:paraId="2F9B552B">
            <w:pPr>
              <w:spacing w:before="0" w:after="0"/>
              <w:ind w:left="135"/>
              <w:jc w:val="left"/>
            </w:pPr>
          </w:p>
        </w:tc>
        <w:tc>
          <w:tcPr>
            <w:tcW w:w="1944" w:type="dxa"/>
            <w:tcMar>
              <w:top w:w="50" w:type="dxa"/>
              <w:left w:w="100" w:type="dxa"/>
            </w:tcMar>
            <w:vAlign w:val="center"/>
          </w:tcPr>
          <w:p w14:paraId="1591376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"https://m.edsoo.ru/f84050c4" \h </w:instrText>
            </w:r>
            <w:r>
              <w:fldChar w:fldCharType="separate"/>
            </w:r>
            <w:r>
              <w:rPr>
                <w:rFonts w:ascii="Times New Roman" w:hAnsi="Times New Roman"/>
                <w:b w:val="0"/>
                <w:i w:val="0"/>
                <w:color w:val="0000FF"/>
                <w:sz w:val="22"/>
                <w:u w:val="single"/>
              </w:rPr>
              <w:t>https://m.edsoo.ru/f84050c4</w:t>
            </w:r>
            <w:r>
              <w:rPr>
                <w:rFonts w:ascii="Times New Roman" w:hAnsi="Times New Roman"/>
                <w:b w:val="0"/>
                <w:i w:val="0"/>
                <w:color w:val="0000FF"/>
                <w:sz w:val="22"/>
                <w:u w:val="single"/>
              </w:rPr>
              <w:fldChar w:fldCharType="end"/>
            </w:r>
          </w:p>
        </w:tc>
      </w:tr>
      <w:tr w14:paraId="233D13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658DF6EF">
            <w:pPr>
              <w:spacing w:before="0" w:after="0"/>
              <w:ind w:left="0"/>
              <w:jc w:val="left"/>
            </w:pPr>
            <w:r>
              <w:rPr>
                <w:rFonts w:ascii="Times New Roman" w:hAnsi="Times New Roman"/>
                <w:b w:val="0"/>
                <w:i w:val="0"/>
                <w:color w:val="000000"/>
                <w:sz w:val="24"/>
              </w:rPr>
              <w:t>40</w:t>
            </w:r>
          </w:p>
        </w:tc>
        <w:tc>
          <w:tcPr>
            <w:tcW w:w="3432" w:type="dxa"/>
            <w:tcMar>
              <w:top w:w="50" w:type="dxa"/>
              <w:left w:w="100" w:type="dxa"/>
            </w:tcMar>
            <w:vAlign w:val="center"/>
          </w:tcPr>
          <w:p w14:paraId="2ECF1D07">
            <w:pPr>
              <w:spacing w:before="0" w:after="0"/>
              <w:ind w:left="135"/>
              <w:jc w:val="left"/>
            </w:pPr>
            <w:r>
              <w:rPr>
                <w:rFonts w:ascii="Times New Roman" w:hAnsi="Times New Roman"/>
                <w:b w:val="0"/>
                <w:i w:val="0"/>
                <w:color w:val="000000"/>
                <w:sz w:val="24"/>
              </w:rPr>
              <w:t>Конституционные права и свободы человека и гражданина Российской Федерации</w:t>
            </w:r>
          </w:p>
        </w:tc>
        <w:tc>
          <w:tcPr>
            <w:tcW w:w="802" w:type="dxa"/>
            <w:tcMar>
              <w:top w:w="50" w:type="dxa"/>
              <w:left w:w="100" w:type="dxa"/>
            </w:tcMar>
            <w:vAlign w:val="center"/>
          </w:tcPr>
          <w:p w14:paraId="7AC5421D">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736D21D3">
            <w:pPr>
              <w:spacing w:before="0" w:after="0" w:line="276" w:lineRule="auto"/>
              <w:ind w:left="135"/>
              <w:jc w:val="center"/>
            </w:pPr>
            <w:r>
              <w:rPr>
                <w:rFonts w:ascii="Times New Roman" w:hAnsi="Times New Roman"/>
                <w:b w:val="0"/>
                <w:i w:val="0"/>
                <w:color w:val="000000"/>
                <w:sz w:val="24"/>
              </w:rPr>
              <w:t xml:space="preserve"> 0 </w:t>
            </w:r>
          </w:p>
        </w:tc>
        <w:tc>
          <w:tcPr>
            <w:tcW w:w="1598" w:type="dxa"/>
            <w:tcMar>
              <w:top w:w="50" w:type="dxa"/>
              <w:left w:w="100" w:type="dxa"/>
            </w:tcMar>
            <w:vAlign w:val="center"/>
          </w:tcPr>
          <w:p w14:paraId="6874BB4D">
            <w:pPr>
              <w:spacing w:before="0" w:after="0" w:line="276" w:lineRule="auto"/>
              <w:ind w:left="135"/>
              <w:jc w:val="center"/>
            </w:pPr>
            <w:r>
              <w:rPr>
                <w:rFonts w:ascii="Times New Roman" w:hAnsi="Times New Roman"/>
                <w:b w:val="0"/>
                <w:i w:val="0"/>
                <w:color w:val="000000"/>
                <w:sz w:val="24"/>
              </w:rPr>
              <w:t xml:space="preserve"> 0 </w:t>
            </w:r>
          </w:p>
        </w:tc>
        <w:tc>
          <w:tcPr>
            <w:tcW w:w="1128" w:type="dxa"/>
            <w:tcMar>
              <w:top w:w="50" w:type="dxa"/>
              <w:left w:w="100" w:type="dxa"/>
            </w:tcMar>
            <w:vAlign w:val="center"/>
          </w:tcPr>
          <w:p w14:paraId="0E7A2916">
            <w:pPr>
              <w:spacing w:before="0" w:after="0"/>
              <w:ind w:left="135"/>
              <w:jc w:val="left"/>
            </w:pPr>
          </w:p>
        </w:tc>
        <w:tc>
          <w:tcPr>
            <w:tcW w:w="1944" w:type="dxa"/>
            <w:tcMar>
              <w:top w:w="50" w:type="dxa"/>
              <w:left w:w="100" w:type="dxa"/>
            </w:tcMar>
            <w:vAlign w:val="center"/>
          </w:tcPr>
          <w:p w14:paraId="0E75FDE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"https://m.edsoo.ru/f8405614" \h </w:instrText>
            </w:r>
            <w:r>
              <w:fldChar w:fldCharType="separate"/>
            </w:r>
            <w:r>
              <w:rPr>
                <w:rFonts w:ascii="Times New Roman" w:hAnsi="Times New Roman"/>
                <w:b w:val="0"/>
                <w:i w:val="0"/>
                <w:color w:val="0000FF"/>
                <w:sz w:val="22"/>
                <w:u w:val="single"/>
              </w:rPr>
              <w:t>https://m.edsoo.ru/f8405614</w:t>
            </w:r>
            <w:r>
              <w:rPr>
                <w:rFonts w:ascii="Times New Roman" w:hAnsi="Times New Roman"/>
                <w:b w:val="0"/>
                <w:i w:val="0"/>
                <w:color w:val="0000FF"/>
                <w:sz w:val="22"/>
                <w:u w:val="single"/>
              </w:rPr>
              <w:fldChar w:fldCharType="end"/>
            </w:r>
          </w:p>
        </w:tc>
      </w:tr>
      <w:tr w14:paraId="5982E8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72FF7F78">
            <w:pPr>
              <w:spacing w:before="0" w:after="0"/>
              <w:ind w:left="0"/>
              <w:jc w:val="left"/>
            </w:pPr>
            <w:r>
              <w:rPr>
                <w:rFonts w:ascii="Times New Roman" w:hAnsi="Times New Roman"/>
                <w:b w:val="0"/>
                <w:i w:val="0"/>
                <w:color w:val="000000"/>
                <w:sz w:val="24"/>
              </w:rPr>
              <w:t>41</w:t>
            </w:r>
          </w:p>
        </w:tc>
        <w:tc>
          <w:tcPr>
            <w:tcW w:w="3432" w:type="dxa"/>
            <w:tcMar>
              <w:top w:w="50" w:type="dxa"/>
              <w:left w:w="100" w:type="dxa"/>
            </w:tcMar>
            <w:vAlign w:val="center"/>
          </w:tcPr>
          <w:p w14:paraId="197D0EB3">
            <w:pPr>
              <w:spacing w:before="0" w:after="0"/>
              <w:ind w:left="135"/>
              <w:jc w:val="left"/>
            </w:pPr>
            <w:r>
              <w:rPr>
                <w:rFonts w:ascii="Times New Roman" w:hAnsi="Times New Roman"/>
                <w:b w:val="0"/>
                <w:i w:val="0"/>
                <w:color w:val="000000"/>
                <w:sz w:val="24"/>
              </w:rPr>
              <w:t>Конституционные обязанности гражданина Российской Федерации</w:t>
            </w:r>
          </w:p>
        </w:tc>
        <w:tc>
          <w:tcPr>
            <w:tcW w:w="802" w:type="dxa"/>
            <w:tcMar>
              <w:top w:w="50" w:type="dxa"/>
              <w:left w:w="100" w:type="dxa"/>
            </w:tcMar>
            <w:vAlign w:val="center"/>
          </w:tcPr>
          <w:p w14:paraId="1B133982">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47D8DA3F">
            <w:pPr>
              <w:spacing w:before="0" w:after="0" w:line="276" w:lineRule="auto"/>
              <w:ind w:left="135"/>
              <w:jc w:val="center"/>
            </w:pPr>
            <w:r>
              <w:rPr>
                <w:rFonts w:ascii="Times New Roman" w:hAnsi="Times New Roman"/>
                <w:b w:val="0"/>
                <w:i w:val="0"/>
                <w:color w:val="000000"/>
                <w:sz w:val="24"/>
              </w:rPr>
              <w:t xml:space="preserve"> 0 </w:t>
            </w:r>
          </w:p>
        </w:tc>
        <w:tc>
          <w:tcPr>
            <w:tcW w:w="1598" w:type="dxa"/>
            <w:tcMar>
              <w:top w:w="50" w:type="dxa"/>
              <w:left w:w="100" w:type="dxa"/>
            </w:tcMar>
            <w:vAlign w:val="center"/>
          </w:tcPr>
          <w:p w14:paraId="65E179C1">
            <w:pPr>
              <w:spacing w:before="0" w:after="0" w:line="276" w:lineRule="auto"/>
              <w:ind w:left="135"/>
              <w:jc w:val="center"/>
            </w:pPr>
            <w:r>
              <w:rPr>
                <w:rFonts w:ascii="Times New Roman" w:hAnsi="Times New Roman"/>
                <w:b w:val="0"/>
                <w:i w:val="0"/>
                <w:color w:val="000000"/>
                <w:sz w:val="24"/>
              </w:rPr>
              <w:t xml:space="preserve"> 0 </w:t>
            </w:r>
          </w:p>
        </w:tc>
        <w:tc>
          <w:tcPr>
            <w:tcW w:w="1128" w:type="dxa"/>
            <w:tcMar>
              <w:top w:w="50" w:type="dxa"/>
              <w:left w:w="100" w:type="dxa"/>
            </w:tcMar>
            <w:vAlign w:val="center"/>
          </w:tcPr>
          <w:p w14:paraId="0E54A971">
            <w:pPr>
              <w:spacing w:before="0" w:after="0"/>
              <w:ind w:left="135"/>
              <w:jc w:val="left"/>
            </w:pPr>
          </w:p>
        </w:tc>
        <w:tc>
          <w:tcPr>
            <w:tcW w:w="1944" w:type="dxa"/>
            <w:tcMar>
              <w:top w:w="50" w:type="dxa"/>
              <w:left w:w="100" w:type="dxa"/>
            </w:tcMar>
            <w:vAlign w:val="center"/>
          </w:tcPr>
          <w:p w14:paraId="5815FC9D">
            <w:pPr>
              <w:spacing w:before="0" w:after="0"/>
              <w:ind w:left="135"/>
              <w:jc w:val="left"/>
            </w:pPr>
          </w:p>
        </w:tc>
      </w:tr>
      <w:tr w14:paraId="768E9A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08C54854">
            <w:pPr>
              <w:spacing w:before="0" w:after="0"/>
              <w:ind w:left="0"/>
              <w:jc w:val="left"/>
            </w:pPr>
            <w:r>
              <w:rPr>
                <w:rFonts w:ascii="Times New Roman" w:hAnsi="Times New Roman"/>
                <w:b w:val="0"/>
                <w:i w:val="0"/>
                <w:color w:val="000000"/>
                <w:sz w:val="24"/>
              </w:rPr>
              <w:t>42</w:t>
            </w:r>
          </w:p>
        </w:tc>
        <w:tc>
          <w:tcPr>
            <w:tcW w:w="3432" w:type="dxa"/>
            <w:tcMar>
              <w:top w:w="50" w:type="dxa"/>
              <w:left w:w="100" w:type="dxa"/>
            </w:tcMar>
            <w:vAlign w:val="center"/>
          </w:tcPr>
          <w:p w14:paraId="28A198D1">
            <w:pPr>
              <w:spacing w:before="0" w:after="0"/>
              <w:ind w:left="135"/>
              <w:jc w:val="left"/>
            </w:pPr>
            <w:r>
              <w:rPr>
                <w:rFonts w:ascii="Times New Roman" w:hAnsi="Times New Roman"/>
                <w:b w:val="0"/>
                <w:i w:val="0"/>
                <w:color w:val="000000"/>
                <w:sz w:val="24"/>
              </w:rPr>
              <w:t>Механизмы защиты прав человека</w:t>
            </w:r>
          </w:p>
        </w:tc>
        <w:tc>
          <w:tcPr>
            <w:tcW w:w="802" w:type="dxa"/>
            <w:tcMar>
              <w:top w:w="50" w:type="dxa"/>
              <w:left w:w="100" w:type="dxa"/>
            </w:tcMar>
            <w:vAlign w:val="center"/>
          </w:tcPr>
          <w:p w14:paraId="7524F725">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2FB86817">
            <w:pPr>
              <w:spacing w:before="0" w:after="0" w:line="276" w:lineRule="auto"/>
              <w:ind w:left="135"/>
              <w:jc w:val="center"/>
            </w:pPr>
            <w:r>
              <w:rPr>
                <w:rFonts w:ascii="Times New Roman" w:hAnsi="Times New Roman"/>
                <w:b w:val="0"/>
                <w:i w:val="0"/>
                <w:color w:val="000000"/>
                <w:sz w:val="24"/>
              </w:rPr>
              <w:t xml:space="preserve"> 0 </w:t>
            </w:r>
          </w:p>
        </w:tc>
        <w:tc>
          <w:tcPr>
            <w:tcW w:w="1598" w:type="dxa"/>
            <w:tcMar>
              <w:top w:w="50" w:type="dxa"/>
              <w:left w:w="100" w:type="dxa"/>
            </w:tcMar>
            <w:vAlign w:val="center"/>
          </w:tcPr>
          <w:p w14:paraId="1166636C">
            <w:pPr>
              <w:spacing w:before="0" w:after="0" w:line="276" w:lineRule="auto"/>
              <w:ind w:left="135"/>
              <w:jc w:val="center"/>
            </w:pPr>
            <w:r>
              <w:rPr>
                <w:rFonts w:ascii="Times New Roman" w:hAnsi="Times New Roman"/>
                <w:b w:val="0"/>
                <w:i w:val="0"/>
                <w:color w:val="000000"/>
                <w:sz w:val="24"/>
              </w:rPr>
              <w:t xml:space="preserve"> 0 </w:t>
            </w:r>
          </w:p>
        </w:tc>
        <w:tc>
          <w:tcPr>
            <w:tcW w:w="1128" w:type="dxa"/>
            <w:tcMar>
              <w:top w:w="50" w:type="dxa"/>
              <w:left w:w="100" w:type="dxa"/>
            </w:tcMar>
            <w:vAlign w:val="center"/>
          </w:tcPr>
          <w:p w14:paraId="2FED3652">
            <w:pPr>
              <w:spacing w:before="0" w:after="0"/>
              <w:ind w:left="135"/>
              <w:jc w:val="left"/>
            </w:pPr>
          </w:p>
        </w:tc>
        <w:tc>
          <w:tcPr>
            <w:tcW w:w="1944" w:type="dxa"/>
            <w:tcMar>
              <w:top w:w="50" w:type="dxa"/>
              <w:left w:w="100" w:type="dxa"/>
            </w:tcMar>
            <w:vAlign w:val="center"/>
          </w:tcPr>
          <w:p w14:paraId="13B8120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"https://m.edsoo.ru/f84096d8" \h </w:instrText>
            </w:r>
            <w:r>
              <w:fldChar w:fldCharType="separate"/>
            </w:r>
            <w:r>
              <w:rPr>
                <w:rFonts w:ascii="Times New Roman" w:hAnsi="Times New Roman"/>
                <w:b w:val="0"/>
                <w:i w:val="0"/>
                <w:color w:val="0000FF"/>
                <w:sz w:val="22"/>
                <w:u w:val="single"/>
              </w:rPr>
              <w:t>https://m.edsoo.ru/f84096d8</w:t>
            </w:r>
            <w:r>
              <w:rPr>
                <w:rFonts w:ascii="Times New Roman" w:hAnsi="Times New Roman"/>
                <w:b w:val="0"/>
                <w:i w:val="0"/>
                <w:color w:val="0000FF"/>
                <w:sz w:val="22"/>
                <w:u w:val="single"/>
              </w:rPr>
              <w:fldChar w:fldCharType="end"/>
            </w:r>
          </w:p>
        </w:tc>
      </w:tr>
      <w:tr w14:paraId="443436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5C47EF89">
            <w:pPr>
              <w:spacing w:before="0" w:after="0"/>
              <w:ind w:left="0"/>
              <w:jc w:val="left"/>
            </w:pPr>
            <w:r>
              <w:rPr>
                <w:rFonts w:ascii="Times New Roman" w:hAnsi="Times New Roman"/>
                <w:b w:val="0"/>
                <w:i w:val="0"/>
                <w:color w:val="000000"/>
                <w:sz w:val="24"/>
              </w:rPr>
              <w:t>43</w:t>
            </w:r>
          </w:p>
        </w:tc>
        <w:tc>
          <w:tcPr>
            <w:tcW w:w="3432" w:type="dxa"/>
            <w:tcMar>
              <w:top w:w="50" w:type="dxa"/>
              <w:left w:w="100" w:type="dxa"/>
            </w:tcMar>
            <w:vAlign w:val="center"/>
          </w:tcPr>
          <w:p w14:paraId="5E418439">
            <w:pPr>
              <w:spacing w:before="0" w:after="0"/>
              <w:ind w:left="135"/>
              <w:jc w:val="left"/>
            </w:pPr>
            <w:r>
              <w:rPr>
                <w:rFonts w:ascii="Times New Roman" w:hAnsi="Times New Roman"/>
                <w:b w:val="0"/>
                <w:i w:val="0"/>
                <w:color w:val="000000"/>
                <w:sz w:val="24"/>
              </w:rPr>
              <w:t>Правовое регулирование гражданских правоотношений</w:t>
            </w:r>
          </w:p>
        </w:tc>
        <w:tc>
          <w:tcPr>
            <w:tcW w:w="802" w:type="dxa"/>
            <w:tcMar>
              <w:top w:w="50" w:type="dxa"/>
              <w:left w:w="100" w:type="dxa"/>
            </w:tcMar>
            <w:vAlign w:val="center"/>
          </w:tcPr>
          <w:p w14:paraId="7F2509D4">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63E25872">
            <w:pPr>
              <w:spacing w:before="0" w:after="0" w:line="276" w:lineRule="auto"/>
              <w:ind w:left="135"/>
              <w:jc w:val="center"/>
            </w:pPr>
            <w:r>
              <w:rPr>
                <w:rFonts w:ascii="Times New Roman" w:hAnsi="Times New Roman"/>
                <w:b w:val="0"/>
                <w:i w:val="0"/>
                <w:color w:val="000000"/>
                <w:sz w:val="24"/>
              </w:rPr>
              <w:t xml:space="preserve"> 0 </w:t>
            </w:r>
          </w:p>
        </w:tc>
        <w:tc>
          <w:tcPr>
            <w:tcW w:w="1598" w:type="dxa"/>
            <w:tcMar>
              <w:top w:w="50" w:type="dxa"/>
              <w:left w:w="100" w:type="dxa"/>
            </w:tcMar>
            <w:vAlign w:val="center"/>
          </w:tcPr>
          <w:p w14:paraId="5479AD0C">
            <w:pPr>
              <w:spacing w:before="0" w:after="0" w:line="276" w:lineRule="auto"/>
              <w:ind w:left="135"/>
              <w:jc w:val="center"/>
            </w:pPr>
            <w:r>
              <w:rPr>
                <w:rFonts w:ascii="Times New Roman" w:hAnsi="Times New Roman"/>
                <w:b w:val="0"/>
                <w:i w:val="0"/>
                <w:color w:val="000000"/>
                <w:sz w:val="24"/>
              </w:rPr>
              <w:t xml:space="preserve"> 0 </w:t>
            </w:r>
          </w:p>
        </w:tc>
        <w:tc>
          <w:tcPr>
            <w:tcW w:w="1128" w:type="dxa"/>
            <w:tcMar>
              <w:top w:w="50" w:type="dxa"/>
              <w:left w:w="100" w:type="dxa"/>
            </w:tcMar>
            <w:vAlign w:val="center"/>
          </w:tcPr>
          <w:p w14:paraId="25BDCEEA">
            <w:pPr>
              <w:spacing w:before="0" w:after="0"/>
              <w:ind w:left="135"/>
              <w:jc w:val="left"/>
            </w:pPr>
          </w:p>
        </w:tc>
        <w:tc>
          <w:tcPr>
            <w:tcW w:w="1944" w:type="dxa"/>
            <w:tcMar>
              <w:top w:w="50" w:type="dxa"/>
              <w:left w:w="100" w:type="dxa"/>
            </w:tcMar>
            <w:vAlign w:val="center"/>
          </w:tcPr>
          <w:p w14:paraId="11FCAE1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"https://m.edsoo.ru/f8407658" \h </w:instrText>
            </w:r>
            <w:r>
              <w:fldChar w:fldCharType="separate"/>
            </w:r>
            <w:r>
              <w:rPr>
                <w:rFonts w:ascii="Times New Roman" w:hAnsi="Times New Roman"/>
                <w:b w:val="0"/>
                <w:i w:val="0"/>
                <w:color w:val="0000FF"/>
                <w:sz w:val="22"/>
                <w:u w:val="single"/>
              </w:rPr>
              <w:t>https://m.edsoo.ru/f8407658</w:t>
            </w:r>
            <w:r>
              <w:rPr>
                <w:rFonts w:ascii="Times New Roman" w:hAnsi="Times New Roman"/>
                <w:b w:val="0"/>
                <w:i w:val="0"/>
                <w:color w:val="0000FF"/>
                <w:sz w:val="22"/>
                <w:u w:val="single"/>
              </w:rPr>
              <w:fldChar w:fldCharType="end"/>
            </w:r>
          </w:p>
        </w:tc>
      </w:tr>
      <w:tr w14:paraId="3AB76A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747825DB">
            <w:pPr>
              <w:spacing w:before="0" w:after="0"/>
              <w:ind w:left="0"/>
              <w:jc w:val="left"/>
            </w:pPr>
            <w:r>
              <w:rPr>
                <w:rFonts w:ascii="Times New Roman" w:hAnsi="Times New Roman"/>
                <w:b w:val="0"/>
                <w:i w:val="0"/>
                <w:color w:val="000000"/>
                <w:sz w:val="24"/>
              </w:rPr>
              <w:t>44</w:t>
            </w:r>
          </w:p>
        </w:tc>
        <w:tc>
          <w:tcPr>
            <w:tcW w:w="3432" w:type="dxa"/>
            <w:tcMar>
              <w:top w:w="50" w:type="dxa"/>
              <w:left w:w="100" w:type="dxa"/>
            </w:tcMar>
            <w:vAlign w:val="center"/>
          </w:tcPr>
          <w:p w14:paraId="1278848C">
            <w:pPr>
              <w:spacing w:before="0" w:after="0"/>
              <w:ind w:left="135"/>
              <w:jc w:val="left"/>
            </w:pPr>
            <w:r>
              <w:rPr>
                <w:rFonts w:ascii="Times New Roman" w:hAnsi="Times New Roman"/>
                <w:b w:val="0"/>
                <w:i w:val="0"/>
                <w:color w:val="000000"/>
                <w:sz w:val="24"/>
              </w:rPr>
              <w:t>Организационно-правовые формы юридических лиц</w:t>
            </w:r>
          </w:p>
        </w:tc>
        <w:tc>
          <w:tcPr>
            <w:tcW w:w="802" w:type="dxa"/>
            <w:tcMar>
              <w:top w:w="50" w:type="dxa"/>
              <w:left w:w="100" w:type="dxa"/>
            </w:tcMar>
            <w:vAlign w:val="center"/>
          </w:tcPr>
          <w:p w14:paraId="7074DD93">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346C68FA">
            <w:pPr>
              <w:spacing w:before="0" w:after="0" w:line="276" w:lineRule="auto"/>
              <w:ind w:left="135"/>
              <w:jc w:val="center"/>
            </w:pPr>
            <w:r>
              <w:rPr>
                <w:rFonts w:ascii="Times New Roman" w:hAnsi="Times New Roman"/>
                <w:b w:val="0"/>
                <w:i w:val="0"/>
                <w:color w:val="000000"/>
                <w:sz w:val="24"/>
              </w:rPr>
              <w:t xml:space="preserve"> 0 </w:t>
            </w:r>
          </w:p>
        </w:tc>
        <w:tc>
          <w:tcPr>
            <w:tcW w:w="1598" w:type="dxa"/>
            <w:tcMar>
              <w:top w:w="50" w:type="dxa"/>
              <w:left w:w="100" w:type="dxa"/>
            </w:tcMar>
            <w:vAlign w:val="center"/>
          </w:tcPr>
          <w:p w14:paraId="1C3B6731">
            <w:pPr>
              <w:spacing w:before="0" w:after="0" w:line="276" w:lineRule="auto"/>
              <w:ind w:left="135"/>
              <w:jc w:val="center"/>
            </w:pPr>
            <w:r>
              <w:rPr>
                <w:rFonts w:ascii="Times New Roman" w:hAnsi="Times New Roman"/>
                <w:b w:val="0"/>
                <w:i w:val="0"/>
                <w:color w:val="000000"/>
                <w:sz w:val="24"/>
              </w:rPr>
              <w:t xml:space="preserve"> 0 </w:t>
            </w:r>
          </w:p>
        </w:tc>
        <w:tc>
          <w:tcPr>
            <w:tcW w:w="1128" w:type="dxa"/>
            <w:tcMar>
              <w:top w:w="50" w:type="dxa"/>
              <w:left w:w="100" w:type="dxa"/>
            </w:tcMar>
            <w:vAlign w:val="center"/>
          </w:tcPr>
          <w:p w14:paraId="736B2557">
            <w:pPr>
              <w:spacing w:before="0" w:after="0"/>
              <w:ind w:left="135"/>
              <w:jc w:val="left"/>
            </w:pPr>
          </w:p>
        </w:tc>
        <w:tc>
          <w:tcPr>
            <w:tcW w:w="1944" w:type="dxa"/>
            <w:tcMar>
              <w:top w:w="50" w:type="dxa"/>
              <w:left w:w="100" w:type="dxa"/>
            </w:tcMar>
            <w:vAlign w:val="center"/>
          </w:tcPr>
          <w:p w14:paraId="4C9F961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"https://m.edsoo.ru/f8407e0a" \h </w:instrText>
            </w:r>
            <w:r>
              <w:fldChar w:fldCharType="separate"/>
            </w:r>
            <w:r>
              <w:rPr>
                <w:rFonts w:ascii="Times New Roman" w:hAnsi="Times New Roman"/>
                <w:b w:val="0"/>
                <w:i w:val="0"/>
                <w:color w:val="0000FF"/>
                <w:sz w:val="22"/>
                <w:u w:val="single"/>
              </w:rPr>
              <w:t>https://m.edsoo.ru/f8407e0a</w:t>
            </w:r>
            <w:r>
              <w:rPr>
                <w:rFonts w:ascii="Times New Roman" w:hAnsi="Times New Roman"/>
                <w:b w:val="0"/>
                <w:i w:val="0"/>
                <w:color w:val="0000FF"/>
                <w:sz w:val="22"/>
                <w:u w:val="single"/>
              </w:rPr>
              <w:fldChar w:fldCharType="end"/>
            </w:r>
          </w:p>
        </w:tc>
      </w:tr>
      <w:tr w14:paraId="0DE1AA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40B5CC95">
            <w:pPr>
              <w:spacing w:before="0" w:after="0"/>
              <w:ind w:left="0"/>
              <w:jc w:val="left"/>
            </w:pPr>
            <w:r>
              <w:rPr>
                <w:rFonts w:ascii="Times New Roman" w:hAnsi="Times New Roman"/>
                <w:b w:val="0"/>
                <w:i w:val="0"/>
                <w:color w:val="000000"/>
                <w:sz w:val="24"/>
              </w:rPr>
              <w:t>45</w:t>
            </w:r>
          </w:p>
        </w:tc>
        <w:tc>
          <w:tcPr>
            <w:tcW w:w="3432" w:type="dxa"/>
            <w:tcMar>
              <w:top w:w="50" w:type="dxa"/>
              <w:left w:w="100" w:type="dxa"/>
            </w:tcMar>
            <w:vAlign w:val="center"/>
          </w:tcPr>
          <w:p w14:paraId="439BAB85">
            <w:pPr>
              <w:spacing w:before="0" w:after="0"/>
              <w:ind w:left="135"/>
              <w:jc w:val="left"/>
            </w:pPr>
            <w:r>
              <w:rPr>
                <w:rFonts w:ascii="Times New Roman" w:hAnsi="Times New Roman"/>
                <w:b w:val="0"/>
                <w:i w:val="0"/>
                <w:color w:val="000000"/>
                <w:sz w:val="24"/>
              </w:rPr>
              <w:t>Правовое регулирование семейных правоотношений</w:t>
            </w:r>
          </w:p>
        </w:tc>
        <w:tc>
          <w:tcPr>
            <w:tcW w:w="802" w:type="dxa"/>
            <w:tcMar>
              <w:top w:w="50" w:type="dxa"/>
              <w:left w:w="100" w:type="dxa"/>
            </w:tcMar>
            <w:vAlign w:val="center"/>
          </w:tcPr>
          <w:p w14:paraId="4C2C628C">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3FE1C334">
            <w:pPr>
              <w:spacing w:before="0" w:after="0" w:line="276" w:lineRule="auto"/>
              <w:ind w:left="135"/>
              <w:jc w:val="center"/>
            </w:pPr>
            <w:r>
              <w:rPr>
                <w:rFonts w:ascii="Times New Roman" w:hAnsi="Times New Roman"/>
                <w:b w:val="0"/>
                <w:i w:val="0"/>
                <w:color w:val="000000"/>
                <w:sz w:val="24"/>
              </w:rPr>
              <w:t xml:space="preserve"> 0 </w:t>
            </w:r>
          </w:p>
        </w:tc>
        <w:tc>
          <w:tcPr>
            <w:tcW w:w="1598" w:type="dxa"/>
            <w:tcMar>
              <w:top w:w="50" w:type="dxa"/>
              <w:left w:w="100" w:type="dxa"/>
            </w:tcMar>
            <w:vAlign w:val="center"/>
          </w:tcPr>
          <w:p w14:paraId="51E32E2C">
            <w:pPr>
              <w:spacing w:before="0" w:after="0" w:line="276" w:lineRule="auto"/>
              <w:ind w:left="135"/>
              <w:jc w:val="center"/>
            </w:pPr>
            <w:r>
              <w:rPr>
                <w:rFonts w:ascii="Times New Roman" w:hAnsi="Times New Roman"/>
                <w:b w:val="0"/>
                <w:i w:val="0"/>
                <w:color w:val="000000"/>
                <w:sz w:val="24"/>
              </w:rPr>
              <w:t xml:space="preserve"> 0 </w:t>
            </w:r>
          </w:p>
        </w:tc>
        <w:tc>
          <w:tcPr>
            <w:tcW w:w="1128" w:type="dxa"/>
            <w:tcMar>
              <w:top w:w="50" w:type="dxa"/>
              <w:left w:w="100" w:type="dxa"/>
            </w:tcMar>
            <w:vAlign w:val="center"/>
          </w:tcPr>
          <w:p w14:paraId="56DCEA4F">
            <w:pPr>
              <w:spacing w:before="0" w:after="0"/>
              <w:ind w:left="135"/>
              <w:jc w:val="left"/>
            </w:pPr>
          </w:p>
        </w:tc>
        <w:tc>
          <w:tcPr>
            <w:tcW w:w="1944" w:type="dxa"/>
            <w:tcMar>
              <w:top w:w="50" w:type="dxa"/>
              <w:left w:w="100" w:type="dxa"/>
            </w:tcMar>
            <w:vAlign w:val="center"/>
          </w:tcPr>
          <w:p w14:paraId="6CC1793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"https://m.edsoo.ru/f8407fe0" \h </w:instrText>
            </w:r>
            <w:r>
              <w:fldChar w:fldCharType="separate"/>
            </w:r>
            <w:r>
              <w:rPr>
                <w:rFonts w:ascii="Times New Roman" w:hAnsi="Times New Roman"/>
                <w:b w:val="0"/>
                <w:i w:val="0"/>
                <w:color w:val="0000FF"/>
                <w:sz w:val="22"/>
                <w:u w:val="single"/>
              </w:rPr>
              <w:t>https://m.edsoo.ru/f8407fe0</w:t>
            </w:r>
            <w:r>
              <w:rPr>
                <w:rFonts w:ascii="Times New Roman" w:hAnsi="Times New Roman"/>
                <w:b w:val="0"/>
                <w:i w:val="0"/>
                <w:color w:val="0000FF"/>
                <w:sz w:val="22"/>
                <w:u w:val="single"/>
              </w:rPr>
              <w:fldChar w:fldCharType="end"/>
            </w:r>
          </w:p>
        </w:tc>
      </w:tr>
      <w:tr w14:paraId="5510B5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65E87973">
            <w:pPr>
              <w:spacing w:before="0" w:after="0"/>
              <w:ind w:left="0"/>
              <w:jc w:val="left"/>
            </w:pPr>
            <w:r>
              <w:rPr>
                <w:rFonts w:ascii="Times New Roman" w:hAnsi="Times New Roman"/>
                <w:b w:val="0"/>
                <w:i w:val="0"/>
                <w:color w:val="000000"/>
                <w:sz w:val="24"/>
              </w:rPr>
              <w:t>46</w:t>
            </w:r>
          </w:p>
        </w:tc>
        <w:tc>
          <w:tcPr>
            <w:tcW w:w="3432" w:type="dxa"/>
            <w:tcMar>
              <w:top w:w="50" w:type="dxa"/>
              <w:left w:w="100" w:type="dxa"/>
            </w:tcMar>
            <w:vAlign w:val="center"/>
          </w:tcPr>
          <w:p w14:paraId="4A072F93">
            <w:pPr>
              <w:spacing w:before="0" w:after="0"/>
              <w:ind w:left="135"/>
              <w:jc w:val="left"/>
            </w:pPr>
            <w:r>
              <w:rPr>
                <w:rFonts w:ascii="Times New Roman" w:hAnsi="Times New Roman"/>
                <w:b w:val="0"/>
                <w:i w:val="0"/>
                <w:color w:val="000000"/>
                <w:sz w:val="24"/>
              </w:rPr>
              <w:t>Права и обязанности родителей и детей</w:t>
            </w:r>
          </w:p>
        </w:tc>
        <w:tc>
          <w:tcPr>
            <w:tcW w:w="802" w:type="dxa"/>
            <w:tcMar>
              <w:top w:w="50" w:type="dxa"/>
              <w:left w:w="100" w:type="dxa"/>
            </w:tcMar>
            <w:vAlign w:val="center"/>
          </w:tcPr>
          <w:p w14:paraId="6D3D8B00">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12822654">
            <w:pPr>
              <w:spacing w:before="0" w:after="0" w:line="276" w:lineRule="auto"/>
              <w:ind w:left="135"/>
              <w:jc w:val="center"/>
            </w:pPr>
            <w:r>
              <w:rPr>
                <w:rFonts w:ascii="Times New Roman" w:hAnsi="Times New Roman"/>
                <w:b w:val="0"/>
                <w:i w:val="0"/>
                <w:color w:val="000000"/>
                <w:sz w:val="24"/>
              </w:rPr>
              <w:t xml:space="preserve"> 0 </w:t>
            </w:r>
          </w:p>
        </w:tc>
        <w:tc>
          <w:tcPr>
            <w:tcW w:w="1598" w:type="dxa"/>
            <w:tcMar>
              <w:top w:w="50" w:type="dxa"/>
              <w:left w:w="100" w:type="dxa"/>
            </w:tcMar>
            <w:vAlign w:val="center"/>
          </w:tcPr>
          <w:p w14:paraId="533797A7">
            <w:pPr>
              <w:spacing w:before="0" w:after="0" w:line="276" w:lineRule="auto"/>
              <w:ind w:left="135"/>
              <w:jc w:val="center"/>
            </w:pPr>
            <w:r>
              <w:rPr>
                <w:rFonts w:ascii="Times New Roman" w:hAnsi="Times New Roman"/>
                <w:b w:val="0"/>
                <w:i w:val="0"/>
                <w:color w:val="000000"/>
                <w:sz w:val="24"/>
              </w:rPr>
              <w:t xml:space="preserve"> 0 </w:t>
            </w:r>
          </w:p>
        </w:tc>
        <w:tc>
          <w:tcPr>
            <w:tcW w:w="1128" w:type="dxa"/>
            <w:tcMar>
              <w:top w:w="50" w:type="dxa"/>
              <w:left w:w="100" w:type="dxa"/>
            </w:tcMar>
            <w:vAlign w:val="center"/>
          </w:tcPr>
          <w:p w14:paraId="765D530E">
            <w:pPr>
              <w:spacing w:before="0" w:after="0"/>
              <w:ind w:left="135"/>
              <w:jc w:val="left"/>
            </w:pPr>
          </w:p>
        </w:tc>
        <w:tc>
          <w:tcPr>
            <w:tcW w:w="1944" w:type="dxa"/>
            <w:tcMar>
              <w:top w:w="50" w:type="dxa"/>
              <w:left w:w="100" w:type="dxa"/>
            </w:tcMar>
            <w:vAlign w:val="center"/>
          </w:tcPr>
          <w:p w14:paraId="1212FE3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"https://m.edsoo.ru/f8408382" \h </w:instrText>
            </w:r>
            <w:r>
              <w:fldChar w:fldCharType="separate"/>
            </w:r>
            <w:r>
              <w:rPr>
                <w:rFonts w:ascii="Times New Roman" w:hAnsi="Times New Roman"/>
                <w:b w:val="0"/>
                <w:i w:val="0"/>
                <w:color w:val="0000FF"/>
                <w:sz w:val="22"/>
                <w:u w:val="single"/>
              </w:rPr>
              <w:t>https://m.edsoo.ru/f8408382</w:t>
            </w:r>
            <w:r>
              <w:rPr>
                <w:rFonts w:ascii="Times New Roman" w:hAnsi="Times New Roman"/>
                <w:b w:val="0"/>
                <w:i w:val="0"/>
                <w:color w:val="0000FF"/>
                <w:sz w:val="22"/>
                <w:u w:val="single"/>
              </w:rPr>
              <w:fldChar w:fldCharType="end"/>
            </w:r>
          </w:p>
        </w:tc>
      </w:tr>
      <w:tr w14:paraId="1311CD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7387C5BF">
            <w:pPr>
              <w:spacing w:before="0" w:after="0"/>
              <w:ind w:left="0"/>
              <w:jc w:val="left"/>
            </w:pPr>
            <w:r>
              <w:rPr>
                <w:rFonts w:ascii="Times New Roman" w:hAnsi="Times New Roman"/>
                <w:b w:val="0"/>
                <w:i w:val="0"/>
                <w:color w:val="000000"/>
                <w:sz w:val="24"/>
              </w:rPr>
              <w:t>47</w:t>
            </w:r>
          </w:p>
        </w:tc>
        <w:tc>
          <w:tcPr>
            <w:tcW w:w="3432" w:type="dxa"/>
            <w:tcMar>
              <w:top w:w="50" w:type="dxa"/>
              <w:left w:w="100" w:type="dxa"/>
            </w:tcMar>
            <w:vAlign w:val="center"/>
          </w:tcPr>
          <w:p w14:paraId="31646041">
            <w:pPr>
              <w:spacing w:before="0" w:after="0"/>
              <w:ind w:left="135"/>
              <w:jc w:val="left"/>
            </w:pPr>
            <w:r>
              <w:rPr>
                <w:rFonts w:ascii="Times New Roman" w:hAnsi="Times New Roman"/>
                <w:b w:val="0"/>
                <w:i w:val="0"/>
                <w:color w:val="000000"/>
                <w:sz w:val="24"/>
              </w:rPr>
              <w:t>Правовое регулирование трудовых правоотношений</w:t>
            </w:r>
          </w:p>
        </w:tc>
        <w:tc>
          <w:tcPr>
            <w:tcW w:w="802" w:type="dxa"/>
            <w:tcMar>
              <w:top w:w="50" w:type="dxa"/>
              <w:left w:w="100" w:type="dxa"/>
            </w:tcMar>
            <w:vAlign w:val="center"/>
          </w:tcPr>
          <w:p w14:paraId="248B3AD7">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2C837A7E">
            <w:pPr>
              <w:spacing w:before="0" w:after="0" w:line="276" w:lineRule="auto"/>
              <w:ind w:left="135"/>
              <w:jc w:val="center"/>
            </w:pPr>
            <w:r>
              <w:rPr>
                <w:rFonts w:ascii="Times New Roman" w:hAnsi="Times New Roman"/>
                <w:b w:val="0"/>
                <w:i w:val="0"/>
                <w:color w:val="000000"/>
                <w:sz w:val="24"/>
              </w:rPr>
              <w:t xml:space="preserve"> 0 </w:t>
            </w:r>
          </w:p>
        </w:tc>
        <w:tc>
          <w:tcPr>
            <w:tcW w:w="1598" w:type="dxa"/>
            <w:tcMar>
              <w:top w:w="50" w:type="dxa"/>
              <w:left w:w="100" w:type="dxa"/>
            </w:tcMar>
            <w:vAlign w:val="center"/>
          </w:tcPr>
          <w:p w14:paraId="06B6584B">
            <w:pPr>
              <w:spacing w:before="0" w:after="0" w:line="276" w:lineRule="auto"/>
              <w:ind w:left="135"/>
              <w:jc w:val="center"/>
            </w:pPr>
            <w:r>
              <w:rPr>
                <w:rFonts w:ascii="Times New Roman" w:hAnsi="Times New Roman"/>
                <w:b w:val="0"/>
                <w:i w:val="0"/>
                <w:color w:val="000000"/>
                <w:sz w:val="24"/>
              </w:rPr>
              <w:t xml:space="preserve"> 0 </w:t>
            </w:r>
          </w:p>
        </w:tc>
        <w:tc>
          <w:tcPr>
            <w:tcW w:w="1128" w:type="dxa"/>
            <w:tcMar>
              <w:top w:w="50" w:type="dxa"/>
              <w:left w:w="100" w:type="dxa"/>
            </w:tcMar>
            <w:vAlign w:val="center"/>
          </w:tcPr>
          <w:p w14:paraId="1CF09B5E">
            <w:pPr>
              <w:spacing w:before="0" w:after="0"/>
              <w:ind w:left="135"/>
              <w:jc w:val="left"/>
            </w:pPr>
          </w:p>
        </w:tc>
        <w:tc>
          <w:tcPr>
            <w:tcW w:w="1944" w:type="dxa"/>
            <w:tcMar>
              <w:top w:w="50" w:type="dxa"/>
              <w:left w:w="100" w:type="dxa"/>
            </w:tcMar>
            <w:vAlign w:val="center"/>
          </w:tcPr>
          <w:p w14:paraId="161E878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"https://m.edsoo.ru/f840876a" \h </w:instrText>
            </w:r>
            <w:r>
              <w:fldChar w:fldCharType="separate"/>
            </w:r>
            <w:r>
              <w:rPr>
                <w:rFonts w:ascii="Times New Roman" w:hAnsi="Times New Roman"/>
                <w:b w:val="0"/>
                <w:i w:val="0"/>
                <w:color w:val="0000FF"/>
                <w:sz w:val="22"/>
                <w:u w:val="single"/>
              </w:rPr>
              <w:t>https://m.edsoo.ru/f840876a</w:t>
            </w:r>
            <w:r>
              <w:rPr>
                <w:rFonts w:ascii="Times New Roman" w:hAnsi="Times New Roman"/>
                <w:b w:val="0"/>
                <w:i w:val="0"/>
                <w:color w:val="0000FF"/>
                <w:sz w:val="22"/>
                <w:u w:val="single"/>
              </w:rPr>
              <w:fldChar w:fldCharType="end"/>
            </w:r>
          </w:p>
        </w:tc>
      </w:tr>
      <w:tr w14:paraId="01FDD0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52B4860D">
            <w:pPr>
              <w:spacing w:before="0" w:after="0"/>
              <w:ind w:left="0"/>
              <w:jc w:val="left"/>
            </w:pPr>
            <w:r>
              <w:rPr>
                <w:rFonts w:ascii="Times New Roman" w:hAnsi="Times New Roman"/>
                <w:b w:val="0"/>
                <w:i w:val="0"/>
                <w:color w:val="000000"/>
                <w:sz w:val="24"/>
              </w:rPr>
              <w:t>48</w:t>
            </w:r>
          </w:p>
        </w:tc>
        <w:tc>
          <w:tcPr>
            <w:tcW w:w="3432" w:type="dxa"/>
            <w:tcMar>
              <w:top w:w="50" w:type="dxa"/>
              <w:left w:w="100" w:type="dxa"/>
            </w:tcMar>
            <w:vAlign w:val="center"/>
          </w:tcPr>
          <w:p w14:paraId="50E57645">
            <w:pPr>
              <w:spacing w:before="0" w:after="0"/>
              <w:ind w:left="135"/>
              <w:jc w:val="left"/>
            </w:pPr>
            <w:r>
              <w:rPr>
                <w:rFonts w:ascii="Times New Roman" w:hAnsi="Times New Roman"/>
                <w:b w:val="0"/>
                <w:i w:val="0"/>
                <w:color w:val="000000"/>
                <w:sz w:val="24"/>
              </w:rPr>
              <w:t>Особенности трудовых правоотношений с участием несовершеннолетних работников</w:t>
            </w:r>
          </w:p>
        </w:tc>
        <w:tc>
          <w:tcPr>
            <w:tcW w:w="802" w:type="dxa"/>
            <w:tcMar>
              <w:top w:w="50" w:type="dxa"/>
              <w:left w:w="100" w:type="dxa"/>
            </w:tcMar>
            <w:vAlign w:val="center"/>
          </w:tcPr>
          <w:p w14:paraId="794E0FF8">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2199FBC9">
            <w:pPr>
              <w:spacing w:before="0" w:after="0" w:line="276" w:lineRule="auto"/>
              <w:ind w:left="135"/>
              <w:jc w:val="center"/>
            </w:pPr>
            <w:r>
              <w:rPr>
                <w:rFonts w:ascii="Times New Roman" w:hAnsi="Times New Roman"/>
                <w:b w:val="0"/>
                <w:i w:val="0"/>
                <w:color w:val="000000"/>
                <w:sz w:val="24"/>
              </w:rPr>
              <w:t xml:space="preserve"> 0 </w:t>
            </w:r>
          </w:p>
        </w:tc>
        <w:tc>
          <w:tcPr>
            <w:tcW w:w="1598" w:type="dxa"/>
            <w:tcMar>
              <w:top w:w="50" w:type="dxa"/>
              <w:left w:w="100" w:type="dxa"/>
            </w:tcMar>
            <w:vAlign w:val="center"/>
          </w:tcPr>
          <w:p w14:paraId="5D712B52">
            <w:pPr>
              <w:spacing w:before="0" w:after="0" w:line="276" w:lineRule="auto"/>
              <w:ind w:left="135"/>
              <w:jc w:val="center"/>
            </w:pPr>
            <w:r>
              <w:rPr>
                <w:rFonts w:ascii="Times New Roman" w:hAnsi="Times New Roman"/>
                <w:b w:val="0"/>
                <w:i w:val="0"/>
                <w:color w:val="000000"/>
                <w:sz w:val="24"/>
              </w:rPr>
              <w:t xml:space="preserve"> 0 </w:t>
            </w:r>
          </w:p>
        </w:tc>
        <w:tc>
          <w:tcPr>
            <w:tcW w:w="1128" w:type="dxa"/>
            <w:tcMar>
              <w:top w:w="50" w:type="dxa"/>
              <w:left w:w="100" w:type="dxa"/>
            </w:tcMar>
            <w:vAlign w:val="center"/>
          </w:tcPr>
          <w:p w14:paraId="11757788">
            <w:pPr>
              <w:spacing w:before="0" w:after="0"/>
              <w:ind w:left="135"/>
              <w:jc w:val="left"/>
            </w:pPr>
          </w:p>
        </w:tc>
        <w:tc>
          <w:tcPr>
            <w:tcW w:w="1944" w:type="dxa"/>
            <w:tcMar>
              <w:top w:w="50" w:type="dxa"/>
              <w:left w:w="100" w:type="dxa"/>
            </w:tcMar>
            <w:vAlign w:val="center"/>
          </w:tcPr>
          <w:p w14:paraId="10EF8602">
            <w:pPr>
              <w:spacing w:before="0" w:after="0"/>
              <w:ind w:left="135"/>
              <w:jc w:val="left"/>
            </w:pPr>
          </w:p>
        </w:tc>
      </w:tr>
      <w:tr w14:paraId="38B27B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7CDDBBC5">
            <w:pPr>
              <w:spacing w:before="0" w:after="0"/>
              <w:ind w:left="0"/>
              <w:jc w:val="left"/>
            </w:pPr>
            <w:r>
              <w:rPr>
                <w:rFonts w:ascii="Times New Roman" w:hAnsi="Times New Roman"/>
                <w:b w:val="0"/>
                <w:i w:val="0"/>
                <w:color w:val="000000"/>
                <w:sz w:val="24"/>
              </w:rPr>
              <w:t>49</w:t>
            </w:r>
          </w:p>
        </w:tc>
        <w:tc>
          <w:tcPr>
            <w:tcW w:w="3432" w:type="dxa"/>
            <w:tcMar>
              <w:top w:w="50" w:type="dxa"/>
              <w:left w:w="100" w:type="dxa"/>
            </w:tcMar>
            <w:vAlign w:val="center"/>
          </w:tcPr>
          <w:p w14:paraId="05CF17B7">
            <w:pPr>
              <w:spacing w:before="0" w:after="0"/>
              <w:ind w:left="135"/>
              <w:jc w:val="left"/>
            </w:pPr>
            <w:r>
              <w:rPr>
                <w:rFonts w:ascii="Times New Roman" w:hAnsi="Times New Roman"/>
                <w:b w:val="0"/>
                <w:i w:val="0"/>
                <w:color w:val="000000"/>
                <w:sz w:val="24"/>
              </w:rPr>
              <w:t>Правовое регулирование налоговых правоотношений</w:t>
            </w:r>
          </w:p>
        </w:tc>
        <w:tc>
          <w:tcPr>
            <w:tcW w:w="802" w:type="dxa"/>
            <w:tcMar>
              <w:top w:w="50" w:type="dxa"/>
              <w:left w:w="100" w:type="dxa"/>
            </w:tcMar>
            <w:vAlign w:val="center"/>
          </w:tcPr>
          <w:p w14:paraId="4BDFBE5D">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149545E9">
            <w:pPr>
              <w:spacing w:before="0" w:after="0" w:line="276" w:lineRule="auto"/>
              <w:ind w:left="135"/>
              <w:jc w:val="center"/>
            </w:pPr>
            <w:r>
              <w:rPr>
                <w:rFonts w:ascii="Times New Roman" w:hAnsi="Times New Roman"/>
                <w:b w:val="0"/>
                <w:i w:val="0"/>
                <w:color w:val="000000"/>
                <w:sz w:val="24"/>
              </w:rPr>
              <w:t xml:space="preserve"> 0 </w:t>
            </w:r>
          </w:p>
        </w:tc>
        <w:tc>
          <w:tcPr>
            <w:tcW w:w="1598" w:type="dxa"/>
            <w:tcMar>
              <w:top w:w="50" w:type="dxa"/>
              <w:left w:w="100" w:type="dxa"/>
            </w:tcMar>
            <w:vAlign w:val="center"/>
          </w:tcPr>
          <w:p w14:paraId="10B3FBAD">
            <w:pPr>
              <w:spacing w:before="0" w:after="0" w:line="276" w:lineRule="auto"/>
              <w:ind w:left="135"/>
              <w:jc w:val="center"/>
            </w:pPr>
            <w:r>
              <w:rPr>
                <w:rFonts w:ascii="Times New Roman" w:hAnsi="Times New Roman"/>
                <w:b w:val="0"/>
                <w:i w:val="0"/>
                <w:color w:val="000000"/>
                <w:sz w:val="24"/>
              </w:rPr>
              <w:t xml:space="preserve"> 0 </w:t>
            </w:r>
          </w:p>
        </w:tc>
        <w:tc>
          <w:tcPr>
            <w:tcW w:w="1128" w:type="dxa"/>
            <w:tcMar>
              <w:top w:w="50" w:type="dxa"/>
              <w:left w:w="100" w:type="dxa"/>
            </w:tcMar>
            <w:vAlign w:val="center"/>
          </w:tcPr>
          <w:p w14:paraId="7718C2B1">
            <w:pPr>
              <w:spacing w:before="0" w:after="0"/>
              <w:ind w:left="135"/>
              <w:jc w:val="left"/>
            </w:pPr>
          </w:p>
        </w:tc>
        <w:tc>
          <w:tcPr>
            <w:tcW w:w="1944" w:type="dxa"/>
            <w:tcMar>
              <w:top w:w="50" w:type="dxa"/>
              <w:left w:w="100" w:type="dxa"/>
            </w:tcMar>
            <w:vAlign w:val="center"/>
          </w:tcPr>
          <w:p w14:paraId="5BBE7F51">
            <w:pPr>
              <w:spacing w:before="0" w:after="0"/>
              <w:ind w:left="135"/>
              <w:jc w:val="left"/>
            </w:pPr>
          </w:p>
        </w:tc>
      </w:tr>
      <w:tr w14:paraId="3FDCBE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6791ADD1">
            <w:pPr>
              <w:spacing w:before="0" w:after="0"/>
              <w:ind w:left="0"/>
              <w:jc w:val="left"/>
            </w:pPr>
            <w:r>
              <w:rPr>
                <w:rFonts w:ascii="Times New Roman" w:hAnsi="Times New Roman"/>
                <w:b w:val="0"/>
                <w:i w:val="0"/>
                <w:color w:val="000000"/>
                <w:sz w:val="24"/>
              </w:rPr>
              <w:t>50</w:t>
            </w:r>
          </w:p>
        </w:tc>
        <w:tc>
          <w:tcPr>
            <w:tcW w:w="3432" w:type="dxa"/>
            <w:tcMar>
              <w:top w:w="50" w:type="dxa"/>
              <w:left w:w="100" w:type="dxa"/>
            </w:tcMar>
            <w:vAlign w:val="center"/>
          </w:tcPr>
          <w:p w14:paraId="116DD3AD">
            <w:pPr>
              <w:spacing w:before="0" w:after="0"/>
              <w:ind w:left="135"/>
              <w:jc w:val="left"/>
            </w:pPr>
            <w:r>
              <w:rPr>
                <w:rFonts w:ascii="Times New Roman" w:hAnsi="Times New Roman"/>
                <w:b w:val="0"/>
                <w:i w:val="0"/>
                <w:color w:val="000000"/>
                <w:sz w:val="24"/>
              </w:rPr>
              <w:t>Права и обязанности налогоплательщиков. Ответственность за налоговые правонарушения</w:t>
            </w:r>
          </w:p>
        </w:tc>
        <w:tc>
          <w:tcPr>
            <w:tcW w:w="802" w:type="dxa"/>
            <w:tcMar>
              <w:top w:w="50" w:type="dxa"/>
              <w:left w:w="100" w:type="dxa"/>
            </w:tcMar>
            <w:vAlign w:val="center"/>
          </w:tcPr>
          <w:p w14:paraId="50CA8C37">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3EC7DA7F">
            <w:pPr>
              <w:spacing w:before="0" w:after="0" w:line="276" w:lineRule="auto"/>
              <w:ind w:left="135"/>
              <w:jc w:val="center"/>
            </w:pPr>
            <w:r>
              <w:rPr>
                <w:rFonts w:ascii="Times New Roman" w:hAnsi="Times New Roman"/>
                <w:b w:val="0"/>
                <w:i w:val="0"/>
                <w:color w:val="000000"/>
                <w:sz w:val="24"/>
              </w:rPr>
              <w:t xml:space="preserve"> 0 </w:t>
            </w:r>
          </w:p>
        </w:tc>
        <w:tc>
          <w:tcPr>
            <w:tcW w:w="1598" w:type="dxa"/>
            <w:tcMar>
              <w:top w:w="50" w:type="dxa"/>
              <w:left w:w="100" w:type="dxa"/>
            </w:tcMar>
            <w:vAlign w:val="center"/>
          </w:tcPr>
          <w:p w14:paraId="15EBD154">
            <w:pPr>
              <w:spacing w:before="0" w:after="0" w:line="276" w:lineRule="auto"/>
              <w:ind w:left="135"/>
              <w:jc w:val="center"/>
            </w:pPr>
            <w:r>
              <w:rPr>
                <w:rFonts w:ascii="Times New Roman" w:hAnsi="Times New Roman"/>
                <w:b w:val="0"/>
                <w:i w:val="0"/>
                <w:color w:val="000000"/>
                <w:sz w:val="24"/>
              </w:rPr>
              <w:t xml:space="preserve"> 0 </w:t>
            </w:r>
          </w:p>
        </w:tc>
        <w:tc>
          <w:tcPr>
            <w:tcW w:w="1128" w:type="dxa"/>
            <w:tcMar>
              <w:top w:w="50" w:type="dxa"/>
              <w:left w:w="100" w:type="dxa"/>
            </w:tcMar>
            <w:vAlign w:val="center"/>
          </w:tcPr>
          <w:p w14:paraId="79DB7C92">
            <w:pPr>
              <w:spacing w:before="0" w:after="0"/>
              <w:ind w:left="135"/>
              <w:jc w:val="left"/>
            </w:pPr>
          </w:p>
        </w:tc>
        <w:tc>
          <w:tcPr>
            <w:tcW w:w="1944" w:type="dxa"/>
            <w:tcMar>
              <w:top w:w="50" w:type="dxa"/>
              <w:left w:w="100" w:type="dxa"/>
            </w:tcMar>
            <w:vAlign w:val="center"/>
          </w:tcPr>
          <w:p w14:paraId="22F63B2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"https://m.edsoo.ru/f84058f8" \h </w:instrText>
            </w:r>
            <w:r>
              <w:fldChar w:fldCharType="separate"/>
            </w:r>
            <w:r>
              <w:rPr>
                <w:rFonts w:ascii="Times New Roman" w:hAnsi="Times New Roman"/>
                <w:b w:val="0"/>
                <w:i w:val="0"/>
                <w:color w:val="0000FF"/>
                <w:sz w:val="22"/>
                <w:u w:val="single"/>
              </w:rPr>
              <w:t>https://m.edsoo.ru/f84058f8</w:t>
            </w:r>
            <w:r>
              <w:rPr>
                <w:rFonts w:ascii="Times New Roman" w:hAnsi="Times New Roman"/>
                <w:b w:val="0"/>
                <w:i w:val="0"/>
                <w:color w:val="0000FF"/>
                <w:sz w:val="22"/>
                <w:u w:val="single"/>
              </w:rPr>
              <w:fldChar w:fldCharType="end"/>
            </w:r>
          </w:p>
        </w:tc>
      </w:tr>
      <w:tr w14:paraId="63962B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418D818F">
            <w:pPr>
              <w:spacing w:before="0" w:after="0"/>
              <w:ind w:left="0"/>
              <w:jc w:val="left"/>
            </w:pPr>
            <w:r>
              <w:rPr>
                <w:rFonts w:ascii="Times New Roman" w:hAnsi="Times New Roman"/>
                <w:b w:val="0"/>
                <w:i w:val="0"/>
                <w:color w:val="000000"/>
                <w:sz w:val="24"/>
              </w:rPr>
              <w:t>51</w:t>
            </w:r>
          </w:p>
        </w:tc>
        <w:tc>
          <w:tcPr>
            <w:tcW w:w="3432" w:type="dxa"/>
            <w:tcMar>
              <w:top w:w="50" w:type="dxa"/>
              <w:left w:w="100" w:type="dxa"/>
            </w:tcMar>
            <w:vAlign w:val="center"/>
          </w:tcPr>
          <w:p w14:paraId="0A6A98FD">
            <w:pPr>
              <w:spacing w:before="0" w:after="0"/>
              <w:ind w:left="135"/>
              <w:jc w:val="left"/>
            </w:pPr>
            <w:r>
              <w:rPr>
                <w:rFonts w:ascii="Times New Roman" w:hAnsi="Times New Roman"/>
                <w:b w:val="0"/>
                <w:i w:val="0"/>
                <w:color w:val="000000"/>
                <w:sz w:val="24"/>
              </w:rPr>
              <w:t>Правовое регулирование образовательных правоотношений</w:t>
            </w:r>
          </w:p>
        </w:tc>
        <w:tc>
          <w:tcPr>
            <w:tcW w:w="802" w:type="dxa"/>
            <w:tcMar>
              <w:top w:w="50" w:type="dxa"/>
              <w:left w:w="100" w:type="dxa"/>
            </w:tcMar>
            <w:vAlign w:val="center"/>
          </w:tcPr>
          <w:p w14:paraId="45F54428">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7900EF06">
            <w:pPr>
              <w:spacing w:before="0" w:after="0" w:line="276" w:lineRule="auto"/>
              <w:ind w:left="135"/>
              <w:jc w:val="center"/>
            </w:pPr>
            <w:r>
              <w:rPr>
                <w:rFonts w:ascii="Times New Roman" w:hAnsi="Times New Roman"/>
                <w:b w:val="0"/>
                <w:i w:val="0"/>
                <w:color w:val="000000"/>
                <w:sz w:val="24"/>
              </w:rPr>
              <w:t xml:space="preserve"> 0 </w:t>
            </w:r>
          </w:p>
        </w:tc>
        <w:tc>
          <w:tcPr>
            <w:tcW w:w="1598" w:type="dxa"/>
            <w:tcMar>
              <w:top w:w="50" w:type="dxa"/>
              <w:left w:w="100" w:type="dxa"/>
            </w:tcMar>
            <w:vAlign w:val="center"/>
          </w:tcPr>
          <w:p w14:paraId="7AF098CE">
            <w:pPr>
              <w:spacing w:before="0" w:after="0" w:line="276" w:lineRule="auto"/>
              <w:ind w:left="135"/>
              <w:jc w:val="center"/>
            </w:pPr>
            <w:r>
              <w:rPr>
                <w:rFonts w:ascii="Times New Roman" w:hAnsi="Times New Roman"/>
                <w:b w:val="0"/>
                <w:i w:val="0"/>
                <w:color w:val="000000"/>
                <w:sz w:val="24"/>
              </w:rPr>
              <w:t xml:space="preserve"> 0 </w:t>
            </w:r>
          </w:p>
        </w:tc>
        <w:tc>
          <w:tcPr>
            <w:tcW w:w="1128" w:type="dxa"/>
            <w:tcMar>
              <w:top w:w="50" w:type="dxa"/>
              <w:left w:w="100" w:type="dxa"/>
            </w:tcMar>
            <w:vAlign w:val="center"/>
          </w:tcPr>
          <w:p w14:paraId="56209812">
            <w:pPr>
              <w:spacing w:before="0" w:after="0"/>
              <w:ind w:left="135"/>
              <w:jc w:val="left"/>
            </w:pPr>
          </w:p>
        </w:tc>
        <w:tc>
          <w:tcPr>
            <w:tcW w:w="1944" w:type="dxa"/>
            <w:tcMar>
              <w:top w:w="50" w:type="dxa"/>
              <w:left w:w="100" w:type="dxa"/>
            </w:tcMar>
            <w:vAlign w:val="center"/>
          </w:tcPr>
          <w:p w14:paraId="4ABB986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"https://m.edsoo.ru/f84085e4" \h </w:instrText>
            </w:r>
            <w:r>
              <w:fldChar w:fldCharType="separate"/>
            </w:r>
            <w:r>
              <w:rPr>
                <w:rFonts w:ascii="Times New Roman" w:hAnsi="Times New Roman"/>
                <w:b w:val="0"/>
                <w:i w:val="0"/>
                <w:color w:val="0000FF"/>
                <w:sz w:val="22"/>
                <w:u w:val="single"/>
              </w:rPr>
              <w:t>https://m.edsoo.ru/f84085e4</w:t>
            </w:r>
            <w:r>
              <w:rPr>
                <w:rFonts w:ascii="Times New Roman" w:hAnsi="Times New Roman"/>
                <w:b w:val="0"/>
                <w:i w:val="0"/>
                <w:color w:val="0000FF"/>
                <w:sz w:val="22"/>
                <w:u w:val="single"/>
              </w:rPr>
              <w:fldChar w:fldCharType="end"/>
            </w:r>
          </w:p>
        </w:tc>
      </w:tr>
      <w:tr w14:paraId="07991C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1E837CC8">
            <w:pPr>
              <w:spacing w:before="0" w:after="0"/>
              <w:ind w:left="0"/>
              <w:jc w:val="left"/>
            </w:pPr>
            <w:r>
              <w:rPr>
                <w:rFonts w:ascii="Times New Roman" w:hAnsi="Times New Roman"/>
                <w:b w:val="0"/>
                <w:i w:val="0"/>
                <w:color w:val="000000"/>
                <w:sz w:val="24"/>
              </w:rPr>
              <w:t>52</w:t>
            </w:r>
          </w:p>
        </w:tc>
        <w:tc>
          <w:tcPr>
            <w:tcW w:w="3432" w:type="dxa"/>
            <w:tcMar>
              <w:top w:w="50" w:type="dxa"/>
              <w:left w:w="100" w:type="dxa"/>
            </w:tcMar>
            <w:vAlign w:val="center"/>
          </w:tcPr>
          <w:p w14:paraId="6E4E99B8">
            <w:pPr>
              <w:spacing w:before="0" w:after="0"/>
              <w:ind w:left="135"/>
              <w:jc w:val="left"/>
            </w:pPr>
            <w:r>
              <w:rPr>
                <w:rFonts w:ascii="Times New Roman" w:hAnsi="Times New Roman"/>
                <w:b w:val="0"/>
                <w:i w:val="0"/>
                <w:color w:val="000000"/>
                <w:sz w:val="24"/>
              </w:rPr>
              <w:t>Система образования в Российской Федерации</w:t>
            </w:r>
          </w:p>
        </w:tc>
        <w:tc>
          <w:tcPr>
            <w:tcW w:w="802" w:type="dxa"/>
            <w:tcMar>
              <w:top w:w="50" w:type="dxa"/>
              <w:left w:w="100" w:type="dxa"/>
            </w:tcMar>
            <w:vAlign w:val="center"/>
          </w:tcPr>
          <w:p w14:paraId="721C46F1">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2166E869">
            <w:pPr>
              <w:spacing w:before="0" w:after="0" w:line="276" w:lineRule="auto"/>
              <w:ind w:left="135"/>
              <w:jc w:val="center"/>
            </w:pPr>
            <w:r>
              <w:rPr>
                <w:rFonts w:ascii="Times New Roman" w:hAnsi="Times New Roman"/>
                <w:b w:val="0"/>
                <w:i w:val="0"/>
                <w:color w:val="000000"/>
                <w:sz w:val="24"/>
              </w:rPr>
              <w:t xml:space="preserve"> 0 </w:t>
            </w:r>
          </w:p>
        </w:tc>
        <w:tc>
          <w:tcPr>
            <w:tcW w:w="1598" w:type="dxa"/>
            <w:tcMar>
              <w:top w:w="50" w:type="dxa"/>
              <w:left w:w="100" w:type="dxa"/>
            </w:tcMar>
            <w:vAlign w:val="center"/>
          </w:tcPr>
          <w:p w14:paraId="2062704F">
            <w:pPr>
              <w:spacing w:before="0" w:after="0" w:line="276" w:lineRule="auto"/>
              <w:ind w:left="135"/>
              <w:jc w:val="center"/>
            </w:pPr>
            <w:r>
              <w:rPr>
                <w:rFonts w:ascii="Times New Roman" w:hAnsi="Times New Roman"/>
                <w:b w:val="0"/>
                <w:i w:val="0"/>
                <w:color w:val="000000"/>
                <w:sz w:val="24"/>
              </w:rPr>
              <w:t xml:space="preserve"> 0 </w:t>
            </w:r>
          </w:p>
        </w:tc>
        <w:tc>
          <w:tcPr>
            <w:tcW w:w="1128" w:type="dxa"/>
            <w:tcMar>
              <w:top w:w="50" w:type="dxa"/>
              <w:left w:w="100" w:type="dxa"/>
            </w:tcMar>
            <w:vAlign w:val="center"/>
          </w:tcPr>
          <w:p w14:paraId="4DD3D524">
            <w:pPr>
              <w:spacing w:before="0" w:after="0"/>
              <w:ind w:left="135"/>
              <w:jc w:val="left"/>
            </w:pPr>
          </w:p>
        </w:tc>
        <w:tc>
          <w:tcPr>
            <w:tcW w:w="1944" w:type="dxa"/>
            <w:tcMar>
              <w:top w:w="50" w:type="dxa"/>
              <w:left w:w="100" w:type="dxa"/>
            </w:tcMar>
            <w:vAlign w:val="center"/>
          </w:tcPr>
          <w:p w14:paraId="04FECBB1">
            <w:pPr>
              <w:spacing w:before="0" w:after="0"/>
              <w:ind w:left="135"/>
              <w:jc w:val="left"/>
            </w:pPr>
          </w:p>
        </w:tc>
      </w:tr>
      <w:tr w14:paraId="0FD115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31BF4852">
            <w:pPr>
              <w:spacing w:before="0" w:after="0"/>
              <w:ind w:left="0"/>
              <w:jc w:val="left"/>
            </w:pPr>
            <w:r>
              <w:rPr>
                <w:rFonts w:ascii="Times New Roman" w:hAnsi="Times New Roman"/>
                <w:b w:val="0"/>
                <w:i w:val="0"/>
                <w:color w:val="000000"/>
                <w:sz w:val="24"/>
              </w:rPr>
              <w:t>53</w:t>
            </w:r>
          </w:p>
        </w:tc>
        <w:tc>
          <w:tcPr>
            <w:tcW w:w="3432" w:type="dxa"/>
            <w:tcMar>
              <w:top w:w="50" w:type="dxa"/>
              <w:left w:w="100" w:type="dxa"/>
            </w:tcMar>
            <w:vAlign w:val="center"/>
          </w:tcPr>
          <w:p w14:paraId="60D7ACE1">
            <w:pPr>
              <w:spacing w:before="0" w:after="0"/>
              <w:ind w:left="135"/>
              <w:jc w:val="left"/>
            </w:pPr>
            <w:r>
              <w:rPr>
                <w:rFonts w:ascii="Times New Roman" w:hAnsi="Times New Roman"/>
                <w:b w:val="0"/>
                <w:i w:val="0"/>
                <w:color w:val="000000"/>
                <w:sz w:val="24"/>
              </w:rPr>
              <w:t>Правовое регулирование административных правоотношений</w:t>
            </w:r>
          </w:p>
        </w:tc>
        <w:tc>
          <w:tcPr>
            <w:tcW w:w="802" w:type="dxa"/>
            <w:tcMar>
              <w:top w:w="50" w:type="dxa"/>
              <w:left w:w="100" w:type="dxa"/>
            </w:tcMar>
            <w:vAlign w:val="center"/>
          </w:tcPr>
          <w:p w14:paraId="4F2C5C3A">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0B8F28B9">
            <w:pPr>
              <w:spacing w:before="0" w:after="0" w:line="276" w:lineRule="auto"/>
              <w:ind w:left="135"/>
              <w:jc w:val="center"/>
            </w:pPr>
            <w:r>
              <w:rPr>
                <w:rFonts w:ascii="Times New Roman" w:hAnsi="Times New Roman"/>
                <w:b w:val="0"/>
                <w:i w:val="0"/>
                <w:color w:val="000000"/>
                <w:sz w:val="24"/>
              </w:rPr>
              <w:t xml:space="preserve"> 0 </w:t>
            </w:r>
          </w:p>
        </w:tc>
        <w:tc>
          <w:tcPr>
            <w:tcW w:w="1598" w:type="dxa"/>
            <w:tcMar>
              <w:top w:w="50" w:type="dxa"/>
              <w:left w:w="100" w:type="dxa"/>
            </w:tcMar>
            <w:vAlign w:val="center"/>
          </w:tcPr>
          <w:p w14:paraId="67C65CC8">
            <w:pPr>
              <w:spacing w:before="0" w:after="0" w:line="276" w:lineRule="auto"/>
              <w:ind w:left="135"/>
              <w:jc w:val="center"/>
            </w:pPr>
            <w:r>
              <w:rPr>
                <w:rFonts w:ascii="Times New Roman" w:hAnsi="Times New Roman"/>
                <w:b w:val="0"/>
                <w:i w:val="0"/>
                <w:color w:val="000000"/>
                <w:sz w:val="24"/>
              </w:rPr>
              <w:t xml:space="preserve"> 0 </w:t>
            </w:r>
          </w:p>
        </w:tc>
        <w:tc>
          <w:tcPr>
            <w:tcW w:w="1128" w:type="dxa"/>
            <w:tcMar>
              <w:top w:w="50" w:type="dxa"/>
              <w:left w:w="100" w:type="dxa"/>
            </w:tcMar>
            <w:vAlign w:val="center"/>
          </w:tcPr>
          <w:p w14:paraId="101C7B98">
            <w:pPr>
              <w:spacing w:before="0" w:after="0"/>
              <w:ind w:left="135"/>
              <w:jc w:val="left"/>
            </w:pPr>
          </w:p>
        </w:tc>
        <w:tc>
          <w:tcPr>
            <w:tcW w:w="1944" w:type="dxa"/>
            <w:tcMar>
              <w:top w:w="50" w:type="dxa"/>
              <w:left w:w="100" w:type="dxa"/>
            </w:tcMar>
            <w:vAlign w:val="center"/>
          </w:tcPr>
          <w:p w14:paraId="2B551BA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"https://m.edsoo.ru/f84091d8" \h </w:instrText>
            </w:r>
            <w:r>
              <w:fldChar w:fldCharType="separate"/>
            </w:r>
            <w:r>
              <w:rPr>
                <w:rFonts w:ascii="Times New Roman" w:hAnsi="Times New Roman"/>
                <w:b w:val="0"/>
                <w:i w:val="0"/>
                <w:color w:val="0000FF"/>
                <w:sz w:val="22"/>
                <w:u w:val="single"/>
              </w:rPr>
              <w:t>https://m.edsoo.ru/f84091d8</w:t>
            </w:r>
            <w:r>
              <w:rPr>
                <w:rFonts w:ascii="Times New Roman" w:hAnsi="Times New Roman"/>
                <w:b w:val="0"/>
                <w:i w:val="0"/>
                <w:color w:val="0000FF"/>
                <w:sz w:val="22"/>
                <w:u w:val="single"/>
              </w:rPr>
              <w:fldChar w:fldCharType="end"/>
            </w:r>
          </w:p>
        </w:tc>
      </w:tr>
      <w:tr w14:paraId="2E52CB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237A2B51">
            <w:pPr>
              <w:spacing w:before="0" w:after="0"/>
              <w:ind w:left="0"/>
              <w:jc w:val="left"/>
            </w:pPr>
            <w:r>
              <w:rPr>
                <w:rFonts w:ascii="Times New Roman" w:hAnsi="Times New Roman"/>
                <w:b w:val="0"/>
                <w:i w:val="0"/>
                <w:color w:val="000000"/>
                <w:sz w:val="24"/>
              </w:rPr>
              <w:t>54</w:t>
            </w:r>
          </w:p>
        </w:tc>
        <w:tc>
          <w:tcPr>
            <w:tcW w:w="3432" w:type="dxa"/>
            <w:tcMar>
              <w:top w:w="50" w:type="dxa"/>
              <w:left w:w="100" w:type="dxa"/>
            </w:tcMar>
            <w:vAlign w:val="center"/>
          </w:tcPr>
          <w:p w14:paraId="568DC87E">
            <w:pPr>
              <w:spacing w:before="0" w:after="0"/>
              <w:ind w:left="135"/>
              <w:jc w:val="left"/>
            </w:pPr>
            <w:r>
              <w:rPr>
                <w:rFonts w:ascii="Times New Roman" w:hAnsi="Times New Roman"/>
                <w:b w:val="0"/>
                <w:i w:val="0"/>
                <w:color w:val="000000"/>
                <w:sz w:val="24"/>
              </w:rPr>
              <w:t>Экологическое законодательство</w:t>
            </w:r>
          </w:p>
        </w:tc>
        <w:tc>
          <w:tcPr>
            <w:tcW w:w="802" w:type="dxa"/>
            <w:tcMar>
              <w:top w:w="50" w:type="dxa"/>
              <w:left w:w="100" w:type="dxa"/>
            </w:tcMar>
            <w:vAlign w:val="center"/>
          </w:tcPr>
          <w:p w14:paraId="4E3E92CE">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30604F0D">
            <w:pPr>
              <w:spacing w:before="0" w:after="0" w:line="276" w:lineRule="auto"/>
              <w:ind w:left="135"/>
              <w:jc w:val="center"/>
            </w:pPr>
            <w:r>
              <w:rPr>
                <w:rFonts w:ascii="Times New Roman" w:hAnsi="Times New Roman"/>
                <w:b w:val="0"/>
                <w:i w:val="0"/>
                <w:color w:val="000000"/>
                <w:sz w:val="24"/>
              </w:rPr>
              <w:t xml:space="preserve"> 0 </w:t>
            </w:r>
          </w:p>
        </w:tc>
        <w:tc>
          <w:tcPr>
            <w:tcW w:w="1598" w:type="dxa"/>
            <w:tcMar>
              <w:top w:w="50" w:type="dxa"/>
              <w:left w:w="100" w:type="dxa"/>
            </w:tcMar>
            <w:vAlign w:val="center"/>
          </w:tcPr>
          <w:p w14:paraId="1D25E827">
            <w:pPr>
              <w:spacing w:before="0" w:after="0" w:line="276" w:lineRule="auto"/>
              <w:ind w:left="135"/>
              <w:jc w:val="center"/>
            </w:pPr>
            <w:r>
              <w:rPr>
                <w:rFonts w:ascii="Times New Roman" w:hAnsi="Times New Roman"/>
                <w:b w:val="0"/>
                <w:i w:val="0"/>
                <w:color w:val="000000"/>
                <w:sz w:val="24"/>
              </w:rPr>
              <w:t xml:space="preserve"> 0 </w:t>
            </w:r>
          </w:p>
        </w:tc>
        <w:tc>
          <w:tcPr>
            <w:tcW w:w="1128" w:type="dxa"/>
            <w:tcMar>
              <w:top w:w="50" w:type="dxa"/>
              <w:left w:w="100" w:type="dxa"/>
            </w:tcMar>
            <w:vAlign w:val="center"/>
          </w:tcPr>
          <w:p w14:paraId="76D3D0D6">
            <w:pPr>
              <w:spacing w:before="0" w:after="0"/>
              <w:ind w:left="135"/>
              <w:jc w:val="left"/>
            </w:pPr>
          </w:p>
        </w:tc>
        <w:tc>
          <w:tcPr>
            <w:tcW w:w="1944" w:type="dxa"/>
            <w:tcMar>
              <w:top w:w="50" w:type="dxa"/>
              <w:left w:w="100" w:type="dxa"/>
            </w:tcMar>
            <w:vAlign w:val="center"/>
          </w:tcPr>
          <w:p w14:paraId="352756A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"https://m.edsoo.ru/f840608c" \h </w:instrText>
            </w:r>
            <w:r>
              <w:fldChar w:fldCharType="separate"/>
            </w:r>
            <w:r>
              <w:rPr>
                <w:rFonts w:ascii="Times New Roman" w:hAnsi="Times New Roman"/>
                <w:b w:val="0"/>
                <w:i w:val="0"/>
                <w:color w:val="0000FF"/>
                <w:sz w:val="22"/>
                <w:u w:val="single"/>
              </w:rPr>
              <w:t>https://m.edsoo.ru/f840608c</w:t>
            </w:r>
            <w:r>
              <w:rPr>
                <w:rFonts w:ascii="Times New Roman" w:hAnsi="Times New Roman"/>
                <w:b w:val="0"/>
                <w:i w:val="0"/>
                <w:color w:val="0000FF"/>
                <w:sz w:val="22"/>
                <w:u w:val="single"/>
              </w:rPr>
              <w:fldChar w:fldCharType="end"/>
            </w:r>
          </w:p>
        </w:tc>
      </w:tr>
      <w:tr w14:paraId="42F7EA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70A89096">
            <w:pPr>
              <w:spacing w:before="0" w:after="0"/>
              <w:ind w:left="0"/>
              <w:jc w:val="left"/>
            </w:pPr>
            <w:r>
              <w:rPr>
                <w:rFonts w:ascii="Times New Roman" w:hAnsi="Times New Roman"/>
                <w:b w:val="0"/>
                <w:i w:val="0"/>
                <w:color w:val="000000"/>
                <w:sz w:val="24"/>
              </w:rPr>
              <w:t>55</w:t>
            </w:r>
          </w:p>
        </w:tc>
        <w:tc>
          <w:tcPr>
            <w:tcW w:w="3432" w:type="dxa"/>
            <w:tcMar>
              <w:top w:w="50" w:type="dxa"/>
              <w:left w:w="100" w:type="dxa"/>
            </w:tcMar>
            <w:vAlign w:val="center"/>
          </w:tcPr>
          <w:p w14:paraId="7622DB6A">
            <w:pPr>
              <w:spacing w:before="0" w:after="0"/>
              <w:ind w:left="135"/>
              <w:jc w:val="left"/>
            </w:pPr>
            <w:r>
              <w:rPr>
                <w:rFonts w:ascii="Times New Roman" w:hAnsi="Times New Roman"/>
                <w:b w:val="0"/>
                <w:i w:val="0"/>
                <w:color w:val="000000"/>
                <w:sz w:val="24"/>
              </w:rPr>
              <w:t>Уголовное право</w:t>
            </w:r>
          </w:p>
        </w:tc>
        <w:tc>
          <w:tcPr>
            <w:tcW w:w="802" w:type="dxa"/>
            <w:tcMar>
              <w:top w:w="50" w:type="dxa"/>
              <w:left w:w="100" w:type="dxa"/>
            </w:tcMar>
            <w:vAlign w:val="center"/>
          </w:tcPr>
          <w:p w14:paraId="70B5DD32">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020DE2AB">
            <w:pPr>
              <w:spacing w:before="0" w:after="0" w:line="276" w:lineRule="auto"/>
              <w:ind w:left="135"/>
              <w:jc w:val="center"/>
            </w:pPr>
            <w:r>
              <w:rPr>
                <w:rFonts w:ascii="Times New Roman" w:hAnsi="Times New Roman"/>
                <w:b w:val="0"/>
                <w:i w:val="0"/>
                <w:color w:val="000000"/>
                <w:sz w:val="24"/>
              </w:rPr>
              <w:t xml:space="preserve"> 0 </w:t>
            </w:r>
          </w:p>
        </w:tc>
        <w:tc>
          <w:tcPr>
            <w:tcW w:w="1598" w:type="dxa"/>
            <w:tcMar>
              <w:top w:w="50" w:type="dxa"/>
              <w:left w:w="100" w:type="dxa"/>
            </w:tcMar>
            <w:vAlign w:val="center"/>
          </w:tcPr>
          <w:p w14:paraId="0F9D7DB1">
            <w:pPr>
              <w:spacing w:before="0" w:after="0" w:line="276" w:lineRule="auto"/>
              <w:ind w:left="135"/>
              <w:jc w:val="center"/>
            </w:pPr>
            <w:r>
              <w:rPr>
                <w:rFonts w:ascii="Times New Roman" w:hAnsi="Times New Roman"/>
                <w:b w:val="0"/>
                <w:i w:val="0"/>
                <w:color w:val="000000"/>
                <w:sz w:val="24"/>
              </w:rPr>
              <w:t xml:space="preserve"> 0 </w:t>
            </w:r>
          </w:p>
        </w:tc>
        <w:tc>
          <w:tcPr>
            <w:tcW w:w="1128" w:type="dxa"/>
            <w:tcMar>
              <w:top w:w="50" w:type="dxa"/>
              <w:left w:w="100" w:type="dxa"/>
            </w:tcMar>
            <w:vAlign w:val="center"/>
          </w:tcPr>
          <w:p w14:paraId="41DC1677">
            <w:pPr>
              <w:spacing w:before="0" w:after="0"/>
              <w:ind w:left="135"/>
              <w:jc w:val="left"/>
            </w:pPr>
          </w:p>
        </w:tc>
        <w:tc>
          <w:tcPr>
            <w:tcW w:w="1944" w:type="dxa"/>
            <w:tcMar>
              <w:top w:w="50" w:type="dxa"/>
              <w:left w:w="100" w:type="dxa"/>
            </w:tcMar>
            <w:vAlign w:val="center"/>
          </w:tcPr>
          <w:p w14:paraId="6601367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"https://m.edsoo.ru/f8409354" \h </w:instrText>
            </w:r>
            <w:r>
              <w:fldChar w:fldCharType="separate"/>
            </w:r>
            <w:r>
              <w:rPr>
                <w:rFonts w:ascii="Times New Roman" w:hAnsi="Times New Roman"/>
                <w:b w:val="0"/>
                <w:i w:val="0"/>
                <w:color w:val="0000FF"/>
                <w:sz w:val="22"/>
                <w:u w:val="single"/>
              </w:rPr>
              <w:t>https://m.edsoo.ru/f8409354</w:t>
            </w:r>
            <w:r>
              <w:rPr>
                <w:rFonts w:ascii="Times New Roman" w:hAnsi="Times New Roman"/>
                <w:b w:val="0"/>
                <w:i w:val="0"/>
                <w:color w:val="0000FF"/>
                <w:sz w:val="22"/>
                <w:u w:val="single"/>
              </w:rPr>
              <w:fldChar w:fldCharType="end"/>
            </w:r>
          </w:p>
        </w:tc>
      </w:tr>
      <w:tr w14:paraId="041482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78DE61B1">
            <w:pPr>
              <w:spacing w:before="0" w:after="0"/>
              <w:ind w:left="0"/>
              <w:jc w:val="left"/>
            </w:pPr>
            <w:r>
              <w:rPr>
                <w:rFonts w:ascii="Times New Roman" w:hAnsi="Times New Roman"/>
                <w:b w:val="0"/>
                <w:i w:val="0"/>
                <w:color w:val="000000"/>
                <w:sz w:val="24"/>
              </w:rPr>
              <w:t>56</w:t>
            </w:r>
          </w:p>
        </w:tc>
        <w:tc>
          <w:tcPr>
            <w:tcW w:w="3432" w:type="dxa"/>
            <w:tcMar>
              <w:top w:w="50" w:type="dxa"/>
              <w:left w:w="100" w:type="dxa"/>
            </w:tcMar>
            <w:vAlign w:val="center"/>
          </w:tcPr>
          <w:p w14:paraId="68EE5FAD">
            <w:pPr>
              <w:spacing w:before="0" w:after="0"/>
              <w:ind w:left="135"/>
              <w:jc w:val="left"/>
            </w:pPr>
            <w:r>
              <w:rPr>
                <w:rFonts w:ascii="Times New Roman" w:hAnsi="Times New Roman"/>
                <w:b w:val="0"/>
                <w:i w:val="0"/>
                <w:color w:val="000000"/>
                <w:sz w:val="24"/>
              </w:rPr>
              <w:t>Особенности уголовной ответственности несовершеннолетних</w:t>
            </w:r>
          </w:p>
        </w:tc>
        <w:tc>
          <w:tcPr>
            <w:tcW w:w="802" w:type="dxa"/>
            <w:tcMar>
              <w:top w:w="50" w:type="dxa"/>
              <w:left w:w="100" w:type="dxa"/>
            </w:tcMar>
            <w:vAlign w:val="center"/>
          </w:tcPr>
          <w:p w14:paraId="1B2613AF">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704C27DA">
            <w:pPr>
              <w:spacing w:before="0" w:after="0" w:line="276" w:lineRule="auto"/>
              <w:ind w:left="135"/>
              <w:jc w:val="center"/>
            </w:pPr>
            <w:r>
              <w:rPr>
                <w:rFonts w:ascii="Times New Roman" w:hAnsi="Times New Roman"/>
                <w:b w:val="0"/>
                <w:i w:val="0"/>
                <w:color w:val="000000"/>
                <w:sz w:val="24"/>
              </w:rPr>
              <w:t xml:space="preserve"> 0 </w:t>
            </w:r>
          </w:p>
        </w:tc>
        <w:tc>
          <w:tcPr>
            <w:tcW w:w="1598" w:type="dxa"/>
            <w:tcMar>
              <w:top w:w="50" w:type="dxa"/>
              <w:left w:w="100" w:type="dxa"/>
            </w:tcMar>
            <w:vAlign w:val="center"/>
          </w:tcPr>
          <w:p w14:paraId="28575416">
            <w:pPr>
              <w:spacing w:before="0" w:after="0" w:line="276" w:lineRule="auto"/>
              <w:ind w:left="135"/>
              <w:jc w:val="center"/>
            </w:pPr>
            <w:r>
              <w:rPr>
                <w:rFonts w:ascii="Times New Roman" w:hAnsi="Times New Roman"/>
                <w:b w:val="0"/>
                <w:i w:val="0"/>
                <w:color w:val="000000"/>
                <w:sz w:val="24"/>
              </w:rPr>
              <w:t xml:space="preserve"> 0 </w:t>
            </w:r>
          </w:p>
        </w:tc>
        <w:tc>
          <w:tcPr>
            <w:tcW w:w="1128" w:type="dxa"/>
            <w:tcMar>
              <w:top w:w="50" w:type="dxa"/>
              <w:left w:w="100" w:type="dxa"/>
            </w:tcMar>
            <w:vAlign w:val="center"/>
          </w:tcPr>
          <w:p w14:paraId="2BCE50F3">
            <w:pPr>
              <w:spacing w:before="0" w:after="0"/>
              <w:ind w:left="135"/>
              <w:jc w:val="left"/>
            </w:pPr>
          </w:p>
        </w:tc>
        <w:tc>
          <w:tcPr>
            <w:tcW w:w="1944" w:type="dxa"/>
            <w:tcMar>
              <w:top w:w="50" w:type="dxa"/>
              <w:left w:w="100" w:type="dxa"/>
            </w:tcMar>
            <w:vAlign w:val="center"/>
          </w:tcPr>
          <w:p w14:paraId="33A8C0C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"https://m.edsoo.ru/f8409354" \h </w:instrText>
            </w:r>
            <w:r>
              <w:fldChar w:fldCharType="separate"/>
            </w:r>
            <w:r>
              <w:rPr>
                <w:rFonts w:ascii="Times New Roman" w:hAnsi="Times New Roman"/>
                <w:b w:val="0"/>
                <w:i w:val="0"/>
                <w:color w:val="0000FF"/>
                <w:sz w:val="22"/>
                <w:u w:val="single"/>
              </w:rPr>
              <w:t>https://m.edsoo.ru/f8409354</w:t>
            </w:r>
            <w:r>
              <w:rPr>
                <w:rFonts w:ascii="Times New Roman" w:hAnsi="Times New Roman"/>
                <w:b w:val="0"/>
                <w:i w:val="0"/>
                <w:color w:val="0000FF"/>
                <w:sz w:val="22"/>
                <w:u w:val="single"/>
              </w:rPr>
              <w:fldChar w:fldCharType="end"/>
            </w:r>
          </w:p>
        </w:tc>
      </w:tr>
      <w:tr w14:paraId="037E82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3F5B7C5B">
            <w:pPr>
              <w:spacing w:before="0" w:after="0"/>
              <w:ind w:left="0"/>
              <w:jc w:val="left"/>
            </w:pPr>
            <w:r>
              <w:rPr>
                <w:rFonts w:ascii="Times New Roman" w:hAnsi="Times New Roman"/>
                <w:b w:val="0"/>
                <w:i w:val="0"/>
                <w:color w:val="000000"/>
                <w:sz w:val="24"/>
              </w:rPr>
              <w:t>57</w:t>
            </w:r>
          </w:p>
        </w:tc>
        <w:tc>
          <w:tcPr>
            <w:tcW w:w="3432" w:type="dxa"/>
            <w:tcMar>
              <w:top w:w="50" w:type="dxa"/>
              <w:left w:w="100" w:type="dxa"/>
            </w:tcMar>
            <w:vAlign w:val="center"/>
          </w:tcPr>
          <w:p w14:paraId="3384471A">
            <w:pPr>
              <w:spacing w:before="0" w:after="0"/>
              <w:ind w:left="135"/>
              <w:jc w:val="left"/>
            </w:pPr>
            <w:r>
              <w:rPr>
                <w:rFonts w:ascii="Times New Roman" w:hAnsi="Times New Roman"/>
                <w:b w:val="0"/>
                <w:i w:val="0"/>
                <w:color w:val="000000"/>
                <w:sz w:val="24"/>
              </w:rPr>
              <w:t>Основные принципы конституционного, арбитражного процессов</w:t>
            </w:r>
          </w:p>
        </w:tc>
        <w:tc>
          <w:tcPr>
            <w:tcW w:w="802" w:type="dxa"/>
            <w:tcMar>
              <w:top w:w="50" w:type="dxa"/>
              <w:left w:w="100" w:type="dxa"/>
            </w:tcMar>
            <w:vAlign w:val="center"/>
          </w:tcPr>
          <w:p w14:paraId="1ACF0825">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7D1185A8">
            <w:pPr>
              <w:spacing w:before="0" w:after="0" w:line="276" w:lineRule="auto"/>
              <w:ind w:left="135"/>
              <w:jc w:val="center"/>
            </w:pPr>
            <w:r>
              <w:rPr>
                <w:rFonts w:ascii="Times New Roman" w:hAnsi="Times New Roman"/>
                <w:b w:val="0"/>
                <w:i w:val="0"/>
                <w:color w:val="000000"/>
                <w:sz w:val="24"/>
              </w:rPr>
              <w:t xml:space="preserve"> 0 </w:t>
            </w:r>
          </w:p>
        </w:tc>
        <w:tc>
          <w:tcPr>
            <w:tcW w:w="1598" w:type="dxa"/>
            <w:tcMar>
              <w:top w:w="50" w:type="dxa"/>
              <w:left w:w="100" w:type="dxa"/>
            </w:tcMar>
            <w:vAlign w:val="center"/>
          </w:tcPr>
          <w:p w14:paraId="70E94CED">
            <w:pPr>
              <w:spacing w:before="0" w:after="0" w:line="276" w:lineRule="auto"/>
              <w:ind w:left="135"/>
              <w:jc w:val="center"/>
            </w:pPr>
            <w:r>
              <w:rPr>
                <w:rFonts w:ascii="Times New Roman" w:hAnsi="Times New Roman"/>
                <w:b w:val="0"/>
                <w:i w:val="0"/>
                <w:color w:val="000000"/>
                <w:sz w:val="24"/>
              </w:rPr>
              <w:t xml:space="preserve"> 0 </w:t>
            </w:r>
          </w:p>
        </w:tc>
        <w:tc>
          <w:tcPr>
            <w:tcW w:w="1128" w:type="dxa"/>
            <w:tcMar>
              <w:top w:w="50" w:type="dxa"/>
              <w:left w:w="100" w:type="dxa"/>
            </w:tcMar>
            <w:vAlign w:val="center"/>
          </w:tcPr>
          <w:p w14:paraId="29E65B0A">
            <w:pPr>
              <w:spacing w:before="0" w:after="0"/>
              <w:ind w:left="135"/>
              <w:jc w:val="left"/>
            </w:pPr>
          </w:p>
        </w:tc>
        <w:tc>
          <w:tcPr>
            <w:tcW w:w="1944" w:type="dxa"/>
            <w:tcMar>
              <w:top w:w="50" w:type="dxa"/>
              <w:left w:w="100" w:type="dxa"/>
            </w:tcMar>
            <w:vAlign w:val="center"/>
          </w:tcPr>
          <w:p w14:paraId="04A80E9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"https://m.edsoo.ru/f84094f8" \h </w:instrText>
            </w:r>
            <w:r>
              <w:fldChar w:fldCharType="separate"/>
            </w:r>
            <w:r>
              <w:rPr>
                <w:rFonts w:ascii="Times New Roman" w:hAnsi="Times New Roman"/>
                <w:b w:val="0"/>
                <w:i w:val="0"/>
                <w:color w:val="0000FF"/>
                <w:sz w:val="22"/>
                <w:u w:val="single"/>
              </w:rPr>
              <w:t>https://m.edsoo.ru/f84094f8</w:t>
            </w:r>
            <w:r>
              <w:rPr>
                <w:rFonts w:ascii="Times New Roman" w:hAnsi="Times New Roman"/>
                <w:b w:val="0"/>
                <w:i w:val="0"/>
                <w:color w:val="0000FF"/>
                <w:sz w:val="22"/>
                <w:u w:val="single"/>
              </w:rPr>
              <w:fldChar w:fldCharType="end"/>
            </w:r>
          </w:p>
        </w:tc>
      </w:tr>
      <w:tr w14:paraId="1BE3E2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76473507">
            <w:pPr>
              <w:spacing w:before="0" w:after="0"/>
              <w:ind w:left="0"/>
              <w:jc w:val="left"/>
            </w:pPr>
            <w:r>
              <w:rPr>
                <w:rFonts w:ascii="Times New Roman" w:hAnsi="Times New Roman"/>
                <w:b w:val="0"/>
                <w:i w:val="0"/>
                <w:color w:val="000000"/>
                <w:sz w:val="24"/>
              </w:rPr>
              <w:t>58</w:t>
            </w:r>
          </w:p>
        </w:tc>
        <w:tc>
          <w:tcPr>
            <w:tcW w:w="3432" w:type="dxa"/>
            <w:tcMar>
              <w:top w:w="50" w:type="dxa"/>
              <w:left w:w="100" w:type="dxa"/>
            </w:tcMar>
            <w:vAlign w:val="center"/>
          </w:tcPr>
          <w:p w14:paraId="5534A581">
            <w:pPr>
              <w:spacing w:before="0" w:after="0"/>
              <w:ind w:left="135"/>
              <w:jc w:val="left"/>
            </w:pPr>
            <w:r>
              <w:rPr>
                <w:rFonts w:ascii="Times New Roman" w:hAnsi="Times New Roman"/>
                <w:b w:val="0"/>
                <w:i w:val="0"/>
                <w:color w:val="000000"/>
                <w:sz w:val="24"/>
              </w:rPr>
              <w:t>Основные принципы гражданского процесса</w:t>
            </w:r>
          </w:p>
        </w:tc>
        <w:tc>
          <w:tcPr>
            <w:tcW w:w="802" w:type="dxa"/>
            <w:tcMar>
              <w:top w:w="50" w:type="dxa"/>
              <w:left w:w="100" w:type="dxa"/>
            </w:tcMar>
            <w:vAlign w:val="center"/>
          </w:tcPr>
          <w:p w14:paraId="19C5A3DE">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64C79188">
            <w:pPr>
              <w:spacing w:before="0" w:after="0" w:line="276" w:lineRule="auto"/>
              <w:ind w:left="135"/>
              <w:jc w:val="center"/>
            </w:pPr>
            <w:r>
              <w:rPr>
                <w:rFonts w:ascii="Times New Roman" w:hAnsi="Times New Roman"/>
                <w:b w:val="0"/>
                <w:i w:val="0"/>
                <w:color w:val="000000"/>
                <w:sz w:val="24"/>
              </w:rPr>
              <w:t xml:space="preserve"> 0 </w:t>
            </w:r>
          </w:p>
        </w:tc>
        <w:tc>
          <w:tcPr>
            <w:tcW w:w="1598" w:type="dxa"/>
            <w:tcMar>
              <w:top w:w="50" w:type="dxa"/>
              <w:left w:w="100" w:type="dxa"/>
            </w:tcMar>
            <w:vAlign w:val="center"/>
          </w:tcPr>
          <w:p w14:paraId="6337A281">
            <w:pPr>
              <w:spacing w:before="0" w:after="0" w:line="276" w:lineRule="auto"/>
              <w:ind w:left="135"/>
              <w:jc w:val="center"/>
            </w:pPr>
            <w:r>
              <w:rPr>
                <w:rFonts w:ascii="Times New Roman" w:hAnsi="Times New Roman"/>
                <w:b w:val="0"/>
                <w:i w:val="0"/>
                <w:color w:val="000000"/>
                <w:sz w:val="24"/>
              </w:rPr>
              <w:t xml:space="preserve"> 0 </w:t>
            </w:r>
          </w:p>
        </w:tc>
        <w:tc>
          <w:tcPr>
            <w:tcW w:w="1128" w:type="dxa"/>
            <w:tcMar>
              <w:top w:w="50" w:type="dxa"/>
              <w:left w:w="100" w:type="dxa"/>
            </w:tcMar>
            <w:vAlign w:val="center"/>
          </w:tcPr>
          <w:p w14:paraId="4748AFA1">
            <w:pPr>
              <w:spacing w:before="0" w:after="0"/>
              <w:ind w:left="135"/>
              <w:jc w:val="left"/>
            </w:pPr>
          </w:p>
        </w:tc>
        <w:tc>
          <w:tcPr>
            <w:tcW w:w="1944" w:type="dxa"/>
            <w:tcMar>
              <w:top w:w="50" w:type="dxa"/>
              <w:left w:w="100" w:type="dxa"/>
            </w:tcMar>
            <w:vAlign w:val="center"/>
          </w:tcPr>
          <w:p w14:paraId="302A1D5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"https://m.edsoo.ru/f8408fe4" \h </w:instrText>
            </w:r>
            <w:r>
              <w:fldChar w:fldCharType="separate"/>
            </w:r>
            <w:r>
              <w:rPr>
                <w:rFonts w:ascii="Times New Roman" w:hAnsi="Times New Roman"/>
                <w:b w:val="0"/>
                <w:i w:val="0"/>
                <w:color w:val="0000FF"/>
                <w:sz w:val="22"/>
                <w:u w:val="single"/>
              </w:rPr>
              <w:t>https://m.edsoo.ru/f8408fe4</w:t>
            </w:r>
            <w:r>
              <w:rPr>
                <w:rFonts w:ascii="Times New Roman" w:hAnsi="Times New Roman"/>
                <w:b w:val="0"/>
                <w:i w:val="0"/>
                <w:color w:val="0000FF"/>
                <w:sz w:val="22"/>
                <w:u w:val="single"/>
              </w:rPr>
              <w:fldChar w:fldCharType="end"/>
            </w:r>
          </w:p>
        </w:tc>
      </w:tr>
      <w:tr w14:paraId="2F5064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2BF08A17">
            <w:pPr>
              <w:spacing w:before="0" w:after="0"/>
              <w:ind w:left="0"/>
              <w:jc w:val="left"/>
            </w:pPr>
            <w:r>
              <w:rPr>
                <w:rFonts w:ascii="Times New Roman" w:hAnsi="Times New Roman"/>
                <w:b w:val="0"/>
                <w:i w:val="0"/>
                <w:color w:val="000000"/>
                <w:sz w:val="24"/>
              </w:rPr>
              <w:t>59</w:t>
            </w:r>
          </w:p>
        </w:tc>
        <w:tc>
          <w:tcPr>
            <w:tcW w:w="3432" w:type="dxa"/>
            <w:tcMar>
              <w:top w:w="50" w:type="dxa"/>
              <w:left w:w="100" w:type="dxa"/>
            </w:tcMar>
            <w:vAlign w:val="center"/>
          </w:tcPr>
          <w:p w14:paraId="3E6D32A0">
            <w:pPr>
              <w:spacing w:before="0" w:after="0"/>
              <w:ind w:left="135"/>
              <w:jc w:val="left"/>
            </w:pPr>
            <w:r>
              <w:rPr>
                <w:rFonts w:ascii="Times New Roman" w:hAnsi="Times New Roman"/>
                <w:b w:val="0"/>
                <w:i w:val="0"/>
                <w:color w:val="000000"/>
                <w:sz w:val="24"/>
              </w:rPr>
              <w:t>Основные принципы административного процесса</w:t>
            </w:r>
          </w:p>
        </w:tc>
        <w:tc>
          <w:tcPr>
            <w:tcW w:w="802" w:type="dxa"/>
            <w:tcMar>
              <w:top w:w="50" w:type="dxa"/>
              <w:left w:w="100" w:type="dxa"/>
            </w:tcMar>
            <w:vAlign w:val="center"/>
          </w:tcPr>
          <w:p w14:paraId="5E6B7A5C">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6CC20B91">
            <w:pPr>
              <w:spacing w:before="0" w:after="0" w:line="276" w:lineRule="auto"/>
              <w:ind w:left="135"/>
              <w:jc w:val="center"/>
            </w:pPr>
            <w:r>
              <w:rPr>
                <w:rFonts w:ascii="Times New Roman" w:hAnsi="Times New Roman"/>
                <w:b w:val="0"/>
                <w:i w:val="0"/>
                <w:color w:val="000000"/>
                <w:sz w:val="24"/>
              </w:rPr>
              <w:t xml:space="preserve"> 0 </w:t>
            </w:r>
          </w:p>
        </w:tc>
        <w:tc>
          <w:tcPr>
            <w:tcW w:w="1598" w:type="dxa"/>
            <w:tcMar>
              <w:top w:w="50" w:type="dxa"/>
              <w:left w:w="100" w:type="dxa"/>
            </w:tcMar>
            <w:vAlign w:val="center"/>
          </w:tcPr>
          <w:p w14:paraId="0D6DB2B6">
            <w:pPr>
              <w:spacing w:before="0" w:after="0" w:line="276" w:lineRule="auto"/>
              <w:ind w:left="135"/>
              <w:jc w:val="center"/>
            </w:pPr>
            <w:r>
              <w:rPr>
                <w:rFonts w:ascii="Times New Roman" w:hAnsi="Times New Roman"/>
                <w:b w:val="0"/>
                <w:i w:val="0"/>
                <w:color w:val="000000"/>
                <w:sz w:val="24"/>
              </w:rPr>
              <w:t xml:space="preserve"> 0 </w:t>
            </w:r>
          </w:p>
        </w:tc>
        <w:tc>
          <w:tcPr>
            <w:tcW w:w="1128" w:type="dxa"/>
            <w:tcMar>
              <w:top w:w="50" w:type="dxa"/>
              <w:left w:w="100" w:type="dxa"/>
            </w:tcMar>
            <w:vAlign w:val="center"/>
          </w:tcPr>
          <w:p w14:paraId="2CC0BD80">
            <w:pPr>
              <w:spacing w:before="0" w:after="0"/>
              <w:ind w:left="135"/>
              <w:jc w:val="left"/>
            </w:pPr>
          </w:p>
        </w:tc>
        <w:tc>
          <w:tcPr>
            <w:tcW w:w="1944" w:type="dxa"/>
            <w:tcMar>
              <w:top w:w="50" w:type="dxa"/>
              <w:left w:w="100" w:type="dxa"/>
            </w:tcMar>
            <w:vAlign w:val="center"/>
          </w:tcPr>
          <w:p w14:paraId="07D8037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"https://m.edsoo.ru/f84091d8" \h </w:instrText>
            </w:r>
            <w:r>
              <w:fldChar w:fldCharType="separate"/>
            </w:r>
            <w:r>
              <w:rPr>
                <w:rFonts w:ascii="Times New Roman" w:hAnsi="Times New Roman"/>
                <w:b w:val="0"/>
                <w:i w:val="0"/>
                <w:color w:val="0000FF"/>
                <w:sz w:val="22"/>
                <w:u w:val="single"/>
              </w:rPr>
              <w:t>https://m.edsoo.ru/f84091d8</w:t>
            </w:r>
            <w:r>
              <w:rPr>
                <w:rFonts w:ascii="Times New Roman" w:hAnsi="Times New Roman"/>
                <w:b w:val="0"/>
                <w:i w:val="0"/>
                <w:color w:val="0000FF"/>
                <w:sz w:val="22"/>
                <w:u w:val="single"/>
              </w:rPr>
              <w:fldChar w:fldCharType="end"/>
            </w:r>
          </w:p>
        </w:tc>
      </w:tr>
      <w:tr w14:paraId="6A2CB9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7A3F8F33">
            <w:pPr>
              <w:spacing w:before="0" w:after="0"/>
              <w:ind w:left="0"/>
              <w:jc w:val="left"/>
            </w:pPr>
            <w:r>
              <w:rPr>
                <w:rFonts w:ascii="Times New Roman" w:hAnsi="Times New Roman"/>
                <w:b w:val="0"/>
                <w:i w:val="0"/>
                <w:color w:val="000000"/>
                <w:sz w:val="24"/>
              </w:rPr>
              <w:t>60</w:t>
            </w:r>
          </w:p>
        </w:tc>
        <w:tc>
          <w:tcPr>
            <w:tcW w:w="3432" w:type="dxa"/>
            <w:tcMar>
              <w:top w:w="50" w:type="dxa"/>
              <w:left w:w="100" w:type="dxa"/>
            </w:tcMar>
            <w:vAlign w:val="center"/>
          </w:tcPr>
          <w:p w14:paraId="11C474D6">
            <w:pPr>
              <w:spacing w:before="0" w:after="0"/>
              <w:ind w:left="135"/>
              <w:jc w:val="left"/>
            </w:pPr>
            <w:r>
              <w:rPr>
                <w:rFonts w:ascii="Times New Roman" w:hAnsi="Times New Roman"/>
                <w:b w:val="0"/>
                <w:i w:val="0"/>
                <w:color w:val="000000"/>
                <w:sz w:val="24"/>
              </w:rPr>
              <w:t>Основные принципы уголовного процесса</w:t>
            </w:r>
          </w:p>
        </w:tc>
        <w:tc>
          <w:tcPr>
            <w:tcW w:w="802" w:type="dxa"/>
            <w:tcMar>
              <w:top w:w="50" w:type="dxa"/>
              <w:left w:w="100" w:type="dxa"/>
            </w:tcMar>
            <w:vAlign w:val="center"/>
          </w:tcPr>
          <w:p w14:paraId="2B5D914A">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67014A05">
            <w:pPr>
              <w:spacing w:before="0" w:after="0" w:line="276" w:lineRule="auto"/>
              <w:ind w:left="135"/>
              <w:jc w:val="center"/>
            </w:pPr>
            <w:r>
              <w:rPr>
                <w:rFonts w:ascii="Times New Roman" w:hAnsi="Times New Roman"/>
                <w:b w:val="0"/>
                <w:i w:val="0"/>
                <w:color w:val="000000"/>
                <w:sz w:val="24"/>
              </w:rPr>
              <w:t xml:space="preserve"> 0 </w:t>
            </w:r>
          </w:p>
        </w:tc>
        <w:tc>
          <w:tcPr>
            <w:tcW w:w="1598" w:type="dxa"/>
            <w:tcMar>
              <w:top w:w="50" w:type="dxa"/>
              <w:left w:w="100" w:type="dxa"/>
            </w:tcMar>
            <w:vAlign w:val="center"/>
          </w:tcPr>
          <w:p w14:paraId="3F3FDF0F">
            <w:pPr>
              <w:spacing w:before="0" w:after="0" w:line="276" w:lineRule="auto"/>
              <w:ind w:left="135"/>
              <w:jc w:val="center"/>
            </w:pPr>
            <w:r>
              <w:rPr>
                <w:rFonts w:ascii="Times New Roman" w:hAnsi="Times New Roman"/>
                <w:b w:val="0"/>
                <w:i w:val="0"/>
                <w:color w:val="000000"/>
                <w:sz w:val="24"/>
              </w:rPr>
              <w:t xml:space="preserve"> 0 </w:t>
            </w:r>
          </w:p>
        </w:tc>
        <w:tc>
          <w:tcPr>
            <w:tcW w:w="1128" w:type="dxa"/>
            <w:tcMar>
              <w:top w:w="50" w:type="dxa"/>
              <w:left w:w="100" w:type="dxa"/>
            </w:tcMar>
            <w:vAlign w:val="center"/>
          </w:tcPr>
          <w:p w14:paraId="6FAC2C05">
            <w:pPr>
              <w:spacing w:before="0" w:after="0"/>
              <w:ind w:left="135"/>
              <w:jc w:val="left"/>
            </w:pPr>
          </w:p>
        </w:tc>
        <w:tc>
          <w:tcPr>
            <w:tcW w:w="1944" w:type="dxa"/>
            <w:tcMar>
              <w:top w:w="50" w:type="dxa"/>
              <w:left w:w="100" w:type="dxa"/>
            </w:tcMar>
            <w:vAlign w:val="center"/>
          </w:tcPr>
          <w:p w14:paraId="615861C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"https://m.edsoo.ru/f8409354" \h </w:instrText>
            </w:r>
            <w:r>
              <w:fldChar w:fldCharType="separate"/>
            </w:r>
            <w:r>
              <w:rPr>
                <w:rFonts w:ascii="Times New Roman" w:hAnsi="Times New Roman"/>
                <w:b w:val="0"/>
                <w:i w:val="0"/>
                <w:color w:val="0000FF"/>
                <w:sz w:val="22"/>
                <w:u w:val="single"/>
              </w:rPr>
              <w:t>https://m.edsoo.ru/f8409354</w:t>
            </w:r>
            <w:r>
              <w:rPr>
                <w:rFonts w:ascii="Times New Roman" w:hAnsi="Times New Roman"/>
                <w:b w:val="0"/>
                <w:i w:val="0"/>
                <w:color w:val="0000FF"/>
                <w:sz w:val="22"/>
                <w:u w:val="single"/>
              </w:rPr>
              <w:fldChar w:fldCharType="end"/>
            </w:r>
          </w:p>
        </w:tc>
      </w:tr>
      <w:tr w14:paraId="0E2FBD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6806B87B">
            <w:pPr>
              <w:spacing w:before="0" w:after="0"/>
              <w:ind w:left="0"/>
              <w:jc w:val="left"/>
            </w:pPr>
            <w:r>
              <w:rPr>
                <w:rFonts w:ascii="Times New Roman" w:hAnsi="Times New Roman"/>
                <w:b w:val="0"/>
                <w:i w:val="0"/>
                <w:color w:val="000000"/>
                <w:sz w:val="24"/>
              </w:rPr>
              <w:t>61</w:t>
            </w:r>
          </w:p>
        </w:tc>
        <w:tc>
          <w:tcPr>
            <w:tcW w:w="3432" w:type="dxa"/>
            <w:tcMar>
              <w:top w:w="50" w:type="dxa"/>
              <w:left w:w="100" w:type="dxa"/>
            </w:tcMar>
            <w:vAlign w:val="center"/>
          </w:tcPr>
          <w:p w14:paraId="3DDC0D2B">
            <w:pPr>
              <w:spacing w:before="0" w:after="0"/>
              <w:ind w:left="135"/>
              <w:jc w:val="left"/>
            </w:pPr>
            <w:r>
              <w:rPr>
                <w:rFonts w:ascii="Times New Roman" w:hAnsi="Times New Roman"/>
                <w:b w:val="0"/>
                <w:i w:val="0"/>
                <w:color w:val="000000"/>
                <w:sz w:val="24"/>
              </w:rPr>
              <w:t>Повторительно-обобщающий урок по теме "Правовое регулирование общественных отношений в Российской Федерации"</w:t>
            </w:r>
          </w:p>
        </w:tc>
        <w:tc>
          <w:tcPr>
            <w:tcW w:w="802" w:type="dxa"/>
            <w:tcMar>
              <w:top w:w="50" w:type="dxa"/>
              <w:left w:w="100" w:type="dxa"/>
            </w:tcMar>
            <w:vAlign w:val="center"/>
          </w:tcPr>
          <w:p w14:paraId="0E0B7C42">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1231D3FC">
            <w:pPr>
              <w:spacing w:before="0" w:after="0" w:line="276" w:lineRule="auto"/>
              <w:ind w:left="135"/>
              <w:jc w:val="center"/>
            </w:pPr>
            <w:r>
              <w:rPr>
                <w:rFonts w:ascii="Times New Roman" w:hAnsi="Times New Roman"/>
                <w:b w:val="0"/>
                <w:i w:val="0"/>
                <w:color w:val="000000"/>
                <w:sz w:val="24"/>
              </w:rPr>
              <w:t xml:space="preserve"> 0 </w:t>
            </w:r>
          </w:p>
        </w:tc>
        <w:tc>
          <w:tcPr>
            <w:tcW w:w="1598" w:type="dxa"/>
            <w:tcMar>
              <w:top w:w="50" w:type="dxa"/>
              <w:left w:w="100" w:type="dxa"/>
            </w:tcMar>
            <w:vAlign w:val="center"/>
          </w:tcPr>
          <w:p w14:paraId="1F4005AB">
            <w:pPr>
              <w:spacing w:before="0" w:after="0" w:line="276" w:lineRule="auto"/>
              <w:ind w:left="135"/>
              <w:jc w:val="center"/>
            </w:pPr>
            <w:r>
              <w:rPr>
                <w:rFonts w:ascii="Times New Roman" w:hAnsi="Times New Roman"/>
                <w:b w:val="0"/>
                <w:i w:val="0"/>
                <w:color w:val="000000"/>
                <w:sz w:val="24"/>
              </w:rPr>
              <w:t xml:space="preserve"> 0 </w:t>
            </w:r>
          </w:p>
        </w:tc>
        <w:tc>
          <w:tcPr>
            <w:tcW w:w="1128" w:type="dxa"/>
            <w:tcMar>
              <w:top w:w="50" w:type="dxa"/>
              <w:left w:w="100" w:type="dxa"/>
            </w:tcMar>
            <w:vAlign w:val="center"/>
          </w:tcPr>
          <w:p w14:paraId="66A20476">
            <w:pPr>
              <w:spacing w:before="0" w:after="0"/>
              <w:ind w:left="135"/>
              <w:jc w:val="left"/>
            </w:pPr>
          </w:p>
        </w:tc>
        <w:tc>
          <w:tcPr>
            <w:tcW w:w="1944" w:type="dxa"/>
            <w:tcMar>
              <w:top w:w="50" w:type="dxa"/>
              <w:left w:w="100" w:type="dxa"/>
            </w:tcMar>
            <w:vAlign w:val="center"/>
          </w:tcPr>
          <w:p w14:paraId="6949D9F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"https://m.edsoo.ru/f8409be2" \h </w:instrText>
            </w:r>
            <w:r>
              <w:fldChar w:fldCharType="separate"/>
            </w:r>
            <w:r>
              <w:rPr>
                <w:rFonts w:ascii="Times New Roman" w:hAnsi="Times New Roman"/>
                <w:b w:val="0"/>
                <w:i w:val="0"/>
                <w:color w:val="0000FF"/>
                <w:sz w:val="22"/>
                <w:u w:val="single"/>
              </w:rPr>
              <w:t>https://m.edsoo.ru/f8409be2</w:t>
            </w:r>
            <w:r>
              <w:rPr>
                <w:rFonts w:ascii="Times New Roman" w:hAnsi="Times New Roman"/>
                <w:b w:val="0"/>
                <w:i w:val="0"/>
                <w:color w:val="0000FF"/>
                <w:sz w:val="22"/>
                <w:u w:val="single"/>
              </w:rPr>
              <w:fldChar w:fldCharType="end"/>
            </w:r>
          </w:p>
        </w:tc>
      </w:tr>
      <w:tr w14:paraId="5E3AF4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6051B182">
            <w:pPr>
              <w:spacing w:before="0" w:after="0"/>
              <w:ind w:left="0"/>
              <w:jc w:val="left"/>
            </w:pPr>
            <w:r>
              <w:rPr>
                <w:rFonts w:ascii="Times New Roman" w:hAnsi="Times New Roman"/>
                <w:b w:val="0"/>
                <w:i w:val="0"/>
                <w:color w:val="000000"/>
                <w:sz w:val="24"/>
              </w:rPr>
              <w:t>62</w:t>
            </w:r>
          </w:p>
        </w:tc>
        <w:tc>
          <w:tcPr>
            <w:tcW w:w="3432" w:type="dxa"/>
            <w:tcMar>
              <w:top w:w="50" w:type="dxa"/>
              <w:left w:w="100" w:type="dxa"/>
            </w:tcMar>
            <w:vAlign w:val="center"/>
          </w:tcPr>
          <w:p w14:paraId="4BE33A81">
            <w:pPr>
              <w:spacing w:before="0" w:after="0"/>
              <w:ind w:left="135"/>
              <w:jc w:val="left"/>
            </w:pPr>
            <w:r>
              <w:rPr>
                <w:rFonts w:ascii="Times New Roman" w:hAnsi="Times New Roman"/>
                <w:b w:val="0"/>
                <w:i w:val="0"/>
                <w:color w:val="000000"/>
                <w:sz w:val="24"/>
              </w:rPr>
              <w:t>Повторительно-обобщающий урок по теме "Правовое регулирование общественных отношений в Российской Федерации"</w:t>
            </w:r>
          </w:p>
        </w:tc>
        <w:tc>
          <w:tcPr>
            <w:tcW w:w="802" w:type="dxa"/>
            <w:tcMar>
              <w:top w:w="50" w:type="dxa"/>
              <w:left w:w="100" w:type="dxa"/>
            </w:tcMar>
            <w:vAlign w:val="center"/>
          </w:tcPr>
          <w:p w14:paraId="5C706D3B">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6F59F543">
            <w:pPr>
              <w:spacing w:before="0" w:after="0" w:line="276" w:lineRule="auto"/>
              <w:ind w:left="135"/>
              <w:jc w:val="center"/>
            </w:pPr>
            <w:r>
              <w:rPr>
                <w:rFonts w:ascii="Times New Roman" w:hAnsi="Times New Roman"/>
                <w:b w:val="0"/>
                <w:i w:val="0"/>
                <w:color w:val="000000"/>
                <w:sz w:val="24"/>
              </w:rPr>
              <w:t xml:space="preserve"> 1 </w:t>
            </w:r>
          </w:p>
        </w:tc>
        <w:tc>
          <w:tcPr>
            <w:tcW w:w="1598" w:type="dxa"/>
            <w:tcMar>
              <w:top w:w="50" w:type="dxa"/>
              <w:left w:w="100" w:type="dxa"/>
            </w:tcMar>
            <w:vAlign w:val="center"/>
          </w:tcPr>
          <w:p w14:paraId="497CB35C">
            <w:pPr>
              <w:spacing w:before="0" w:after="0" w:line="276" w:lineRule="auto"/>
              <w:ind w:left="135"/>
              <w:jc w:val="center"/>
            </w:pPr>
            <w:r>
              <w:rPr>
                <w:rFonts w:ascii="Times New Roman" w:hAnsi="Times New Roman"/>
                <w:b w:val="0"/>
                <w:i w:val="0"/>
                <w:color w:val="000000"/>
                <w:sz w:val="24"/>
              </w:rPr>
              <w:t xml:space="preserve"> 0 </w:t>
            </w:r>
          </w:p>
        </w:tc>
        <w:tc>
          <w:tcPr>
            <w:tcW w:w="1128" w:type="dxa"/>
            <w:tcMar>
              <w:top w:w="50" w:type="dxa"/>
              <w:left w:w="100" w:type="dxa"/>
            </w:tcMar>
            <w:vAlign w:val="center"/>
          </w:tcPr>
          <w:p w14:paraId="174DD38F">
            <w:pPr>
              <w:spacing w:before="0" w:after="0"/>
              <w:ind w:left="135"/>
              <w:jc w:val="left"/>
            </w:pPr>
          </w:p>
        </w:tc>
        <w:tc>
          <w:tcPr>
            <w:tcW w:w="1944" w:type="dxa"/>
            <w:tcMar>
              <w:top w:w="50" w:type="dxa"/>
              <w:left w:w="100" w:type="dxa"/>
            </w:tcMar>
            <w:vAlign w:val="center"/>
          </w:tcPr>
          <w:p w14:paraId="43682BA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"https://m.edsoo.ru/f8409dae" \h </w:instrText>
            </w:r>
            <w:r>
              <w:fldChar w:fldCharType="separate"/>
            </w:r>
            <w:r>
              <w:rPr>
                <w:rFonts w:ascii="Times New Roman" w:hAnsi="Times New Roman"/>
                <w:b w:val="0"/>
                <w:i w:val="0"/>
                <w:color w:val="0000FF"/>
                <w:sz w:val="22"/>
                <w:u w:val="single"/>
              </w:rPr>
              <w:t>https://m.edsoo.ru/f8409dae</w:t>
            </w:r>
            <w:r>
              <w:rPr>
                <w:rFonts w:ascii="Times New Roman" w:hAnsi="Times New Roman"/>
                <w:b w:val="0"/>
                <w:i w:val="0"/>
                <w:color w:val="0000FF"/>
                <w:sz w:val="22"/>
                <w:u w:val="single"/>
              </w:rPr>
              <w:fldChar w:fldCharType="end"/>
            </w:r>
          </w:p>
        </w:tc>
      </w:tr>
      <w:tr w14:paraId="45BA62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24C7187C">
            <w:pPr>
              <w:spacing w:before="0" w:after="0"/>
              <w:ind w:left="0"/>
              <w:jc w:val="left"/>
            </w:pPr>
            <w:r>
              <w:rPr>
                <w:rFonts w:ascii="Times New Roman" w:hAnsi="Times New Roman"/>
                <w:b w:val="0"/>
                <w:i w:val="0"/>
                <w:color w:val="000000"/>
                <w:sz w:val="24"/>
              </w:rPr>
              <w:t>63</w:t>
            </w:r>
          </w:p>
        </w:tc>
        <w:tc>
          <w:tcPr>
            <w:tcW w:w="3432" w:type="dxa"/>
            <w:tcMar>
              <w:top w:w="50" w:type="dxa"/>
              <w:left w:w="100" w:type="dxa"/>
            </w:tcMar>
            <w:vAlign w:val="center"/>
          </w:tcPr>
          <w:p w14:paraId="3B11632C">
            <w:pPr>
              <w:spacing w:before="0" w:after="0"/>
              <w:ind w:left="135"/>
              <w:jc w:val="left"/>
            </w:pPr>
            <w:r>
              <w:rPr>
                <w:rFonts w:ascii="Times New Roman" w:hAnsi="Times New Roman"/>
                <w:b w:val="0"/>
                <w:i w:val="0"/>
                <w:color w:val="000000"/>
                <w:sz w:val="24"/>
              </w:rPr>
              <w:t>Повторительно-обобщающий урок по теме "Правовое регулирование общественных отношений в Российской Федерации"</w:t>
            </w:r>
          </w:p>
        </w:tc>
        <w:tc>
          <w:tcPr>
            <w:tcW w:w="802" w:type="dxa"/>
            <w:tcMar>
              <w:top w:w="50" w:type="dxa"/>
              <w:left w:w="100" w:type="dxa"/>
            </w:tcMar>
            <w:vAlign w:val="center"/>
          </w:tcPr>
          <w:p w14:paraId="088A459C">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39CD3B1C">
            <w:pPr>
              <w:spacing w:before="0" w:after="0" w:line="276" w:lineRule="auto"/>
              <w:ind w:left="135"/>
              <w:jc w:val="center"/>
            </w:pPr>
            <w:r>
              <w:rPr>
                <w:rFonts w:ascii="Times New Roman" w:hAnsi="Times New Roman"/>
                <w:b w:val="0"/>
                <w:i w:val="0"/>
                <w:color w:val="000000"/>
                <w:sz w:val="24"/>
              </w:rPr>
              <w:t xml:space="preserve"> 0 </w:t>
            </w:r>
          </w:p>
        </w:tc>
        <w:tc>
          <w:tcPr>
            <w:tcW w:w="1598" w:type="dxa"/>
            <w:tcMar>
              <w:top w:w="50" w:type="dxa"/>
              <w:left w:w="100" w:type="dxa"/>
            </w:tcMar>
            <w:vAlign w:val="center"/>
          </w:tcPr>
          <w:p w14:paraId="37F3196C">
            <w:pPr>
              <w:spacing w:before="0" w:after="0" w:line="276" w:lineRule="auto"/>
              <w:ind w:left="135"/>
              <w:jc w:val="center"/>
            </w:pPr>
            <w:r>
              <w:rPr>
                <w:rFonts w:ascii="Times New Roman" w:hAnsi="Times New Roman"/>
                <w:b w:val="0"/>
                <w:i w:val="0"/>
                <w:color w:val="000000"/>
                <w:sz w:val="24"/>
              </w:rPr>
              <w:t xml:space="preserve"> 0 </w:t>
            </w:r>
          </w:p>
        </w:tc>
        <w:tc>
          <w:tcPr>
            <w:tcW w:w="1128" w:type="dxa"/>
            <w:tcMar>
              <w:top w:w="50" w:type="dxa"/>
              <w:left w:w="100" w:type="dxa"/>
            </w:tcMar>
            <w:vAlign w:val="center"/>
          </w:tcPr>
          <w:p w14:paraId="043FAED6">
            <w:pPr>
              <w:spacing w:before="0" w:after="0"/>
              <w:ind w:left="135"/>
              <w:jc w:val="left"/>
            </w:pPr>
          </w:p>
        </w:tc>
        <w:tc>
          <w:tcPr>
            <w:tcW w:w="1944" w:type="dxa"/>
            <w:tcMar>
              <w:top w:w="50" w:type="dxa"/>
              <w:left w:w="100" w:type="dxa"/>
            </w:tcMar>
            <w:vAlign w:val="center"/>
          </w:tcPr>
          <w:p w14:paraId="5333509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"https://m.edsoo.ru/f840bc44" \h </w:instrText>
            </w:r>
            <w:r>
              <w:fldChar w:fldCharType="separate"/>
            </w:r>
            <w:r>
              <w:rPr>
                <w:rFonts w:ascii="Times New Roman" w:hAnsi="Times New Roman"/>
                <w:b w:val="0"/>
                <w:i w:val="0"/>
                <w:color w:val="0000FF"/>
                <w:sz w:val="22"/>
                <w:u w:val="single"/>
              </w:rPr>
              <w:t>https://m.edsoo.ru/f840bc44</w:t>
            </w:r>
            <w:r>
              <w:rPr>
                <w:rFonts w:ascii="Times New Roman" w:hAnsi="Times New Roman"/>
                <w:b w:val="0"/>
                <w:i w:val="0"/>
                <w:color w:val="0000FF"/>
                <w:sz w:val="22"/>
                <w:u w:val="single"/>
              </w:rPr>
              <w:fldChar w:fldCharType="end"/>
            </w:r>
          </w:p>
        </w:tc>
      </w:tr>
      <w:tr w14:paraId="1A417F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132882A2">
            <w:pPr>
              <w:spacing w:before="0" w:after="0"/>
              <w:ind w:left="0"/>
              <w:jc w:val="left"/>
            </w:pPr>
            <w:r>
              <w:rPr>
                <w:rFonts w:ascii="Times New Roman" w:hAnsi="Times New Roman"/>
                <w:b w:val="0"/>
                <w:i w:val="0"/>
                <w:color w:val="000000"/>
                <w:sz w:val="24"/>
              </w:rPr>
              <w:t>64</w:t>
            </w:r>
          </w:p>
        </w:tc>
        <w:tc>
          <w:tcPr>
            <w:tcW w:w="3432" w:type="dxa"/>
            <w:tcMar>
              <w:top w:w="50" w:type="dxa"/>
              <w:left w:w="100" w:type="dxa"/>
            </w:tcMar>
            <w:vAlign w:val="center"/>
          </w:tcPr>
          <w:p w14:paraId="05790860">
            <w:pPr>
              <w:spacing w:before="0" w:after="0"/>
              <w:ind w:left="135"/>
              <w:jc w:val="left"/>
            </w:pPr>
            <w:r>
              <w:rPr>
                <w:rFonts w:ascii="Times New Roman" w:hAnsi="Times New Roman"/>
                <w:b w:val="0"/>
                <w:i w:val="0"/>
                <w:color w:val="000000"/>
                <w:sz w:val="24"/>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14:paraId="7A3E86F4">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06F1D081">
            <w:pPr>
              <w:spacing w:before="0" w:after="0" w:line="276" w:lineRule="auto"/>
              <w:ind w:left="135"/>
              <w:jc w:val="center"/>
            </w:pPr>
            <w:r>
              <w:rPr>
                <w:rFonts w:ascii="Times New Roman" w:hAnsi="Times New Roman"/>
                <w:b w:val="0"/>
                <w:i w:val="0"/>
                <w:color w:val="000000"/>
                <w:sz w:val="24"/>
              </w:rPr>
              <w:t xml:space="preserve"> 0 </w:t>
            </w:r>
          </w:p>
        </w:tc>
        <w:tc>
          <w:tcPr>
            <w:tcW w:w="1598" w:type="dxa"/>
            <w:tcMar>
              <w:top w:w="50" w:type="dxa"/>
              <w:left w:w="100" w:type="dxa"/>
            </w:tcMar>
            <w:vAlign w:val="center"/>
          </w:tcPr>
          <w:p w14:paraId="68D607E2">
            <w:pPr>
              <w:spacing w:before="0" w:after="0" w:line="276" w:lineRule="auto"/>
              <w:ind w:left="135"/>
              <w:jc w:val="center"/>
            </w:pPr>
            <w:r>
              <w:rPr>
                <w:rFonts w:ascii="Times New Roman" w:hAnsi="Times New Roman"/>
                <w:b w:val="0"/>
                <w:i w:val="0"/>
                <w:color w:val="000000"/>
                <w:sz w:val="24"/>
              </w:rPr>
              <w:t xml:space="preserve"> 0 </w:t>
            </w:r>
          </w:p>
        </w:tc>
        <w:tc>
          <w:tcPr>
            <w:tcW w:w="1128" w:type="dxa"/>
            <w:tcMar>
              <w:top w:w="50" w:type="dxa"/>
              <w:left w:w="100" w:type="dxa"/>
            </w:tcMar>
            <w:vAlign w:val="center"/>
          </w:tcPr>
          <w:p w14:paraId="39CE563F">
            <w:pPr>
              <w:spacing w:before="0" w:after="0"/>
              <w:ind w:left="135"/>
              <w:jc w:val="left"/>
            </w:pPr>
          </w:p>
        </w:tc>
        <w:tc>
          <w:tcPr>
            <w:tcW w:w="1944" w:type="dxa"/>
            <w:tcMar>
              <w:top w:w="50" w:type="dxa"/>
              <w:left w:w="100" w:type="dxa"/>
            </w:tcMar>
            <w:vAlign w:val="center"/>
          </w:tcPr>
          <w:p w14:paraId="1FE7E8A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"https://m.edsoo.ru/f840b73a" \h </w:instrText>
            </w:r>
            <w:r>
              <w:fldChar w:fldCharType="separate"/>
            </w:r>
            <w:r>
              <w:rPr>
                <w:rFonts w:ascii="Times New Roman" w:hAnsi="Times New Roman"/>
                <w:b w:val="0"/>
                <w:i w:val="0"/>
                <w:color w:val="0000FF"/>
                <w:sz w:val="22"/>
                <w:u w:val="single"/>
              </w:rPr>
              <w:t>https://m.edsoo.ru/f840b73a</w:t>
            </w:r>
            <w:r>
              <w:rPr>
                <w:rFonts w:ascii="Times New Roman" w:hAnsi="Times New Roman"/>
                <w:b w:val="0"/>
                <w:i w:val="0"/>
                <w:color w:val="0000FF"/>
                <w:sz w:val="22"/>
                <w:u w:val="single"/>
              </w:rPr>
              <w:fldChar w:fldCharType="end"/>
            </w:r>
          </w:p>
        </w:tc>
      </w:tr>
      <w:tr w14:paraId="536541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7F6EDFF1">
            <w:pPr>
              <w:spacing w:before="0" w:after="0"/>
              <w:ind w:left="0"/>
              <w:jc w:val="left"/>
            </w:pPr>
            <w:r>
              <w:rPr>
                <w:rFonts w:ascii="Times New Roman" w:hAnsi="Times New Roman"/>
                <w:b w:val="0"/>
                <w:i w:val="0"/>
                <w:color w:val="000000"/>
                <w:sz w:val="24"/>
              </w:rPr>
              <w:t>65</w:t>
            </w:r>
          </w:p>
        </w:tc>
        <w:tc>
          <w:tcPr>
            <w:tcW w:w="3432" w:type="dxa"/>
            <w:tcMar>
              <w:top w:w="50" w:type="dxa"/>
              <w:left w:w="100" w:type="dxa"/>
            </w:tcMar>
            <w:vAlign w:val="center"/>
          </w:tcPr>
          <w:p w14:paraId="53D1F57F">
            <w:pPr>
              <w:spacing w:before="0" w:after="0"/>
              <w:ind w:left="135"/>
              <w:jc w:val="left"/>
            </w:pPr>
            <w:r>
              <w:rPr>
                <w:rFonts w:ascii="Times New Roman" w:hAnsi="Times New Roman"/>
                <w:b w:val="0"/>
                <w:i w:val="0"/>
                <w:color w:val="000000"/>
                <w:sz w:val="24"/>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14:paraId="6C97E395">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5E3C7D10">
            <w:pPr>
              <w:spacing w:before="0" w:after="0" w:line="276" w:lineRule="auto"/>
              <w:ind w:left="135"/>
              <w:jc w:val="center"/>
            </w:pPr>
            <w:r>
              <w:rPr>
                <w:rFonts w:ascii="Times New Roman" w:hAnsi="Times New Roman"/>
                <w:b w:val="0"/>
                <w:i w:val="0"/>
                <w:color w:val="000000"/>
                <w:sz w:val="24"/>
              </w:rPr>
              <w:t xml:space="preserve"> 0 </w:t>
            </w:r>
          </w:p>
        </w:tc>
        <w:tc>
          <w:tcPr>
            <w:tcW w:w="1598" w:type="dxa"/>
            <w:tcMar>
              <w:top w:w="50" w:type="dxa"/>
              <w:left w:w="100" w:type="dxa"/>
            </w:tcMar>
            <w:vAlign w:val="center"/>
          </w:tcPr>
          <w:p w14:paraId="49BCC8DD">
            <w:pPr>
              <w:spacing w:before="0" w:after="0" w:line="276" w:lineRule="auto"/>
              <w:ind w:left="135"/>
              <w:jc w:val="center"/>
            </w:pPr>
            <w:r>
              <w:rPr>
                <w:rFonts w:ascii="Times New Roman" w:hAnsi="Times New Roman"/>
                <w:b w:val="0"/>
                <w:i w:val="0"/>
                <w:color w:val="000000"/>
                <w:sz w:val="24"/>
              </w:rPr>
              <w:t xml:space="preserve"> 0 </w:t>
            </w:r>
          </w:p>
        </w:tc>
        <w:tc>
          <w:tcPr>
            <w:tcW w:w="1128" w:type="dxa"/>
            <w:tcMar>
              <w:top w:w="50" w:type="dxa"/>
              <w:left w:w="100" w:type="dxa"/>
            </w:tcMar>
            <w:vAlign w:val="center"/>
          </w:tcPr>
          <w:p w14:paraId="58EA47B5">
            <w:pPr>
              <w:spacing w:before="0" w:after="0"/>
              <w:ind w:left="135"/>
              <w:jc w:val="left"/>
            </w:pPr>
          </w:p>
        </w:tc>
        <w:tc>
          <w:tcPr>
            <w:tcW w:w="1944" w:type="dxa"/>
            <w:tcMar>
              <w:top w:w="50" w:type="dxa"/>
              <w:left w:w="100" w:type="dxa"/>
            </w:tcMar>
            <w:vAlign w:val="center"/>
          </w:tcPr>
          <w:p w14:paraId="71FC39D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"https://m.edsoo.ru/f840b8f2" \h </w:instrText>
            </w:r>
            <w:r>
              <w:fldChar w:fldCharType="separate"/>
            </w:r>
            <w:r>
              <w:rPr>
                <w:rFonts w:ascii="Times New Roman" w:hAnsi="Times New Roman"/>
                <w:b w:val="0"/>
                <w:i w:val="0"/>
                <w:color w:val="0000FF"/>
                <w:sz w:val="22"/>
                <w:u w:val="single"/>
              </w:rPr>
              <w:t>https://m.edsoo.ru/f840b8f2</w:t>
            </w:r>
            <w:r>
              <w:rPr>
                <w:rFonts w:ascii="Times New Roman" w:hAnsi="Times New Roman"/>
                <w:b w:val="0"/>
                <w:i w:val="0"/>
                <w:color w:val="0000FF"/>
                <w:sz w:val="22"/>
                <w:u w:val="single"/>
              </w:rPr>
              <w:fldChar w:fldCharType="end"/>
            </w:r>
          </w:p>
        </w:tc>
      </w:tr>
      <w:tr w14:paraId="526709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562573C5">
            <w:pPr>
              <w:spacing w:before="0" w:after="0"/>
              <w:ind w:left="0"/>
              <w:jc w:val="left"/>
            </w:pPr>
            <w:r>
              <w:rPr>
                <w:rFonts w:ascii="Times New Roman" w:hAnsi="Times New Roman"/>
                <w:b w:val="0"/>
                <w:i w:val="0"/>
                <w:color w:val="000000"/>
                <w:sz w:val="24"/>
              </w:rPr>
              <w:t>66</w:t>
            </w:r>
          </w:p>
        </w:tc>
        <w:tc>
          <w:tcPr>
            <w:tcW w:w="3432" w:type="dxa"/>
            <w:tcMar>
              <w:top w:w="50" w:type="dxa"/>
              <w:left w:w="100" w:type="dxa"/>
            </w:tcMar>
            <w:vAlign w:val="center"/>
          </w:tcPr>
          <w:p w14:paraId="1C124FAA">
            <w:pPr>
              <w:spacing w:before="0" w:after="0"/>
              <w:ind w:left="135"/>
              <w:jc w:val="left"/>
            </w:pPr>
            <w:r>
              <w:rPr>
                <w:rFonts w:ascii="Times New Roman" w:hAnsi="Times New Roman"/>
                <w:b w:val="0"/>
                <w:i w:val="0"/>
                <w:color w:val="000000"/>
                <w:sz w:val="24"/>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14:paraId="59C1788F">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59364B18">
            <w:pPr>
              <w:spacing w:before="0" w:after="0" w:line="276" w:lineRule="auto"/>
              <w:ind w:left="135"/>
              <w:jc w:val="center"/>
            </w:pPr>
            <w:r>
              <w:rPr>
                <w:rFonts w:ascii="Times New Roman" w:hAnsi="Times New Roman"/>
                <w:b w:val="0"/>
                <w:i w:val="0"/>
                <w:color w:val="000000"/>
                <w:sz w:val="24"/>
              </w:rPr>
              <w:t xml:space="preserve"> 0 </w:t>
            </w:r>
          </w:p>
        </w:tc>
        <w:tc>
          <w:tcPr>
            <w:tcW w:w="1598" w:type="dxa"/>
            <w:tcMar>
              <w:top w:w="50" w:type="dxa"/>
              <w:left w:w="100" w:type="dxa"/>
            </w:tcMar>
            <w:vAlign w:val="center"/>
          </w:tcPr>
          <w:p w14:paraId="35A29F5C">
            <w:pPr>
              <w:spacing w:before="0" w:after="0" w:line="276" w:lineRule="auto"/>
              <w:ind w:left="135"/>
              <w:jc w:val="center"/>
            </w:pPr>
            <w:r>
              <w:rPr>
                <w:rFonts w:ascii="Times New Roman" w:hAnsi="Times New Roman"/>
                <w:b w:val="0"/>
                <w:i w:val="0"/>
                <w:color w:val="000000"/>
                <w:sz w:val="24"/>
              </w:rPr>
              <w:t xml:space="preserve"> 0 </w:t>
            </w:r>
          </w:p>
        </w:tc>
        <w:tc>
          <w:tcPr>
            <w:tcW w:w="1128" w:type="dxa"/>
            <w:tcMar>
              <w:top w:w="50" w:type="dxa"/>
              <w:left w:w="100" w:type="dxa"/>
            </w:tcMar>
            <w:vAlign w:val="center"/>
          </w:tcPr>
          <w:p w14:paraId="22D29FAC">
            <w:pPr>
              <w:spacing w:before="0" w:after="0"/>
              <w:ind w:left="135"/>
              <w:jc w:val="left"/>
            </w:pPr>
          </w:p>
        </w:tc>
        <w:tc>
          <w:tcPr>
            <w:tcW w:w="1944" w:type="dxa"/>
            <w:tcMar>
              <w:top w:w="50" w:type="dxa"/>
              <w:left w:w="100" w:type="dxa"/>
            </w:tcMar>
            <w:vAlign w:val="center"/>
          </w:tcPr>
          <w:p w14:paraId="07B2DB1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"https://m.edsoo.ru/f840baa0" \h </w:instrText>
            </w:r>
            <w:r>
              <w:fldChar w:fldCharType="separate"/>
            </w:r>
            <w:r>
              <w:rPr>
                <w:rFonts w:ascii="Times New Roman" w:hAnsi="Times New Roman"/>
                <w:b w:val="0"/>
                <w:i w:val="0"/>
                <w:color w:val="0000FF"/>
                <w:sz w:val="22"/>
                <w:u w:val="single"/>
              </w:rPr>
              <w:t>https://m.edsoo.ru/f840baa0</w:t>
            </w:r>
            <w:r>
              <w:rPr>
                <w:rFonts w:ascii="Times New Roman" w:hAnsi="Times New Roman"/>
                <w:b w:val="0"/>
                <w:i w:val="0"/>
                <w:color w:val="0000FF"/>
                <w:sz w:val="22"/>
                <w:u w:val="single"/>
              </w:rPr>
              <w:fldChar w:fldCharType="end"/>
            </w:r>
          </w:p>
        </w:tc>
      </w:tr>
      <w:tr w14:paraId="14D669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4AF12710">
            <w:pPr>
              <w:spacing w:before="0" w:after="0"/>
              <w:ind w:left="0"/>
              <w:jc w:val="left"/>
            </w:pPr>
            <w:r>
              <w:rPr>
                <w:rFonts w:ascii="Times New Roman" w:hAnsi="Times New Roman"/>
                <w:b w:val="0"/>
                <w:i w:val="0"/>
                <w:color w:val="000000"/>
                <w:sz w:val="24"/>
              </w:rPr>
              <w:t>67</w:t>
            </w:r>
          </w:p>
        </w:tc>
        <w:tc>
          <w:tcPr>
            <w:tcW w:w="3432" w:type="dxa"/>
            <w:tcMar>
              <w:top w:w="50" w:type="dxa"/>
              <w:left w:w="100" w:type="dxa"/>
            </w:tcMar>
            <w:vAlign w:val="center"/>
          </w:tcPr>
          <w:p w14:paraId="3EBD5B5D">
            <w:pPr>
              <w:spacing w:before="0" w:after="0"/>
              <w:ind w:left="135"/>
              <w:jc w:val="left"/>
            </w:pPr>
            <w:r>
              <w:rPr>
                <w:rFonts w:ascii="Times New Roman" w:hAnsi="Times New Roman"/>
                <w:b w:val="0"/>
                <w:i w:val="0"/>
                <w:color w:val="000000"/>
                <w:sz w:val="24"/>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14:paraId="19EE8610">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70D5810E">
            <w:pPr>
              <w:spacing w:before="0" w:after="0" w:line="276" w:lineRule="auto"/>
              <w:ind w:left="135"/>
              <w:jc w:val="center"/>
            </w:pPr>
            <w:r>
              <w:rPr>
                <w:rFonts w:ascii="Times New Roman" w:hAnsi="Times New Roman"/>
                <w:b w:val="0"/>
                <w:i w:val="0"/>
                <w:color w:val="000000"/>
                <w:sz w:val="24"/>
              </w:rPr>
              <w:t xml:space="preserve"> 0 </w:t>
            </w:r>
          </w:p>
        </w:tc>
        <w:tc>
          <w:tcPr>
            <w:tcW w:w="1598" w:type="dxa"/>
            <w:tcMar>
              <w:top w:w="50" w:type="dxa"/>
              <w:left w:w="100" w:type="dxa"/>
            </w:tcMar>
            <w:vAlign w:val="center"/>
          </w:tcPr>
          <w:p w14:paraId="68CEF525">
            <w:pPr>
              <w:spacing w:before="0" w:after="0" w:line="276" w:lineRule="auto"/>
              <w:ind w:left="135"/>
              <w:jc w:val="center"/>
            </w:pPr>
            <w:r>
              <w:rPr>
                <w:rFonts w:ascii="Times New Roman" w:hAnsi="Times New Roman"/>
                <w:b w:val="0"/>
                <w:i w:val="0"/>
                <w:color w:val="000000"/>
                <w:sz w:val="24"/>
              </w:rPr>
              <w:t xml:space="preserve"> 0 </w:t>
            </w:r>
          </w:p>
        </w:tc>
        <w:tc>
          <w:tcPr>
            <w:tcW w:w="1128" w:type="dxa"/>
            <w:tcMar>
              <w:top w:w="50" w:type="dxa"/>
              <w:left w:w="100" w:type="dxa"/>
            </w:tcMar>
            <w:vAlign w:val="center"/>
          </w:tcPr>
          <w:p w14:paraId="1383A69F">
            <w:pPr>
              <w:spacing w:before="0" w:after="0"/>
              <w:ind w:left="135"/>
              <w:jc w:val="left"/>
            </w:pPr>
          </w:p>
        </w:tc>
        <w:tc>
          <w:tcPr>
            <w:tcW w:w="1944" w:type="dxa"/>
            <w:tcMar>
              <w:top w:w="50" w:type="dxa"/>
              <w:left w:w="100" w:type="dxa"/>
            </w:tcMar>
            <w:vAlign w:val="center"/>
          </w:tcPr>
          <w:p w14:paraId="0A19E201">
            <w:pPr>
              <w:spacing w:before="0" w:after="0"/>
              <w:ind w:left="135"/>
              <w:jc w:val="left"/>
            </w:pPr>
          </w:p>
        </w:tc>
      </w:tr>
      <w:tr w14:paraId="3CDC12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37EDC0D6">
            <w:pPr>
              <w:spacing w:before="0" w:after="0"/>
              <w:ind w:left="0"/>
              <w:jc w:val="left"/>
            </w:pPr>
            <w:r>
              <w:rPr>
                <w:rFonts w:ascii="Times New Roman" w:hAnsi="Times New Roman"/>
                <w:b w:val="0"/>
                <w:i w:val="0"/>
                <w:color w:val="000000"/>
                <w:sz w:val="24"/>
              </w:rPr>
              <w:t>68</w:t>
            </w:r>
          </w:p>
        </w:tc>
        <w:tc>
          <w:tcPr>
            <w:tcW w:w="3432" w:type="dxa"/>
            <w:tcMar>
              <w:top w:w="50" w:type="dxa"/>
              <w:left w:w="100" w:type="dxa"/>
            </w:tcMar>
            <w:vAlign w:val="center"/>
          </w:tcPr>
          <w:p w14:paraId="454CD3F3">
            <w:pPr>
              <w:spacing w:before="0" w:after="0"/>
              <w:ind w:left="135"/>
              <w:jc w:val="left"/>
            </w:pPr>
            <w:r>
              <w:rPr>
                <w:rFonts w:ascii="Times New Roman" w:hAnsi="Times New Roman"/>
                <w:b w:val="0"/>
                <w:i w:val="0"/>
                <w:color w:val="000000"/>
                <w:sz w:val="24"/>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14:paraId="3BA19514">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082D2FE6">
            <w:pPr>
              <w:spacing w:before="0" w:after="0" w:line="276" w:lineRule="auto"/>
              <w:ind w:left="135"/>
              <w:jc w:val="center"/>
            </w:pPr>
            <w:r>
              <w:rPr>
                <w:rFonts w:ascii="Times New Roman" w:hAnsi="Times New Roman"/>
                <w:b w:val="0"/>
                <w:i w:val="0"/>
                <w:color w:val="000000"/>
                <w:sz w:val="24"/>
              </w:rPr>
              <w:t xml:space="preserve"> 0 </w:t>
            </w:r>
          </w:p>
        </w:tc>
        <w:tc>
          <w:tcPr>
            <w:tcW w:w="1598" w:type="dxa"/>
            <w:tcMar>
              <w:top w:w="50" w:type="dxa"/>
              <w:left w:w="100" w:type="dxa"/>
            </w:tcMar>
            <w:vAlign w:val="center"/>
          </w:tcPr>
          <w:p w14:paraId="55893FF1">
            <w:pPr>
              <w:spacing w:before="0" w:after="0" w:line="276" w:lineRule="auto"/>
              <w:ind w:left="135"/>
              <w:jc w:val="center"/>
            </w:pPr>
            <w:r>
              <w:rPr>
                <w:rFonts w:ascii="Times New Roman" w:hAnsi="Times New Roman"/>
                <w:b w:val="0"/>
                <w:i w:val="0"/>
                <w:color w:val="000000"/>
                <w:sz w:val="24"/>
              </w:rPr>
              <w:t xml:space="preserve"> 0 </w:t>
            </w:r>
          </w:p>
        </w:tc>
        <w:tc>
          <w:tcPr>
            <w:tcW w:w="1128" w:type="dxa"/>
            <w:tcMar>
              <w:top w:w="50" w:type="dxa"/>
              <w:left w:w="100" w:type="dxa"/>
            </w:tcMar>
            <w:vAlign w:val="center"/>
          </w:tcPr>
          <w:p w14:paraId="18617654">
            <w:pPr>
              <w:spacing w:before="0" w:after="0"/>
              <w:ind w:left="135"/>
              <w:jc w:val="left"/>
            </w:pPr>
          </w:p>
        </w:tc>
        <w:tc>
          <w:tcPr>
            <w:tcW w:w="1944" w:type="dxa"/>
            <w:tcMar>
              <w:top w:w="50" w:type="dxa"/>
              <w:left w:w="100" w:type="dxa"/>
            </w:tcMar>
            <w:vAlign w:val="center"/>
          </w:tcPr>
          <w:p w14:paraId="3269AC06">
            <w:pPr>
              <w:spacing w:before="0" w:after="0"/>
              <w:ind w:left="135"/>
              <w:jc w:val="left"/>
            </w:pPr>
          </w:p>
        </w:tc>
      </w:tr>
      <w:tr w14:paraId="78FE42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197FE9D">
            <w:pPr>
              <w:spacing w:before="0" w:after="0"/>
              <w:ind w:left="135"/>
              <w:jc w:val="left"/>
            </w:pPr>
            <w:r>
              <w:rPr>
                <w:rFonts w:ascii="Times New Roman" w:hAnsi="Times New Roman"/>
                <w:b w:val="0"/>
                <w:i w:val="0"/>
                <w:color w:val="000000"/>
                <w:sz w:val="24"/>
              </w:rPr>
              <w:t>ОБЩЕЕ КОЛИЧЕСТВО ЧАСОВ ПО ПРОГРАММЕ</w:t>
            </w:r>
          </w:p>
        </w:tc>
        <w:tc>
          <w:tcPr>
            <w:tcW w:w="1261" w:type="dxa"/>
            <w:tcMar>
              <w:top w:w="50" w:type="dxa"/>
              <w:left w:w="100" w:type="dxa"/>
            </w:tcMar>
            <w:vAlign w:val="center"/>
          </w:tcPr>
          <w:p w14:paraId="760826DD">
            <w:pPr>
              <w:spacing w:before="0" w:after="0" w:line="276" w:lineRule="auto"/>
              <w:ind w:left="135"/>
              <w:jc w:val="center"/>
            </w:pPr>
            <w:r>
              <w:rPr>
                <w:rFonts w:ascii="Times New Roman" w:hAnsi="Times New Roman"/>
                <w:b w:val="0"/>
                <w:i w:val="0"/>
                <w:color w:val="000000"/>
                <w:sz w:val="24"/>
              </w:rPr>
              <w:t xml:space="preserve"> 68 </w:t>
            </w:r>
          </w:p>
        </w:tc>
        <w:tc>
          <w:tcPr>
            <w:tcW w:w="1496" w:type="dxa"/>
            <w:tcMar>
              <w:top w:w="50" w:type="dxa"/>
              <w:left w:w="100" w:type="dxa"/>
            </w:tcMar>
            <w:vAlign w:val="center"/>
          </w:tcPr>
          <w:p w14:paraId="6849886D">
            <w:pPr>
              <w:spacing w:before="0" w:after="0" w:line="276" w:lineRule="auto"/>
              <w:ind w:left="135"/>
              <w:jc w:val="center"/>
            </w:pPr>
            <w:r>
              <w:rPr>
                <w:rFonts w:ascii="Times New Roman" w:hAnsi="Times New Roman"/>
                <w:b w:val="0"/>
                <w:i w:val="0"/>
                <w:color w:val="000000"/>
                <w:sz w:val="24"/>
              </w:rPr>
              <w:t xml:space="preserve"> 3 </w:t>
            </w:r>
          </w:p>
        </w:tc>
        <w:tc>
          <w:tcPr>
            <w:tcW w:w="1598" w:type="dxa"/>
            <w:tcMar>
              <w:top w:w="50" w:type="dxa"/>
              <w:left w:w="100" w:type="dxa"/>
            </w:tcMar>
            <w:vAlign w:val="center"/>
          </w:tcPr>
          <w:p w14:paraId="7CFD18AD">
            <w:pPr>
              <w:spacing w:before="0" w:after="0" w:line="276" w:lineRule="auto"/>
              <w:ind w:left="135"/>
              <w:jc w:val="center"/>
            </w:pPr>
            <w:r>
              <w:rPr>
                <w:rFonts w:ascii="Times New Roman" w:hAnsi="Times New Roman"/>
                <w:b w:val="0"/>
                <w:i w:val="0"/>
                <w:color w:val="000000"/>
                <w:sz w:val="24"/>
              </w:rPr>
              <w:t xml:space="preserve"> 0 </w:t>
            </w:r>
          </w:p>
        </w:tc>
        <w:tc>
          <w:tcPr>
            <w:tcW w:w="0" w:type="auto"/>
            <w:gridSpan w:val="2"/>
            <w:tcMar>
              <w:top w:w="50" w:type="dxa"/>
              <w:left w:w="100" w:type="dxa"/>
            </w:tcMar>
            <w:vAlign w:val="center"/>
          </w:tcPr>
          <w:p w14:paraId="48A2246B">
            <w:pPr>
              <w:jc w:val="left"/>
            </w:pPr>
          </w:p>
        </w:tc>
      </w:tr>
    </w:tbl>
    <w:p w14:paraId="63E6F626">
      <w:pPr>
        <w:sectPr>
          <w:pgSz w:w="16383" w:h="11906" w:orient="landscape"/>
          <w:cols w:space="720" w:num="1"/>
        </w:sectPr>
      </w:pPr>
    </w:p>
    <w:p w14:paraId="761F47A2">
      <w:pPr>
        <w:sectPr>
          <w:pgSz w:w="16383" w:h="11906" w:orient="landscape"/>
          <w:cols w:space="720" w:num="1"/>
        </w:sectPr>
      </w:pPr>
      <w:bookmarkStart w:id="15" w:name="block-33096477"/>
    </w:p>
    <w:bookmarkEnd w:id="14"/>
    <w:bookmarkEnd w:id="15"/>
    <w:p w14:paraId="54CDEAB4">
      <w:pPr>
        <w:spacing w:before="0" w:after="0"/>
        <w:ind w:left="120"/>
        <w:jc w:val="left"/>
      </w:pPr>
      <w:bookmarkStart w:id="16" w:name="block-33096478"/>
      <w:r>
        <w:rPr>
          <w:rFonts w:ascii="Times New Roman" w:hAnsi="Times New Roman"/>
          <w:b/>
          <w:i w:val="0"/>
          <w:color w:val="000000"/>
          <w:sz w:val="28"/>
        </w:rPr>
        <w:t>УЧЕБНО-МЕТОДИЧЕСКОЕ ОБЕСПЕЧЕНИЕ ОБРАЗОВАТЕЛЬНОГО ПРОЦЕССА</w:t>
      </w:r>
    </w:p>
    <w:p w14:paraId="74942725">
      <w:pPr>
        <w:spacing w:before="0" w:after="0" w:line="480" w:lineRule="auto"/>
        <w:ind w:left="120"/>
        <w:jc w:val="left"/>
      </w:pPr>
      <w:r>
        <w:rPr>
          <w:rFonts w:ascii="Times New Roman" w:hAnsi="Times New Roman"/>
          <w:b/>
          <w:i w:val="0"/>
          <w:color w:val="000000"/>
          <w:sz w:val="28"/>
        </w:rPr>
        <w:t>ОБЯЗАТЕЛЬНЫЕ УЧЕБНЫЕ МАТЕРИАЛЫ ДЛЯ УЧЕНИКА</w:t>
      </w:r>
    </w:p>
    <w:p w14:paraId="3F007FEA">
      <w:pPr>
        <w:spacing w:before="0" w:after="0" w:line="480" w:lineRule="auto"/>
        <w:ind w:left="120"/>
        <w:jc w:val="left"/>
      </w:pPr>
      <w:bookmarkStart w:id="17" w:name="709e4831-5c1b-44e3-bddb-9944ecb0fbbd"/>
      <w:r>
        <w:rPr>
          <w:rFonts w:ascii="Times New Roman" w:hAnsi="Times New Roman"/>
          <w:b w:val="0"/>
          <w:i w:val="0"/>
          <w:color w:val="000000"/>
          <w:sz w:val="28"/>
        </w:rPr>
        <w:t>• Обществознание, 10 класс/ Боголюбов Л.Н., Лазебникова А.Ю., Матвеев А.И. и др.; под редакцией Боголюбова Л.Н., Лазебниковой А.Ю.,Акционерное общество «Издательство «Просвещение»</w:t>
      </w:r>
      <w:bookmarkEnd w:id="17"/>
      <w:r>
        <w:rPr>
          <w:sz w:val="28"/>
        </w:rPr>
        <w:br w:type="textWrapping"/>
      </w:r>
      <w:bookmarkStart w:id="18" w:name="709e4831-5c1b-44e3-bddb-9944ecb0fbbd"/>
      <w:r>
        <w:rPr>
          <w:rFonts w:ascii="Times New Roman" w:hAnsi="Times New Roman"/>
          <w:b w:val="0"/>
          <w:i w:val="0"/>
          <w:color w:val="000000"/>
          <w:sz w:val="28"/>
        </w:rPr>
        <w:t xml:space="preserve"> • Обществознание, 11 класс/ Боголюбов Л.Н., Лазебникова А.Ю., Матвеев А.И. и др.; под редакцией Боголюбова Л.Н., Лазебниковой А.Ю.,Акционерное общество «Издательство «Просвещение»</w:t>
      </w:r>
      <w:bookmarkEnd w:id="18"/>
    </w:p>
    <w:p w14:paraId="5830AC1D">
      <w:pPr>
        <w:spacing w:before="0" w:after="0" w:line="480" w:lineRule="auto"/>
        <w:ind w:left="120"/>
        <w:jc w:val="left"/>
      </w:pPr>
    </w:p>
    <w:p w14:paraId="1E8AF59B">
      <w:pPr>
        <w:spacing w:before="0" w:after="0"/>
        <w:ind w:left="120"/>
        <w:jc w:val="left"/>
      </w:pPr>
    </w:p>
    <w:p w14:paraId="762B709C">
      <w:pPr>
        <w:spacing w:before="0" w:after="0" w:line="480" w:lineRule="auto"/>
        <w:ind w:left="120"/>
        <w:jc w:val="left"/>
      </w:pPr>
      <w:r>
        <w:rPr>
          <w:rFonts w:ascii="Times New Roman" w:hAnsi="Times New Roman"/>
          <w:b/>
          <w:i w:val="0"/>
          <w:color w:val="000000"/>
          <w:sz w:val="28"/>
        </w:rPr>
        <w:t>МЕТОДИЧЕСКИЕ МАТЕРИАЛЫ ДЛЯ УЧИТЕЛЯ</w:t>
      </w:r>
    </w:p>
    <w:p w14:paraId="4D608446">
      <w:pPr>
        <w:spacing w:before="0" w:after="0" w:line="480" w:lineRule="auto"/>
        <w:ind w:left="120"/>
        <w:jc w:val="left"/>
      </w:pPr>
    </w:p>
    <w:p w14:paraId="720935B8">
      <w:pPr>
        <w:spacing w:before="0" w:after="0"/>
        <w:ind w:left="120"/>
        <w:jc w:val="left"/>
      </w:pPr>
    </w:p>
    <w:p w14:paraId="2FFB63DA">
      <w:pPr>
        <w:spacing w:before="0" w:after="0" w:line="480" w:lineRule="auto"/>
        <w:ind w:left="120"/>
        <w:jc w:val="left"/>
      </w:pPr>
      <w:r>
        <w:rPr>
          <w:rFonts w:ascii="Times New Roman" w:hAnsi="Times New Roman"/>
          <w:b/>
          <w:i w:val="0"/>
          <w:color w:val="000000"/>
          <w:sz w:val="28"/>
        </w:rPr>
        <w:t>ЦИФРОВЫЕ ОБРАЗОВАТЕЛЬНЫЕ РЕСУРСЫ И РЕСУРСЫ СЕТИ ИНТЕРНЕТ</w:t>
      </w:r>
    </w:p>
    <w:p w14:paraId="09B8DEEB">
      <w:pPr>
        <w:spacing w:before="0" w:after="0" w:line="480" w:lineRule="auto"/>
        <w:ind w:left="120"/>
        <w:jc w:val="left"/>
      </w:pPr>
      <w:bookmarkStart w:id="19" w:name="e48e3838-66c0-4f00-a186-00a1e3eb44f5"/>
      <w:r>
        <w:rPr>
          <w:rFonts w:ascii="Times New Roman" w:hAnsi="Times New Roman"/>
          <w:b w:val="0"/>
          <w:i w:val="0"/>
          <w:color w:val="000000"/>
          <w:sz w:val="28"/>
        </w:rPr>
        <w:t>fipi.ru</w:t>
      </w:r>
      <w:bookmarkEnd w:id="19"/>
      <w:r>
        <w:rPr>
          <w:sz w:val="28"/>
        </w:rPr>
        <w:br w:type="textWrapping"/>
      </w:r>
      <w:bookmarkStart w:id="20" w:name="e48e3838-66c0-4f00-a186-00a1e3eb44f5"/>
      <w:r>
        <w:rPr>
          <w:rFonts w:ascii="Times New Roman" w:hAnsi="Times New Roman"/>
          <w:b w:val="0"/>
          <w:i w:val="0"/>
          <w:color w:val="000000"/>
          <w:sz w:val="28"/>
        </w:rPr>
        <w:t xml:space="preserve"> ЦОК</w:t>
      </w:r>
      <w:bookmarkEnd w:id="20"/>
    </w:p>
    <w:p w14:paraId="4DAE9E61">
      <w:pPr>
        <w:sectPr>
          <w:pgSz w:w="11906" w:h="16383"/>
          <w:cols w:space="720" w:num="1"/>
        </w:sectPr>
      </w:pPr>
      <w:bookmarkStart w:id="21" w:name="block-33096478"/>
    </w:p>
    <w:bookmarkEnd w:id="16"/>
    <w:bookmarkEnd w:id="21"/>
    <w:p w14:paraId="49BB9E84"/>
    <w:sectPr>
      <w:pgSz w:w="11907" w:h="16839"/>
      <w:pgMar w:top="1440" w:right="1440" w:bottom="1440" w:left="144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Symbol">
    <w:panose1 w:val="05050102010706020507"/>
    <w:charset w:val="00"/>
    <w:family w:val="auto"/>
    <w:pitch w:val="default"/>
    <w:sig w:usb0="00000000" w:usb1="0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39341B"/>
    <w:multiLevelType w:val="singleLevel"/>
    <w:tmpl w:val="9239341B"/>
    <w:lvl w:ilvl="0" w:tentative="0">
      <w:start w:val="1"/>
      <w:numFmt w:val="bullet"/>
      <w:lvlText w:val=""/>
      <w:lvlJc w:val="left"/>
      <w:pPr>
        <w:ind w:left="960" w:hanging="360"/>
      </w:pPr>
      <w:rPr>
        <w:rFonts w:hint="default" w:ascii="Symbol" w:hAnsi="Symbol"/>
      </w:rPr>
    </w:lvl>
  </w:abstractNum>
  <w:abstractNum w:abstractNumId="1">
    <w:nsid w:val="9C8AC8EF"/>
    <w:multiLevelType w:val="singleLevel"/>
    <w:tmpl w:val="9C8AC8EF"/>
    <w:lvl w:ilvl="0" w:tentative="0">
      <w:start w:val="1"/>
      <w:numFmt w:val="bullet"/>
      <w:lvlText w:val=""/>
      <w:lvlJc w:val="left"/>
      <w:pPr>
        <w:ind w:left="960" w:hanging="360"/>
      </w:pPr>
      <w:rPr>
        <w:rFonts w:hint="default" w:ascii="Symbol" w:hAnsi="Symbol"/>
      </w:rPr>
    </w:lvl>
  </w:abstractNum>
  <w:abstractNum w:abstractNumId="2">
    <w:nsid w:val="B5E306ED"/>
    <w:multiLevelType w:val="singleLevel"/>
    <w:tmpl w:val="B5E306ED"/>
    <w:lvl w:ilvl="0" w:tentative="0">
      <w:start w:val="1"/>
      <w:numFmt w:val="bullet"/>
      <w:lvlText w:val=""/>
      <w:lvlJc w:val="left"/>
      <w:pPr>
        <w:ind w:left="960" w:hanging="360"/>
      </w:pPr>
      <w:rPr>
        <w:rFonts w:hint="default" w:ascii="Symbol" w:hAnsi="Symbol"/>
      </w:rPr>
    </w:lvl>
  </w:abstractNum>
  <w:abstractNum w:abstractNumId="3">
    <w:nsid w:val="BF205925"/>
    <w:multiLevelType w:val="singleLevel"/>
    <w:tmpl w:val="BF205925"/>
    <w:lvl w:ilvl="0" w:tentative="0">
      <w:start w:val="1"/>
      <w:numFmt w:val="bullet"/>
      <w:lvlText w:val=""/>
      <w:lvlJc w:val="left"/>
      <w:pPr>
        <w:ind w:left="960" w:hanging="360"/>
      </w:pPr>
      <w:rPr>
        <w:rFonts w:hint="default" w:ascii="Symbol" w:hAnsi="Symbol"/>
      </w:rPr>
    </w:lvl>
  </w:abstractNum>
  <w:abstractNum w:abstractNumId="4">
    <w:nsid w:val="C8879AEF"/>
    <w:multiLevelType w:val="singleLevel"/>
    <w:tmpl w:val="C8879AEF"/>
    <w:lvl w:ilvl="0" w:tentative="0">
      <w:start w:val="1"/>
      <w:numFmt w:val="decimal"/>
      <w:lvlText w:val="%1."/>
      <w:lvlJc w:val="left"/>
      <w:pPr>
        <w:ind w:left="960" w:hanging="360"/>
      </w:pPr>
    </w:lvl>
  </w:abstractNum>
  <w:abstractNum w:abstractNumId="5">
    <w:nsid w:val="CF092B84"/>
    <w:multiLevelType w:val="singleLevel"/>
    <w:tmpl w:val="CF092B84"/>
    <w:lvl w:ilvl="0" w:tentative="0">
      <w:start w:val="1"/>
      <w:numFmt w:val="bullet"/>
      <w:lvlText w:val=""/>
      <w:lvlJc w:val="left"/>
      <w:pPr>
        <w:ind w:left="960" w:hanging="360"/>
      </w:pPr>
      <w:rPr>
        <w:rFonts w:hint="default" w:ascii="Symbol" w:hAnsi="Symbol"/>
      </w:rPr>
    </w:lvl>
  </w:abstractNum>
  <w:abstractNum w:abstractNumId="6">
    <w:nsid w:val="D7F9FE59"/>
    <w:multiLevelType w:val="singleLevel"/>
    <w:tmpl w:val="D7F9FE59"/>
    <w:lvl w:ilvl="0" w:tentative="0">
      <w:start w:val="1"/>
      <w:numFmt w:val="bullet"/>
      <w:lvlText w:val=""/>
      <w:lvlJc w:val="left"/>
      <w:pPr>
        <w:ind w:left="960" w:hanging="360"/>
      </w:pPr>
      <w:rPr>
        <w:rFonts w:hint="default" w:ascii="Symbol" w:hAnsi="Symbol"/>
      </w:rPr>
    </w:lvl>
  </w:abstractNum>
  <w:abstractNum w:abstractNumId="7">
    <w:nsid w:val="DCBA6B53"/>
    <w:multiLevelType w:val="singleLevel"/>
    <w:tmpl w:val="DCBA6B53"/>
    <w:lvl w:ilvl="0" w:tentative="0">
      <w:start w:val="2"/>
      <w:numFmt w:val="decimal"/>
      <w:lvlText w:val="%1."/>
      <w:lvlJc w:val="left"/>
      <w:pPr>
        <w:ind w:left="960" w:hanging="360"/>
      </w:pPr>
    </w:lvl>
  </w:abstractNum>
  <w:abstractNum w:abstractNumId="8">
    <w:nsid w:val="F4B5D9F5"/>
    <w:multiLevelType w:val="singleLevel"/>
    <w:tmpl w:val="F4B5D9F5"/>
    <w:lvl w:ilvl="0" w:tentative="0">
      <w:start w:val="1"/>
      <w:numFmt w:val="bullet"/>
      <w:lvlText w:val=""/>
      <w:lvlJc w:val="left"/>
      <w:pPr>
        <w:ind w:left="960" w:hanging="360"/>
      </w:pPr>
      <w:rPr>
        <w:rFonts w:hint="default" w:ascii="Symbol" w:hAnsi="Symbol"/>
      </w:rPr>
    </w:lvl>
  </w:abstractNum>
  <w:abstractNum w:abstractNumId="9">
    <w:nsid w:val="0053208E"/>
    <w:multiLevelType w:val="singleLevel"/>
    <w:tmpl w:val="0053208E"/>
    <w:lvl w:ilvl="0" w:tentative="0">
      <w:start w:val="1"/>
      <w:numFmt w:val="bullet"/>
      <w:lvlText w:val=""/>
      <w:lvlJc w:val="left"/>
      <w:pPr>
        <w:ind w:left="960" w:hanging="360"/>
      </w:pPr>
      <w:rPr>
        <w:rFonts w:hint="default" w:ascii="Symbol" w:hAnsi="Symbol"/>
      </w:rPr>
    </w:lvl>
  </w:abstractNum>
  <w:abstractNum w:abstractNumId="10">
    <w:nsid w:val="0248C179"/>
    <w:multiLevelType w:val="singleLevel"/>
    <w:tmpl w:val="0248C179"/>
    <w:lvl w:ilvl="0" w:tentative="0">
      <w:start w:val="1"/>
      <w:numFmt w:val="bullet"/>
      <w:lvlText w:val=""/>
      <w:lvlJc w:val="left"/>
      <w:pPr>
        <w:ind w:left="960" w:hanging="360"/>
      </w:pPr>
      <w:rPr>
        <w:rFonts w:hint="default" w:ascii="Symbol" w:hAnsi="Symbol"/>
      </w:rPr>
    </w:lvl>
  </w:abstractNum>
  <w:abstractNum w:abstractNumId="11">
    <w:nsid w:val="03D62ECE"/>
    <w:multiLevelType w:val="singleLevel"/>
    <w:tmpl w:val="03D62ECE"/>
    <w:lvl w:ilvl="0" w:tentative="0">
      <w:start w:val="1"/>
      <w:numFmt w:val="bullet"/>
      <w:lvlText w:val=""/>
      <w:lvlJc w:val="left"/>
      <w:pPr>
        <w:ind w:left="960" w:hanging="360"/>
      </w:pPr>
      <w:rPr>
        <w:rFonts w:hint="default" w:ascii="Symbol" w:hAnsi="Symbol"/>
      </w:rPr>
    </w:lvl>
  </w:abstractNum>
  <w:abstractNum w:abstractNumId="12">
    <w:nsid w:val="0E640482"/>
    <w:multiLevelType w:val="singleLevel"/>
    <w:tmpl w:val="0E640482"/>
    <w:lvl w:ilvl="0" w:tentative="0">
      <w:start w:val="1"/>
      <w:numFmt w:val="bullet"/>
      <w:lvlText w:val=""/>
      <w:lvlJc w:val="left"/>
      <w:pPr>
        <w:ind w:left="960" w:hanging="360"/>
      </w:pPr>
      <w:rPr>
        <w:rFonts w:hint="default" w:ascii="Symbol" w:hAnsi="Symbol"/>
      </w:rPr>
    </w:lvl>
  </w:abstractNum>
  <w:abstractNum w:abstractNumId="13">
    <w:nsid w:val="2470EC97"/>
    <w:multiLevelType w:val="singleLevel"/>
    <w:tmpl w:val="2470EC97"/>
    <w:lvl w:ilvl="0" w:tentative="0">
      <w:start w:val="1"/>
      <w:numFmt w:val="bullet"/>
      <w:lvlText w:val=""/>
      <w:lvlJc w:val="left"/>
      <w:pPr>
        <w:ind w:left="960" w:hanging="360"/>
      </w:pPr>
      <w:rPr>
        <w:rFonts w:hint="default" w:ascii="Symbol" w:hAnsi="Symbol"/>
      </w:rPr>
    </w:lvl>
  </w:abstractNum>
  <w:abstractNum w:abstractNumId="14">
    <w:nsid w:val="25B654F3"/>
    <w:multiLevelType w:val="singleLevel"/>
    <w:tmpl w:val="25B654F3"/>
    <w:lvl w:ilvl="0" w:tentative="0">
      <w:start w:val="1"/>
      <w:numFmt w:val="bullet"/>
      <w:lvlText w:val=""/>
      <w:lvlJc w:val="left"/>
      <w:pPr>
        <w:ind w:left="960" w:hanging="360"/>
      </w:pPr>
      <w:rPr>
        <w:rFonts w:hint="default" w:ascii="Symbol" w:hAnsi="Symbol"/>
      </w:rPr>
    </w:lvl>
  </w:abstractNum>
  <w:abstractNum w:abstractNumId="15">
    <w:nsid w:val="2A8F537B"/>
    <w:multiLevelType w:val="singleLevel"/>
    <w:tmpl w:val="2A8F537B"/>
    <w:lvl w:ilvl="0" w:tentative="0">
      <w:start w:val="1"/>
      <w:numFmt w:val="bullet"/>
      <w:lvlText w:val=""/>
      <w:lvlJc w:val="left"/>
      <w:pPr>
        <w:ind w:left="960" w:hanging="360"/>
      </w:pPr>
      <w:rPr>
        <w:rFonts w:hint="default" w:ascii="Symbol" w:hAnsi="Symbol"/>
      </w:rPr>
    </w:lvl>
  </w:abstractNum>
  <w:abstractNum w:abstractNumId="16">
    <w:nsid w:val="46A08BB8"/>
    <w:multiLevelType w:val="singleLevel"/>
    <w:tmpl w:val="46A08BB8"/>
    <w:lvl w:ilvl="0" w:tentative="0">
      <w:start w:val="1"/>
      <w:numFmt w:val="bullet"/>
      <w:lvlText w:val=""/>
      <w:lvlJc w:val="left"/>
      <w:pPr>
        <w:ind w:left="960" w:hanging="360"/>
      </w:pPr>
      <w:rPr>
        <w:rFonts w:hint="default" w:ascii="Symbol" w:hAnsi="Symbol"/>
      </w:rPr>
    </w:lvl>
  </w:abstractNum>
  <w:abstractNum w:abstractNumId="17">
    <w:nsid w:val="4C1BAE26"/>
    <w:multiLevelType w:val="singleLevel"/>
    <w:tmpl w:val="4C1BAE26"/>
    <w:lvl w:ilvl="0" w:tentative="0">
      <w:start w:val="3"/>
      <w:numFmt w:val="decimal"/>
      <w:lvlText w:val="%1."/>
      <w:lvlJc w:val="left"/>
      <w:pPr>
        <w:ind w:left="960" w:hanging="360"/>
      </w:pPr>
    </w:lvl>
  </w:abstractNum>
  <w:abstractNum w:abstractNumId="18">
    <w:nsid w:val="4D4DC07F"/>
    <w:multiLevelType w:val="singleLevel"/>
    <w:tmpl w:val="4D4DC07F"/>
    <w:lvl w:ilvl="0" w:tentative="0">
      <w:start w:val="1"/>
      <w:numFmt w:val="bullet"/>
      <w:lvlText w:val=""/>
      <w:lvlJc w:val="left"/>
      <w:pPr>
        <w:ind w:left="960" w:hanging="360"/>
      </w:pPr>
      <w:rPr>
        <w:rFonts w:hint="default" w:ascii="Symbol" w:hAnsi="Symbol"/>
      </w:rPr>
    </w:lvl>
  </w:abstractNum>
  <w:abstractNum w:abstractNumId="19">
    <w:nsid w:val="59ADCABA"/>
    <w:multiLevelType w:val="singleLevel"/>
    <w:tmpl w:val="59ADCABA"/>
    <w:lvl w:ilvl="0" w:tentative="0">
      <w:start w:val="1"/>
      <w:numFmt w:val="bullet"/>
      <w:lvlText w:val=""/>
      <w:lvlJc w:val="left"/>
      <w:pPr>
        <w:ind w:left="960" w:hanging="360"/>
      </w:pPr>
      <w:rPr>
        <w:rFonts w:hint="default" w:ascii="Symbol" w:hAnsi="Symbol"/>
      </w:rPr>
    </w:lvl>
  </w:abstractNum>
  <w:abstractNum w:abstractNumId="20">
    <w:nsid w:val="5A241D34"/>
    <w:multiLevelType w:val="singleLevel"/>
    <w:tmpl w:val="5A241D34"/>
    <w:lvl w:ilvl="0" w:tentative="0">
      <w:start w:val="1"/>
      <w:numFmt w:val="bullet"/>
      <w:lvlText w:val=""/>
      <w:lvlJc w:val="left"/>
      <w:pPr>
        <w:ind w:left="960" w:hanging="360"/>
      </w:pPr>
      <w:rPr>
        <w:rFonts w:hint="default" w:ascii="Symbol" w:hAnsi="Symbol"/>
      </w:rPr>
    </w:lvl>
  </w:abstractNum>
  <w:abstractNum w:abstractNumId="21">
    <w:nsid w:val="60382F6E"/>
    <w:multiLevelType w:val="singleLevel"/>
    <w:tmpl w:val="60382F6E"/>
    <w:lvl w:ilvl="0" w:tentative="0">
      <w:start w:val="1"/>
      <w:numFmt w:val="bullet"/>
      <w:lvlText w:val=""/>
      <w:lvlJc w:val="left"/>
      <w:pPr>
        <w:ind w:left="960" w:hanging="360"/>
      </w:pPr>
      <w:rPr>
        <w:rFonts w:hint="default" w:ascii="Symbol" w:hAnsi="Symbol"/>
      </w:rPr>
    </w:lvl>
  </w:abstractNum>
  <w:abstractNum w:abstractNumId="22">
    <w:nsid w:val="72183CF9"/>
    <w:multiLevelType w:val="singleLevel"/>
    <w:tmpl w:val="72183CF9"/>
    <w:lvl w:ilvl="0" w:tentative="0">
      <w:start w:val="1"/>
      <w:numFmt w:val="bullet"/>
      <w:lvlText w:val=""/>
      <w:lvlJc w:val="left"/>
      <w:pPr>
        <w:ind w:left="960" w:hanging="360"/>
      </w:pPr>
      <w:rPr>
        <w:rFonts w:hint="default" w:ascii="Symbol" w:hAnsi="Symbol"/>
      </w:rPr>
    </w:lvl>
  </w:abstractNum>
  <w:num w:numId="1">
    <w:abstractNumId w:val="9"/>
  </w:num>
  <w:num w:numId="2">
    <w:abstractNumId w:val="5"/>
  </w:num>
  <w:num w:numId="3">
    <w:abstractNumId w:val="19"/>
  </w:num>
  <w:num w:numId="4">
    <w:abstractNumId w:val="3"/>
  </w:num>
  <w:num w:numId="5">
    <w:abstractNumId w:val="2"/>
  </w:num>
  <w:num w:numId="6">
    <w:abstractNumId w:val="11"/>
  </w:num>
  <w:num w:numId="7">
    <w:abstractNumId w:val="14"/>
  </w:num>
  <w:num w:numId="8">
    <w:abstractNumId w:val="22"/>
  </w:num>
  <w:num w:numId="9">
    <w:abstractNumId w:val="10"/>
  </w:num>
  <w:num w:numId="10">
    <w:abstractNumId w:val="0"/>
  </w:num>
  <w:num w:numId="11">
    <w:abstractNumId w:val="15"/>
  </w:num>
  <w:num w:numId="12">
    <w:abstractNumId w:val="20"/>
  </w:num>
  <w:num w:numId="13">
    <w:abstractNumId w:val="4"/>
  </w:num>
  <w:num w:numId="14">
    <w:abstractNumId w:val="18"/>
  </w:num>
  <w:num w:numId="15">
    <w:abstractNumId w:val="8"/>
  </w:num>
  <w:num w:numId="16">
    <w:abstractNumId w:val="13"/>
  </w:num>
  <w:num w:numId="17">
    <w:abstractNumId w:val="7"/>
  </w:num>
  <w:num w:numId="18">
    <w:abstractNumId w:val="6"/>
  </w:num>
  <w:num w:numId="19">
    <w:abstractNumId w:val="1"/>
  </w:num>
  <w:num w:numId="20">
    <w:abstractNumId w:val="17"/>
  </w:num>
  <w:num w:numId="21">
    <w:abstractNumId w:val="21"/>
  </w:num>
  <w:num w:numId="22">
    <w:abstractNumId w:val="12"/>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footnotePr>
    <w:footnote w:id="0"/>
    <w:footnote w:id="1"/>
  </w:footnotePr>
  <w:endnotePr>
    <w:endnote w:id="0"/>
    <w:endnote w:id="1"/>
  </w:endnotePr>
  <w:compat>
    <w:compatSetting w:name="compatibilityMode" w:uri="http://schemas.microsoft.com/office/word" w:val="12"/>
    <w:compatSetting w:name="overrideTableStyleFontSizeAndJustification" w:uri="http://schemas.microsoft.com/office/word" w:val="1"/>
  </w:compat>
  <w:rsids>
    <w:rsidRoot w:val="00000000"/>
    <w:rsid w:val="04E87F7C"/>
    <w:rsid w:val="39CF700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7"/>
    <w:qFormat/>
    <w:uiPriority w:val="9"/>
    <w:pPr>
      <w:keepNext/>
      <w:keepLines/>
      <w:spacing w:before="480"/>
      <w:outlineLvl w:val="0"/>
    </w:pPr>
    <w:rPr>
      <w:rFonts w:asciiTheme="majorHAnsi" w:hAnsiTheme="majorHAnsi" w:eastAsiaTheme="majorEastAsia" w:cstheme="majorBidi"/>
      <w:b/>
      <w:bCs/>
      <w:color w:val="366091" w:themeColor="accent1" w:themeShade="BF"/>
      <w:sz w:val="28"/>
      <w:szCs w:val="28"/>
    </w:rPr>
  </w:style>
  <w:style w:type="paragraph" w:styleId="3">
    <w:name w:val="heading 2"/>
    <w:basedOn w:val="1"/>
    <w:next w:val="1"/>
    <w:link w:val="18"/>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4">
    <w:name w:val="heading 3"/>
    <w:basedOn w:val="1"/>
    <w:next w:val="1"/>
    <w:link w:val="19"/>
    <w:unhideWhenUsed/>
    <w:qFormat/>
    <w:uiPriority w:val="9"/>
    <w:pPr>
      <w:keepNext/>
      <w:keepLines/>
      <w:spacing w:before="200"/>
      <w:outlineLvl w:val="2"/>
    </w:pPr>
    <w:rPr>
      <w:rFonts w:asciiTheme="majorHAnsi" w:hAnsiTheme="majorHAnsi" w:eastAsiaTheme="majorEastAsia" w:cstheme="majorBidi"/>
      <w:b/>
      <w:bCs/>
      <w:color w:val="4F81BD" w:themeColor="accent1"/>
    </w:rPr>
  </w:style>
  <w:style w:type="paragraph" w:styleId="5">
    <w:name w:val="heading 4"/>
    <w:basedOn w:val="1"/>
    <w:next w:val="1"/>
    <w:link w:val="20"/>
    <w:unhideWhenUsed/>
    <w:qFormat/>
    <w:uiPriority w:val="9"/>
    <w:pPr>
      <w:keepNext/>
      <w:keepLines/>
      <w:spacing w:before="200"/>
      <w:outlineLvl w:val="3"/>
    </w:pPr>
    <w:rPr>
      <w:rFonts w:asciiTheme="majorHAnsi" w:hAnsiTheme="majorHAnsi" w:eastAsiaTheme="majorEastAsia" w:cstheme="majorBidi"/>
      <w:b/>
      <w:bCs/>
      <w:i/>
      <w:iCs/>
      <w:color w:val="4F81BD" w:themeColor="accent1"/>
    </w:rPr>
  </w:style>
  <w:style w:type="character" w:default="1" w:styleId="6">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character" w:styleId="8">
    <w:name w:val="Emphasis"/>
    <w:basedOn w:val="6"/>
    <w:qFormat/>
    <w:uiPriority w:val="20"/>
    <w:rPr>
      <w:i/>
      <w:iCs/>
    </w:rPr>
  </w:style>
  <w:style w:type="character" w:styleId="9">
    <w:name w:val="Hyperlink"/>
    <w:basedOn w:val="6"/>
    <w:unhideWhenUsed/>
    <w:qFormat/>
    <w:uiPriority w:val="99"/>
    <w:rPr>
      <w:color w:val="0000FF" w:themeColor="hyperlink"/>
      <w:u w:val="single"/>
    </w:rPr>
  </w:style>
  <w:style w:type="paragraph" w:styleId="10">
    <w:name w:val="Normal Indent"/>
    <w:basedOn w:val="1"/>
    <w:unhideWhenUsed/>
    <w:qFormat/>
    <w:uiPriority w:val="99"/>
    <w:pPr>
      <w:ind w:left="720"/>
    </w:pPr>
  </w:style>
  <w:style w:type="paragraph" w:styleId="11">
    <w:name w:val="caption"/>
    <w:basedOn w:val="1"/>
    <w:next w:val="1"/>
    <w:semiHidden/>
    <w:unhideWhenUsed/>
    <w:qFormat/>
    <w:uiPriority w:val="35"/>
    <w:pPr>
      <w:spacing w:line="240" w:lineRule="auto"/>
    </w:pPr>
    <w:rPr>
      <w:b/>
      <w:bCs/>
      <w:color w:val="4F81BD" w:themeColor="accent1"/>
      <w:sz w:val="18"/>
      <w:szCs w:val="18"/>
    </w:rPr>
  </w:style>
  <w:style w:type="paragraph" w:styleId="12">
    <w:name w:val="header"/>
    <w:basedOn w:val="1"/>
    <w:link w:val="16"/>
    <w:unhideWhenUsed/>
    <w:qFormat/>
    <w:uiPriority w:val="99"/>
    <w:pPr>
      <w:tabs>
        <w:tab w:val="center" w:pos="4680"/>
        <w:tab w:val="right" w:pos="9360"/>
      </w:tabs>
    </w:pPr>
  </w:style>
  <w:style w:type="paragraph" w:styleId="13">
    <w:name w:val="Title"/>
    <w:basedOn w:val="1"/>
    <w:next w:val="1"/>
    <w:link w:val="22"/>
    <w:qFormat/>
    <w:uiPriority w:val="10"/>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paragraph" w:styleId="14">
    <w:name w:val="Subtitle"/>
    <w:basedOn w:val="1"/>
    <w:next w:val="1"/>
    <w:link w:val="21"/>
    <w:qFormat/>
    <w:uiPriority w:val="11"/>
    <w:pPr>
      <w:ind w:left="86"/>
    </w:pPr>
    <w:rPr>
      <w:rFonts w:asciiTheme="majorHAnsi" w:hAnsiTheme="majorHAnsi" w:eastAsiaTheme="majorEastAsia" w:cstheme="majorBidi"/>
      <w:i/>
      <w:iCs/>
      <w:color w:val="4F81BD" w:themeColor="accent1"/>
      <w:spacing w:val="15"/>
      <w:sz w:val="24"/>
      <w:szCs w:val="24"/>
    </w:rPr>
  </w:style>
  <w:style w:type="table" w:styleId="15">
    <w:name w:val="Table Grid"/>
    <w:basedOn w:val="7"/>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16">
    <w:name w:val="Header Char"/>
    <w:basedOn w:val="6"/>
    <w:link w:val="12"/>
    <w:qFormat/>
    <w:uiPriority w:val="99"/>
  </w:style>
  <w:style w:type="character" w:customStyle="1" w:styleId="17">
    <w:name w:val="Heading 1 Char"/>
    <w:basedOn w:val="6"/>
    <w:link w:val="2"/>
    <w:qFormat/>
    <w:uiPriority w:val="9"/>
    <w:rPr>
      <w:rFonts w:asciiTheme="majorHAnsi" w:hAnsiTheme="majorHAnsi" w:eastAsiaTheme="majorEastAsia" w:cstheme="majorBidi"/>
      <w:b/>
      <w:bCs/>
      <w:color w:val="366091" w:themeColor="accent1" w:themeShade="BF"/>
      <w:sz w:val="28"/>
      <w:szCs w:val="28"/>
    </w:rPr>
  </w:style>
  <w:style w:type="character" w:customStyle="1" w:styleId="18">
    <w:name w:val="Heading 2 Char"/>
    <w:basedOn w:val="6"/>
    <w:link w:val="3"/>
    <w:qFormat/>
    <w:uiPriority w:val="9"/>
    <w:rPr>
      <w:rFonts w:asciiTheme="majorHAnsi" w:hAnsiTheme="majorHAnsi" w:eastAsiaTheme="majorEastAsia" w:cstheme="majorBidi"/>
      <w:b/>
      <w:bCs/>
      <w:color w:val="4F81BD" w:themeColor="accent1"/>
      <w:sz w:val="26"/>
      <w:szCs w:val="26"/>
    </w:rPr>
  </w:style>
  <w:style w:type="character" w:customStyle="1" w:styleId="19">
    <w:name w:val="Heading 3 Char"/>
    <w:basedOn w:val="6"/>
    <w:link w:val="4"/>
    <w:qFormat/>
    <w:uiPriority w:val="9"/>
    <w:rPr>
      <w:rFonts w:asciiTheme="majorHAnsi" w:hAnsiTheme="majorHAnsi" w:eastAsiaTheme="majorEastAsia" w:cstheme="majorBidi"/>
      <w:b/>
      <w:bCs/>
      <w:color w:val="4F81BD" w:themeColor="accent1"/>
    </w:rPr>
  </w:style>
  <w:style w:type="character" w:customStyle="1" w:styleId="20">
    <w:name w:val="Heading 4 Char"/>
    <w:basedOn w:val="6"/>
    <w:link w:val="5"/>
    <w:qFormat/>
    <w:uiPriority w:val="9"/>
    <w:rPr>
      <w:rFonts w:asciiTheme="majorHAnsi" w:hAnsiTheme="majorHAnsi" w:eastAsiaTheme="majorEastAsia" w:cstheme="majorBidi"/>
      <w:b/>
      <w:bCs/>
      <w:i/>
      <w:iCs/>
      <w:color w:val="4F81BD" w:themeColor="accent1"/>
    </w:rPr>
  </w:style>
  <w:style w:type="character" w:customStyle="1" w:styleId="21">
    <w:name w:val="Subtitle Char"/>
    <w:basedOn w:val="6"/>
    <w:link w:val="14"/>
    <w:qFormat/>
    <w:uiPriority w:val="11"/>
    <w:rPr>
      <w:rFonts w:asciiTheme="majorHAnsi" w:hAnsiTheme="majorHAnsi" w:eastAsiaTheme="majorEastAsia" w:cstheme="majorBidi"/>
      <w:i/>
      <w:iCs/>
      <w:color w:val="4F81BD" w:themeColor="accent1"/>
      <w:spacing w:val="15"/>
      <w:sz w:val="24"/>
      <w:szCs w:val="24"/>
    </w:rPr>
  </w:style>
  <w:style w:type="character" w:customStyle="1" w:styleId="22">
    <w:name w:val="Title Char"/>
    <w:basedOn w:val="6"/>
    <w:link w:val="13"/>
    <w:qFormat/>
    <w:uiPriority w:val="10"/>
    <w:rPr>
      <w:rFonts w:asciiTheme="majorHAnsi" w:hAnsiTheme="majorHAnsi" w:eastAsiaTheme="majorEastAsia" w:cstheme="majorBidi"/>
      <w:color w:val="17365D" w:themeColor="text2" w:themeShade="BF"/>
      <w:spacing w:val="5"/>
      <w:kern w:val="28"/>
      <w:sz w:val="52"/>
      <w:szCs w:val="5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55</Pages>
  <TotalTime>0</TotalTime>
  <ScaleCrop>false</ScaleCrop>
  <LinksUpToDate>false</LinksUpToDate>
  <Application>WPS Office_12.2.0.17562_F1E327BC-269C-435d-A152-05C5408002CA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2024-09-04T08:33:00Z</dcterms:created>
  <dc:creator>Admin</dc:creator>
  <cp:lastModifiedBy>Светлана Марине�</cp:lastModifiedBy>
  <dcterms:modified xsi:type="dcterms:W3CDTF">2024-09-04T08:39:07Z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1049-12.2.0.17562</vt:lpwstr>
  </property>
  <property fmtid="{D5CDD505-2E9C-101B-9397-08002B2CF9AE}" pid="3" name="ICV">
    <vt:lpwstr>1BEB3CB91D4048A69EA137C904D2C3FF_12</vt:lpwstr>
  </property>
</Properties>
</file>