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E616F">
      <w:pPr>
        <w:spacing w:before="0" w:after="0" w:line="408" w:lineRule="auto"/>
        <w:ind w:left="120"/>
        <w:jc w:val="center"/>
      </w:pPr>
      <w:bookmarkStart w:id="0" w:name="block-33548737"/>
      <w:r>
        <w:rPr>
          <w:rFonts w:ascii="Times New Roman" w:hAnsi="Times New Roman"/>
          <w:b/>
          <w:i w:val="0"/>
          <w:color w:val="000000"/>
          <w:sz w:val="28"/>
        </w:rPr>
        <w:t>МИНИСТЕРСТВО ПРОСВЕЩЕНИЯ РОССИЙСКОЙ ФЕДЕРАЦИИ</w:t>
      </w:r>
    </w:p>
    <w:p w14:paraId="7AFE4C78">
      <w:pPr>
        <w:spacing w:before="0" w:after="0" w:line="408" w:lineRule="auto"/>
        <w:ind w:left="120"/>
        <w:jc w:val="center"/>
      </w:pPr>
      <w:bookmarkStart w:id="1" w:name="c3983b34-b45f-4a25-94f4-a03dbdec5cc0"/>
      <w:r>
        <w:rPr>
          <w:rFonts w:ascii="Times New Roman" w:hAnsi="Times New Roman"/>
          <w:b/>
          <w:i w:val="0"/>
          <w:color w:val="000000"/>
          <w:sz w:val="28"/>
        </w:rPr>
        <w:t>Министерство образования Приморского края</w:t>
      </w:r>
      <w:bookmarkEnd w:id="1"/>
      <w:r>
        <w:rPr>
          <w:rFonts w:ascii="Times New Roman" w:hAnsi="Times New Roman"/>
          <w:b/>
          <w:i w:val="0"/>
          <w:color w:val="000000"/>
          <w:sz w:val="28"/>
        </w:rPr>
        <w:t xml:space="preserve"> </w:t>
      </w:r>
    </w:p>
    <w:p w14:paraId="30069F33">
      <w:pPr>
        <w:spacing w:before="0" w:after="0" w:line="408" w:lineRule="auto"/>
        <w:ind w:left="120"/>
        <w:jc w:val="center"/>
      </w:pPr>
      <w:bookmarkStart w:id="2" w:name="0b39eddd-ebf7-404c-8ed4-76991eb8dd98"/>
      <w:r>
        <w:rPr>
          <w:rFonts w:ascii="Times New Roman" w:hAnsi="Times New Roman"/>
          <w:b/>
          <w:i w:val="0"/>
          <w:color w:val="000000"/>
          <w:sz w:val="28"/>
        </w:rPr>
        <w:t>Администрация Пограничного муниципального округа</w:t>
      </w:r>
      <w:bookmarkEnd w:id="2"/>
    </w:p>
    <w:p w14:paraId="398B7A64">
      <w:pPr>
        <w:spacing w:before="0" w:after="0" w:line="408" w:lineRule="auto"/>
        <w:ind w:left="120"/>
        <w:jc w:val="center"/>
      </w:pPr>
      <w:r>
        <w:rPr>
          <w:rFonts w:ascii="Times New Roman" w:hAnsi="Times New Roman"/>
          <w:b/>
          <w:i w:val="0"/>
          <w:color w:val="000000"/>
          <w:sz w:val="28"/>
        </w:rPr>
        <w:t>МБОУ "Барано-Оренбургская СОШ ПМР"</w:t>
      </w:r>
    </w:p>
    <w:p w14:paraId="5B468D3E">
      <w:pPr>
        <w:spacing w:before="0" w:after="0"/>
        <w:ind w:left="120"/>
        <w:jc w:val="left"/>
      </w:pPr>
    </w:p>
    <w:tbl>
      <w:tblPr>
        <w:tblStyle w:val="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25"/>
        <w:gridCol w:w="3084"/>
        <w:gridCol w:w="2928"/>
      </w:tblGrid>
      <w:tr w14:paraId="26A8C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5" w:type="dxa"/>
          </w:tcPr>
          <w:p w14:paraId="1C4917E0">
            <w:pPr>
              <w:autoSpaceDE w:val="0"/>
              <w:autoSpaceDN w:val="0"/>
              <w:spacing w:after="120"/>
              <w:jc w:val="both"/>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РАССМОТРЕНО</w:t>
            </w:r>
          </w:p>
          <w:p w14:paraId="4692BCC6">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Методическим объединением учителей</w:t>
            </w:r>
          </w:p>
          <w:p w14:paraId="0660D585">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w:t>
            </w:r>
          </w:p>
          <w:p w14:paraId="4BEBFDC6">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Маринец С.А.</w:t>
            </w:r>
          </w:p>
          <w:p w14:paraId="37736015">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 133-а </w:t>
            </w:r>
            <w:r>
              <w:rPr>
                <w:rFonts w:ascii="Times New Roman" w:hAnsi="Times New Roman" w:eastAsia="Times New Roman"/>
                <w:color w:val="000000"/>
                <w:sz w:val="24"/>
                <w:szCs w:val="24"/>
                <w:lang w:val="ru-RU"/>
              </w:rPr>
              <w:t>от «26» августа</w:t>
            </w:r>
            <w:r>
              <w:rPr>
                <w:rFonts w:ascii="Times New Roman" w:hAnsi="Times New Roman" w:eastAsia="Times New Roman"/>
                <w:color w:val="000000"/>
                <w:sz w:val="24"/>
                <w:szCs w:val="24"/>
              </w:rPr>
              <w:t xml:space="preserve">   </w:t>
            </w:r>
            <w:r>
              <w:rPr>
                <w:rFonts w:ascii="Times New Roman" w:hAnsi="Times New Roman" w:eastAsia="Times New Roman"/>
                <w:color w:val="000000"/>
                <w:sz w:val="24"/>
                <w:szCs w:val="24"/>
                <w:lang w:val="ru-RU"/>
              </w:rPr>
              <w:t>2024 г.</w:t>
            </w:r>
          </w:p>
          <w:p w14:paraId="5EFBAE4E">
            <w:pPr>
              <w:autoSpaceDE w:val="0"/>
              <w:autoSpaceDN w:val="0"/>
              <w:spacing w:after="120" w:line="240" w:lineRule="auto"/>
              <w:jc w:val="both"/>
              <w:rPr>
                <w:rFonts w:ascii="Times New Roman" w:hAnsi="Times New Roman" w:eastAsia="Times New Roman"/>
                <w:color w:val="000000"/>
                <w:sz w:val="24"/>
                <w:szCs w:val="24"/>
                <w:lang w:val="ru-RU"/>
              </w:rPr>
            </w:pPr>
          </w:p>
        </w:tc>
        <w:tc>
          <w:tcPr>
            <w:tcW w:w="3084" w:type="dxa"/>
          </w:tcPr>
          <w:p w14:paraId="785AC6E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СОГЛАСОВАНО</w:t>
            </w:r>
          </w:p>
          <w:p w14:paraId="5A426C1A">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Заместитель директора по УВР</w:t>
            </w:r>
          </w:p>
          <w:p w14:paraId="413A0D3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_______________________</w:t>
            </w:r>
            <w:bookmarkStart w:id="24" w:name="_GoBack"/>
            <w:bookmarkEnd w:id="24"/>
          </w:p>
          <w:p w14:paraId="6B18F24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Бисик Е.П.</w:t>
            </w:r>
          </w:p>
          <w:p w14:paraId="37139A0F">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3 133-а</w:t>
            </w:r>
            <w:r>
              <w:rPr>
                <w:rFonts w:ascii="Times New Roman" w:hAnsi="Times New Roman" w:eastAsia="Times New Roman"/>
                <w:color w:val="000000"/>
                <w:sz w:val="24"/>
                <w:szCs w:val="24"/>
                <w:lang w:val="ru-RU"/>
              </w:rPr>
              <w:t xml:space="preserve"> от «26» августа   2024 г.</w:t>
            </w:r>
          </w:p>
          <w:p w14:paraId="6E0A703E">
            <w:pPr>
              <w:autoSpaceDE w:val="0"/>
              <w:autoSpaceDN w:val="0"/>
              <w:spacing w:after="120" w:line="240" w:lineRule="auto"/>
              <w:jc w:val="both"/>
              <w:rPr>
                <w:rFonts w:ascii="Times New Roman" w:hAnsi="Times New Roman" w:eastAsia="Times New Roman"/>
                <w:color w:val="000000"/>
                <w:sz w:val="24"/>
                <w:szCs w:val="24"/>
                <w:lang w:val="ru-RU"/>
              </w:rPr>
            </w:pPr>
          </w:p>
        </w:tc>
        <w:tc>
          <w:tcPr>
            <w:tcW w:w="2928" w:type="dxa"/>
          </w:tcPr>
          <w:p w14:paraId="62B4B5B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14:paraId="6422558D">
            <w:pPr>
              <w:autoSpaceDE w:val="0"/>
              <w:autoSpaceDN w:val="0"/>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Директор школы</w:t>
            </w:r>
          </w:p>
          <w:p w14:paraId="0BDDA521">
            <w:pPr>
              <w:autoSpaceDE w:val="0"/>
              <w:autoSpaceDN w:val="0"/>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______________________</w:t>
            </w:r>
          </w:p>
          <w:p w14:paraId="003A1438">
            <w:pPr>
              <w:autoSpaceDE w:val="0"/>
              <w:autoSpaceDN w:val="0"/>
              <w:spacing w:after="0" w:line="240" w:lineRule="auto"/>
              <w:jc w:val="right"/>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Гаврилов В.В.</w:t>
            </w:r>
          </w:p>
          <w:p w14:paraId="5114A36D">
            <w:pPr>
              <w:autoSpaceDE w:val="0"/>
              <w:autoSpaceDN w:val="0"/>
              <w:spacing w:after="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Приказ</w:t>
            </w:r>
            <w:r>
              <w:rPr>
                <w:rFonts w:hint="default" w:ascii="Times New Roman" w:hAnsi="Times New Roman" w:eastAsia="Times New Roman"/>
                <w:color w:val="000000"/>
                <w:sz w:val="24"/>
                <w:szCs w:val="24"/>
                <w:lang w:val="ru-RU"/>
              </w:rPr>
              <w:t xml:space="preserve"> №133 - а </w:t>
            </w:r>
            <w:r>
              <w:rPr>
                <w:rFonts w:ascii="Times New Roman" w:hAnsi="Times New Roman" w:eastAsia="Times New Roman"/>
                <w:color w:val="000000"/>
                <w:sz w:val="24"/>
                <w:szCs w:val="24"/>
                <w:lang w:val="ru-RU"/>
              </w:rPr>
              <w:t xml:space="preserve"> от «26» августа   2024 г.</w:t>
            </w:r>
          </w:p>
          <w:p w14:paraId="2EA90EC7">
            <w:pPr>
              <w:autoSpaceDE w:val="0"/>
              <w:autoSpaceDN w:val="0"/>
              <w:spacing w:after="120" w:line="240" w:lineRule="auto"/>
              <w:jc w:val="both"/>
              <w:rPr>
                <w:rFonts w:ascii="Times New Roman" w:hAnsi="Times New Roman" w:eastAsia="Times New Roman"/>
                <w:color w:val="000000"/>
                <w:sz w:val="24"/>
                <w:szCs w:val="24"/>
                <w:lang w:val="ru-RU"/>
              </w:rPr>
            </w:pPr>
          </w:p>
        </w:tc>
      </w:tr>
    </w:tbl>
    <w:p w14:paraId="2C94AC8B">
      <w:pPr>
        <w:spacing w:before="0" w:after="0"/>
        <w:ind w:left="120"/>
        <w:jc w:val="left"/>
      </w:pPr>
    </w:p>
    <w:p w14:paraId="41227EF4">
      <w:pPr>
        <w:spacing w:before="0" w:after="0"/>
        <w:ind w:left="120"/>
        <w:jc w:val="left"/>
      </w:pPr>
    </w:p>
    <w:p w14:paraId="2F6BD065">
      <w:pPr>
        <w:spacing w:before="0" w:after="0"/>
        <w:ind w:left="120"/>
        <w:jc w:val="left"/>
      </w:pPr>
    </w:p>
    <w:p w14:paraId="36F19161">
      <w:pPr>
        <w:spacing w:before="0" w:after="0"/>
        <w:jc w:val="left"/>
      </w:pPr>
    </w:p>
    <w:p w14:paraId="7F6ABB34">
      <w:pPr>
        <w:spacing w:before="0" w:after="0" w:line="408" w:lineRule="auto"/>
        <w:ind w:left="120"/>
        <w:jc w:val="center"/>
      </w:pPr>
      <w:r>
        <w:rPr>
          <w:rFonts w:ascii="Times New Roman" w:hAnsi="Times New Roman"/>
          <w:b/>
          <w:i w:val="0"/>
          <w:color w:val="000000"/>
          <w:sz w:val="28"/>
        </w:rPr>
        <w:t>РАБОЧАЯ ПРОГРАММА</w:t>
      </w:r>
    </w:p>
    <w:p w14:paraId="0EB105DA">
      <w:pPr>
        <w:spacing w:before="0" w:after="0" w:line="408" w:lineRule="auto"/>
        <w:ind w:left="120"/>
        <w:jc w:val="center"/>
      </w:pPr>
      <w:r>
        <w:rPr>
          <w:rFonts w:ascii="Times New Roman" w:hAnsi="Times New Roman"/>
          <w:b w:val="0"/>
          <w:i w:val="0"/>
          <w:color w:val="000000"/>
          <w:sz w:val="28"/>
        </w:rPr>
        <w:t>(ID 4413559)</w:t>
      </w:r>
    </w:p>
    <w:p w14:paraId="7D2D59A2">
      <w:pPr>
        <w:spacing w:before="0" w:after="0"/>
        <w:ind w:left="120"/>
        <w:jc w:val="center"/>
      </w:pPr>
    </w:p>
    <w:p w14:paraId="13A140EB">
      <w:pPr>
        <w:spacing w:before="0" w:after="0" w:line="408" w:lineRule="auto"/>
        <w:ind w:left="120"/>
        <w:jc w:val="center"/>
      </w:pPr>
      <w:r>
        <w:rPr>
          <w:rFonts w:ascii="Times New Roman" w:hAnsi="Times New Roman"/>
          <w:b/>
          <w:i w:val="0"/>
          <w:color w:val="000000"/>
          <w:sz w:val="28"/>
        </w:rPr>
        <w:t>учебного предмета «Обществознание»</w:t>
      </w:r>
    </w:p>
    <w:p w14:paraId="2CF1D945">
      <w:pPr>
        <w:spacing w:before="0" w:after="0" w:line="408" w:lineRule="auto"/>
        <w:ind w:left="120"/>
        <w:jc w:val="center"/>
      </w:pPr>
      <w:r>
        <w:rPr>
          <w:rFonts w:ascii="Times New Roman" w:hAnsi="Times New Roman"/>
          <w:b w:val="0"/>
          <w:i w:val="0"/>
          <w:color w:val="000000"/>
          <w:sz w:val="28"/>
        </w:rPr>
        <w:t xml:space="preserve">для обучающихся 6-9 классов </w:t>
      </w:r>
    </w:p>
    <w:p w14:paraId="643F8301">
      <w:pPr>
        <w:spacing w:before="0" w:after="0"/>
        <w:ind w:left="120"/>
        <w:jc w:val="center"/>
      </w:pPr>
    </w:p>
    <w:p w14:paraId="4651DDD2">
      <w:pPr>
        <w:spacing w:before="0" w:after="0"/>
        <w:ind w:left="120"/>
        <w:jc w:val="center"/>
      </w:pPr>
    </w:p>
    <w:p w14:paraId="58AEFA51">
      <w:pPr>
        <w:spacing w:before="0" w:after="0"/>
        <w:ind w:left="120"/>
        <w:jc w:val="center"/>
      </w:pPr>
    </w:p>
    <w:p w14:paraId="5B11723D">
      <w:pPr>
        <w:spacing w:before="0" w:after="0"/>
        <w:ind w:left="120"/>
        <w:jc w:val="center"/>
      </w:pPr>
    </w:p>
    <w:p w14:paraId="516AF129">
      <w:pPr>
        <w:spacing w:before="0" w:after="0"/>
        <w:ind w:left="120"/>
        <w:jc w:val="center"/>
      </w:pPr>
    </w:p>
    <w:p w14:paraId="611DC72A">
      <w:pPr>
        <w:spacing w:before="0" w:after="0"/>
        <w:jc w:val="both"/>
      </w:pPr>
    </w:p>
    <w:p w14:paraId="66D6FCF6">
      <w:pPr>
        <w:spacing w:before="0" w:after="0"/>
        <w:ind w:left="120"/>
        <w:jc w:val="center"/>
      </w:pPr>
    </w:p>
    <w:p w14:paraId="0B6A5FC8">
      <w:pPr>
        <w:spacing w:before="0" w:after="0"/>
        <w:ind w:left="120"/>
        <w:jc w:val="center"/>
      </w:pPr>
    </w:p>
    <w:p w14:paraId="14633888">
      <w:pPr>
        <w:spacing w:before="0" w:after="0"/>
        <w:ind w:left="120"/>
        <w:jc w:val="center"/>
      </w:pPr>
      <w:bookmarkStart w:id="3" w:name="b20cd3b3-5277-4ad9-b272-db2c514c2082"/>
      <w:r>
        <w:rPr>
          <w:rFonts w:ascii="Times New Roman" w:hAnsi="Times New Roman"/>
          <w:b/>
          <w:i w:val="0"/>
          <w:color w:val="000000"/>
          <w:sz w:val="28"/>
        </w:rPr>
        <w:t>Барано - Оренбургское</w:t>
      </w:r>
      <w:bookmarkEnd w:id="3"/>
      <w:r>
        <w:rPr>
          <w:rFonts w:ascii="Times New Roman" w:hAnsi="Times New Roman"/>
          <w:b/>
          <w:i w:val="0"/>
          <w:color w:val="000000"/>
          <w:sz w:val="28"/>
        </w:rPr>
        <w:t xml:space="preserve"> </w:t>
      </w:r>
      <w:bookmarkStart w:id="4" w:name="33318252-5f25-41fe-9fef-b19acd845ffc"/>
      <w:r>
        <w:rPr>
          <w:rFonts w:ascii="Times New Roman" w:hAnsi="Times New Roman"/>
          <w:b/>
          <w:i w:val="0"/>
          <w:color w:val="000000"/>
          <w:sz w:val="28"/>
        </w:rPr>
        <w:t>2024</w:t>
      </w:r>
      <w:bookmarkEnd w:id="4"/>
    </w:p>
    <w:p w14:paraId="110EB98A">
      <w:pPr>
        <w:sectPr>
          <w:pgSz w:w="11906" w:h="16383"/>
          <w:pgMar w:top="1440" w:right="1086" w:bottom="1440" w:left="1800" w:header="720" w:footer="720" w:gutter="0"/>
          <w:cols w:space="720" w:num="1"/>
        </w:sectPr>
      </w:pPr>
      <w:bookmarkStart w:id="5" w:name="block-33548737"/>
    </w:p>
    <w:bookmarkEnd w:id="0"/>
    <w:bookmarkEnd w:id="5"/>
    <w:p w14:paraId="59518DA3">
      <w:pPr>
        <w:spacing w:before="0" w:after="0" w:line="264" w:lineRule="auto"/>
        <w:ind w:left="120"/>
        <w:jc w:val="center"/>
      </w:pPr>
      <w:bookmarkStart w:id="6" w:name="block-33548743"/>
      <w:r>
        <w:rPr>
          <w:rFonts w:ascii="Times New Roman" w:hAnsi="Times New Roman"/>
          <w:b/>
          <w:i w:val="0"/>
          <w:color w:val="000000"/>
          <w:sz w:val="28"/>
        </w:rPr>
        <w:t>ПОЯСНИТЕЛЬНАЯ ЗАПИСКА</w:t>
      </w:r>
    </w:p>
    <w:p w14:paraId="7EB07FC3">
      <w:pPr>
        <w:spacing w:before="0" w:after="0" w:line="264" w:lineRule="auto"/>
        <w:ind w:left="120"/>
        <w:jc w:val="center"/>
      </w:pPr>
    </w:p>
    <w:p w14:paraId="08BFC98C">
      <w:pPr>
        <w:spacing w:before="0" w:after="0" w:line="264" w:lineRule="auto"/>
        <w:ind w:left="120"/>
        <w:jc w:val="both"/>
      </w:pPr>
      <w:r>
        <w:rPr>
          <w:rFonts w:ascii="Times New Roman" w:hAnsi="Times New Roman"/>
          <w:b/>
          <w:i w:val="0"/>
          <w:color w:val="000000"/>
          <w:sz w:val="28"/>
        </w:rPr>
        <w:t>ОБЩАЯ ХАРАКТЕРИСТИКА УЧЕБНОГО ПРЕДМЕТА «ОБЩЕСТВОЗНАНИЕ»</w:t>
      </w:r>
    </w:p>
    <w:p w14:paraId="1E80609B">
      <w:pPr>
        <w:spacing w:before="0" w:after="0" w:line="264" w:lineRule="auto"/>
        <w:ind w:left="120"/>
        <w:jc w:val="both"/>
      </w:pPr>
    </w:p>
    <w:p w14:paraId="7941B29C">
      <w:pPr>
        <w:spacing w:before="0" w:after="0" w:line="264" w:lineRule="auto"/>
        <w:ind w:firstLine="600"/>
        <w:jc w:val="both"/>
      </w:pPr>
      <w:r>
        <w:rPr>
          <w:rFonts w:ascii="Times New Roman" w:hAnsi="Times New Roman"/>
          <w:b w:val="0"/>
          <w:i w:val="0"/>
          <w:color w:val="000000"/>
          <w:sz w:val="28"/>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Pr>
          <w:rFonts w:ascii="Times New Roman" w:hAnsi="Times New Roman"/>
          <w:b w:val="0"/>
          <w:i w:val="0"/>
          <w:color w:val="333333"/>
          <w:sz w:val="28"/>
        </w:rPr>
        <w:t xml:space="preserve">едеральной рабочей </w:t>
      </w:r>
      <w:r>
        <w:rPr>
          <w:rFonts w:ascii="Times New Roman" w:hAnsi="Times New Roman"/>
          <w:b w:val="0"/>
          <w:i w:val="0"/>
          <w:color w:val="000000"/>
          <w:sz w:val="28"/>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13B87D30">
      <w:pPr>
        <w:spacing w:before="0" w:after="0" w:line="264" w:lineRule="auto"/>
        <w:ind w:firstLine="600"/>
        <w:jc w:val="both"/>
      </w:pPr>
      <w:r>
        <w:rPr>
          <w:rFonts w:ascii="Times New Roman" w:hAnsi="Times New Roman"/>
          <w:b w:val="0"/>
          <w:i w:val="0"/>
          <w:color w:val="000000"/>
          <w:sz w:val="28"/>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5289DCFB">
      <w:pPr>
        <w:spacing w:before="0" w:after="0" w:line="264" w:lineRule="auto"/>
        <w:ind w:firstLine="600"/>
        <w:jc w:val="both"/>
      </w:pPr>
      <w:r>
        <w:rPr>
          <w:rFonts w:ascii="Times New Roman" w:hAnsi="Times New Roman"/>
          <w:b w:val="0"/>
          <w:i w:val="0"/>
          <w:color w:val="000000"/>
          <w:sz w:val="28"/>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354BEE0E">
      <w:pPr>
        <w:spacing w:before="0" w:after="0" w:line="264" w:lineRule="auto"/>
        <w:ind w:left="120"/>
        <w:jc w:val="both"/>
      </w:pPr>
      <w:r>
        <w:rPr>
          <w:rFonts w:ascii="Times New Roman" w:hAnsi="Times New Roman"/>
          <w:b/>
          <w:i w:val="0"/>
          <w:color w:val="000000"/>
          <w:sz w:val="28"/>
        </w:rPr>
        <w:t>ЦЕЛИ ИЗУЧЕНИЯ УЧЕБНОГО ПРЕДМЕТА «ОБЩЕСТВОЗНАНИЕ»</w:t>
      </w:r>
    </w:p>
    <w:p w14:paraId="39AABFC5">
      <w:pPr>
        <w:spacing w:before="0" w:after="0" w:line="264" w:lineRule="auto"/>
        <w:ind w:firstLine="600"/>
        <w:jc w:val="both"/>
      </w:pPr>
      <w:r>
        <w:rPr>
          <w:rFonts w:ascii="Times New Roman" w:hAnsi="Times New Roman"/>
          <w:b w:val="0"/>
          <w:i w:val="0"/>
          <w:color w:val="000000"/>
          <w:sz w:val="28"/>
        </w:rPr>
        <w:t>Целями обществоведческого образования в основной школе являются:</w:t>
      </w:r>
    </w:p>
    <w:p w14:paraId="3737537A">
      <w:pPr>
        <w:numPr>
          <w:ilvl w:val="0"/>
          <w:numId w:val="1"/>
        </w:numPr>
        <w:spacing w:before="0" w:after="0" w:line="264" w:lineRule="auto"/>
        <w:jc w:val="both"/>
      </w:pPr>
      <w:r>
        <w:rPr>
          <w:rFonts w:ascii="Times New Roman" w:hAnsi="Times New Roman"/>
          <w:b w:val="0"/>
          <w:i w:val="0"/>
          <w:color w:val="000000"/>
          <w:sz w:val="28"/>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50525FDF">
      <w:pPr>
        <w:numPr>
          <w:ilvl w:val="0"/>
          <w:numId w:val="1"/>
        </w:numPr>
        <w:spacing w:before="0" w:after="0" w:line="264" w:lineRule="auto"/>
        <w:jc w:val="both"/>
      </w:pPr>
      <w:r>
        <w:rPr>
          <w:rFonts w:ascii="Times New Roman" w:hAnsi="Times New Roman"/>
          <w:b w:val="0"/>
          <w:i w:val="0"/>
          <w:color w:val="000000"/>
          <w:sz w:val="28"/>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4385A418">
      <w:pPr>
        <w:numPr>
          <w:ilvl w:val="0"/>
          <w:numId w:val="1"/>
        </w:numPr>
        <w:spacing w:before="0" w:after="0" w:line="264" w:lineRule="auto"/>
        <w:jc w:val="both"/>
      </w:pPr>
      <w:r>
        <w:rPr>
          <w:rFonts w:ascii="Times New Roman" w:hAnsi="Times New Roman"/>
          <w:b w:val="0"/>
          <w:i w:val="0"/>
          <w:color w:val="000000"/>
          <w:sz w:val="28"/>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4C57F40B">
      <w:pPr>
        <w:numPr>
          <w:ilvl w:val="0"/>
          <w:numId w:val="1"/>
        </w:numPr>
        <w:spacing w:before="0" w:after="0" w:line="264" w:lineRule="auto"/>
        <w:jc w:val="both"/>
      </w:pPr>
      <w:r>
        <w:rPr>
          <w:rFonts w:ascii="Times New Roman" w:hAnsi="Times New Roman"/>
          <w:b w:val="0"/>
          <w:i w:val="0"/>
          <w:color w:val="000000"/>
          <w:sz w:val="28"/>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28D822B">
      <w:pPr>
        <w:numPr>
          <w:ilvl w:val="0"/>
          <w:numId w:val="1"/>
        </w:numPr>
        <w:spacing w:before="0" w:after="0" w:line="264" w:lineRule="auto"/>
        <w:jc w:val="both"/>
      </w:pPr>
      <w:r>
        <w:rPr>
          <w:rFonts w:ascii="Times New Roman" w:hAnsi="Times New Roman"/>
          <w:b w:val="0"/>
          <w:i w:val="0"/>
          <w:color w:val="000000"/>
          <w:sz w:val="28"/>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BB754EC">
      <w:pPr>
        <w:numPr>
          <w:ilvl w:val="0"/>
          <w:numId w:val="1"/>
        </w:numPr>
        <w:spacing w:before="0" w:after="0" w:line="264" w:lineRule="auto"/>
        <w:jc w:val="both"/>
      </w:pPr>
      <w:r>
        <w:rPr>
          <w:rFonts w:ascii="Times New Roman" w:hAnsi="Times New Roman"/>
          <w:b w:val="0"/>
          <w:i w:val="0"/>
          <w:color w:val="000000"/>
          <w:sz w:val="28"/>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32165392">
      <w:pPr>
        <w:numPr>
          <w:ilvl w:val="0"/>
          <w:numId w:val="1"/>
        </w:numPr>
        <w:spacing w:before="0" w:after="0" w:line="264" w:lineRule="auto"/>
        <w:jc w:val="both"/>
      </w:pPr>
      <w:r>
        <w:rPr>
          <w:rFonts w:ascii="Times New Roman" w:hAnsi="Times New Roman"/>
          <w:b w:val="0"/>
          <w:i w:val="0"/>
          <w:color w:val="000000"/>
          <w:sz w:val="28"/>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21287851">
      <w:pPr>
        <w:spacing w:before="0" w:after="0" w:line="264" w:lineRule="auto"/>
        <w:ind w:left="120"/>
        <w:jc w:val="both"/>
      </w:pPr>
    </w:p>
    <w:p w14:paraId="173532C4">
      <w:pPr>
        <w:spacing w:before="0" w:after="0" w:line="264" w:lineRule="auto"/>
        <w:ind w:left="120"/>
        <w:jc w:val="both"/>
      </w:pPr>
      <w:r>
        <w:rPr>
          <w:rFonts w:ascii="Times New Roman" w:hAnsi="Times New Roman"/>
          <w:b/>
          <w:i w:val="0"/>
          <w:color w:val="000000"/>
          <w:sz w:val="28"/>
        </w:rPr>
        <w:t>МЕСТО УЧЕБНОГО ПРЕДМЕТА «ОБЩЕСТВОЗНАНИЕ» В УЧЕБНОМ ПЛАНЕ</w:t>
      </w:r>
    </w:p>
    <w:p w14:paraId="522782AA">
      <w:pPr>
        <w:spacing w:before="0" w:after="0" w:line="264" w:lineRule="auto"/>
        <w:ind w:left="120"/>
        <w:jc w:val="both"/>
      </w:pPr>
    </w:p>
    <w:p w14:paraId="0FF6E11A">
      <w:pPr>
        <w:spacing w:before="0" w:after="0" w:line="264" w:lineRule="auto"/>
        <w:ind w:left="120"/>
        <w:jc w:val="both"/>
      </w:pPr>
      <w:r>
        <w:rPr>
          <w:rFonts w:ascii="Times New Roman" w:hAnsi="Times New Roman"/>
          <w:b w:val="0"/>
          <w:i w:val="0"/>
          <w:color w:val="000000"/>
          <w:sz w:val="28"/>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30025FD0">
      <w:pPr>
        <w:sectPr>
          <w:pgSz w:w="11906" w:h="16383"/>
          <w:cols w:space="720" w:num="1"/>
        </w:sectPr>
      </w:pPr>
      <w:bookmarkStart w:id="7" w:name="block-33548743"/>
    </w:p>
    <w:bookmarkEnd w:id="6"/>
    <w:bookmarkEnd w:id="7"/>
    <w:p w14:paraId="58749548">
      <w:pPr>
        <w:spacing w:before="0" w:after="0" w:line="264" w:lineRule="auto"/>
        <w:ind w:left="120"/>
        <w:jc w:val="both"/>
      </w:pPr>
      <w:bookmarkStart w:id="8" w:name="block-33548738"/>
      <w:r>
        <w:rPr>
          <w:rFonts w:ascii="Times New Roman" w:hAnsi="Times New Roman"/>
          <w:b/>
          <w:i w:val="0"/>
          <w:color w:val="000000"/>
          <w:sz w:val="28"/>
        </w:rPr>
        <w:t>СОДЕРЖАНИЕ УЧЕБНОГО ПРЕДМЕТА</w:t>
      </w:r>
    </w:p>
    <w:p w14:paraId="7C0D396C">
      <w:pPr>
        <w:spacing w:before="0" w:after="0" w:line="264" w:lineRule="auto"/>
        <w:ind w:left="120"/>
        <w:jc w:val="both"/>
      </w:pPr>
    </w:p>
    <w:p w14:paraId="43B89C40">
      <w:pPr>
        <w:spacing w:before="0" w:after="0" w:line="264" w:lineRule="auto"/>
        <w:ind w:left="120"/>
        <w:jc w:val="both"/>
      </w:pPr>
      <w:r>
        <w:rPr>
          <w:rFonts w:ascii="Times New Roman" w:hAnsi="Times New Roman"/>
          <w:b/>
          <w:i w:val="0"/>
          <w:color w:val="000000"/>
          <w:sz w:val="28"/>
        </w:rPr>
        <w:t>6 КЛАСС</w:t>
      </w:r>
    </w:p>
    <w:p w14:paraId="140C8E75">
      <w:pPr>
        <w:spacing w:before="0" w:after="0" w:line="264" w:lineRule="auto"/>
        <w:ind w:left="120"/>
        <w:jc w:val="both"/>
      </w:pPr>
    </w:p>
    <w:p w14:paraId="49191343">
      <w:pPr>
        <w:spacing w:before="0" w:after="0" w:line="264" w:lineRule="auto"/>
        <w:ind w:firstLine="600"/>
        <w:jc w:val="both"/>
      </w:pPr>
      <w:r>
        <w:rPr>
          <w:rFonts w:ascii="Times New Roman" w:hAnsi="Times New Roman"/>
          <w:b/>
          <w:i w:val="0"/>
          <w:color w:val="000000"/>
          <w:sz w:val="28"/>
        </w:rPr>
        <w:t>Человек и его социальное окружение.</w:t>
      </w:r>
    </w:p>
    <w:p w14:paraId="7BDB3110">
      <w:pPr>
        <w:spacing w:before="0" w:after="0" w:line="264" w:lineRule="auto"/>
        <w:ind w:firstLine="600"/>
        <w:jc w:val="both"/>
      </w:pPr>
      <w:r>
        <w:rPr>
          <w:rFonts w:ascii="Times New Roman" w:hAnsi="Times New Roman"/>
          <w:b w:val="0"/>
          <w:i w:val="0"/>
          <w:color w:val="000000"/>
          <w:sz w:val="28"/>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97338D0">
      <w:pPr>
        <w:spacing w:before="0" w:after="0" w:line="264" w:lineRule="auto"/>
        <w:ind w:firstLine="600"/>
        <w:jc w:val="both"/>
      </w:pPr>
      <w:r>
        <w:rPr>
          <w:rFonts w:ascii="Times New Roman" w:hAnsi="Times New Roman"/>
          <w:b w:val="0"/>
          <w:i w:val="0"/>
          <w:color w:val="000000"/>
          <w:sz w:val="28"/>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052B63B1">
      <w:pPr>
        <w:spacing w:before="0" w:after="0" w:line="264" w:lineRule="auto"/>
        <w:ind w:firstLine="600"/>
        <w:jc w:val="both"/>
      </w:pPr>
      <w:r>
        <w:rPr>
          <w:rFonts w:ascii="Times New Roman" w:hAnsi="Times New Roman"/>
          <w:b w:val="0"/>
          <w:i w:val="0"/>
          <w:color w:val="000000"/>
          <w:sz w:val="28"/>
        </w:rPr>
        <w:t>Люди с ограниченными возможностями здоровья, их особые потребности и социальная позиция.</w:t>
      </w:r>
    </w:p>
    <w:p w14:paraId="11E1599F">
      <w:pPr>
        <w:spacing w:before="0" w:after="0" w:line="264" w:lineRule="auto"/>
        <w:ind w:firstLine="600"/>
        <w:jc w:val="both"/>
      </w:pPr>
      <w:r>
        <w:rPr>
          <w:rFonts w:ascii="Times New Roman" w:hAnsi="Times New Roman"/>
          <w:b w:val="0"/>
          <w:i w:val="0"/>
          <w:color w:val="000000"/>
          <w:sz w:val="28"/>
        </w:rPr>
        <w:t>Цели и мотивы деятельности. Виды деятельности (игра, труд, учение). Познание человеком мира и самого себя как вид деятельности.</w:t>
      </w:r>
    </w:p>
    <w:p w14:paraId="1CDD6685">
      <w:pPr>
        <w:spacing w:before="0" w:after="0" w:line="264" w:lineRule="auto"/>
        <w:ind w:firstLine="600"/>
        <w:jc w:val="both"/>
      </w:pPr>
      <w:r>
        <w:rPr>
          <w:rFonts w:ascii="Times New Roman" w:hAnsi="Times New Roman"/>
          <w:b w:val="0"/>
          <w:i w:val="0"/>
          <w:color w:val="000000"/>
          <w:sz w:val="28"/>
        </w:rPr>
        <w:t>Право человека на образование. Школьное образование. Права и обязанности учащегося.</w:t>
      </w:r>
    </w:p>
    <w:p w14:paraId="27160A77">
      <w:pPr>
        <w:spacing w:before="0" w:after="0" w:line="264" w:lineRule="auto"/>
        <w:ind w:firstLine="600"/>
        <w:jc w:val="both"/>
      </w:pPr>
      <w:r>
        <w:rPr>
          <w:rFonts w:ascii="Times New Roman" w:hAnsi="Times New Roman"/>
          <w:b w:val="0"/>
          <w:i w:val="0"/>
          <w:color w:val="000000"/>
          <w:sz w:val="28"/>
        </w:rPr>
        <w:t>Общение. Цели и средства общения. Особенности общения подростков. Общение в современных условиях.</w:t>
      </w:r>
    </w:p>
    <w:p w14:paraId="751CC001">
      <w:pPr>
        <w:spacing w:before="0" w:after="0" w:line="264" w:lineRule="auto"/>
        <w:ind w:firstLine="600"/>
        <w:jc w:val="both"/>
      </w:pPr>
      <w:r>
        <w:rPr>
          <w:rFonts w:ascii="Times New Roman" w:hAnsi="Times New Roman"/>
          <w:b w:val="0"/>
          <w:i w:val="0"/>
          <w:color w:val="000000"/>
          <w:sz w:val="28"/>
        </w:rPr>
        <w:t>Отношения в малых группах. Групповые нормы и правила. Лидерство в группе. Межличностные отношения (деловые, личные).</w:t>
      </w:r>
    </w:p>
    <w:p w14:paraId="50DCEB5E">
      <w:pPr>
        <w:spacing w:before="0" w:after="0" w:line="264" w:lineRule="auto"/>
        <w:ind w:firstLine="600"/>
        <w:jc w:val="both"/>
      </w:pPr>
      <w:r>
        <w:rPr>
          <w:rFonts w:ascii="Times New Roman" w:hAnsi="Times New Roman"/>
          <w:b w:val="0"/>
          <w:i w:val="0"/>
          <w:color w:val="000000"/>
          <w:sz w:val="28"/>
        </w:rPr>
        <w:t>Отношения в семье. Роль семьи в жизни человека и общества. Семейные традиции. Семейный досуг. Свободное время подростка.</w:t>
      </w:r>
    </w:p>
    <w:p w14:paraId="2245A817">
      <w:pPr>
        <w:spacing w:before="0" w:after="0" w:line="264" w:lineRule="auto"/>
        <w:ind w:firstLine="600"/>
        <w:jc w:val="both"/>
      </w:pPr>
      <w:r>
        <w:rPr>
          <w:rFonts w:ascii="Times New Roman" w:hAnsi="Times New Roman"/>
          <w:b w:val="0"/>
          <w:i w:val="0"/>
          <w:color w:val="000000"/>
          <w:sz w:val="28"/>
        </w:rPr>
        <w:t>Отношения с друзьями и сверстниками. Конфликты в межличностных отношениях.</w:t>
      </w:r>
    </w:p>
    <w:p w14:paraId="18A99EC1">
      <w:pPr>
        <w:spacing w:before="0" w:after="0" w:line="264" w:lineRule="auto"/>
        <w:ind w:firstLine="600"/>
        <w:jc w:val="both"/>
      </w:pPr>
      <w:r>
        <w:rPr>
          <w:rFonts w:ascii="Times New Roman" w:hAnsi="Times New Roman"/>
          <w:b/>
          <w:i w:val="0"/>
          <w:color w:val="000000"/>
          <w:sz w:val="28"/>
        </w:rPr>
        <w:t>Общество, в котором мы живём.</w:t>
      </w:r>
    </w:p>
    <w:p w14:paraId="380DD001">
      <w:pPr>
        <w:spacing w:before="0" w:after="0" w:line="264" w:lineRule="auto"/>
        <w:ind w:firstLine="600"/>
        <w:jc w:val="both"/>
      </w:pPr>
      <w:r>
        <w:rPr>
          <w:rFonts w:ascii="Times New Roman" w:hAnsi="Times New Roman"/>
          <w:b w:val="0"/>
          <w:i w:val="0"/>
          <w:color w:val="000000"/>
          <w:sz w:val="28"/>
        </w:rPr>
        <w:t>Что такое общество. Связь общества и природы. Устройство общественной жизни. Основные сферы жизни общества и их взаимодействие.</w:t>
      </w:r>
    </w:p>
    <w:p w14:paraId="36786E64">
      <w:pPr>
        <w:spacing w:before="0" w:after="0" w:line="264" w:lineRule="auto"/>
        <w:ind w:firstLine="600"/>
        <w:jc w:val="both"/>
      </w:pPr>
      <w:r>
        <w:rPr>
          <w:rFonts w:ascii="Times New Roman" w:hAnsi="Times New Roman"/>
          <w:b w:val="0"/>
          <w:i w:val="0"/>
          <w:color w:val="000000"/>
          <w:sz w:val="28"/>
        </w:rPr>
        <w:t>Социальные общности и группы. Положение человека в обществе.</w:t>
      </w:r>
    </w:p>
    <w:p w14:paraId="1F2C18C8">
      <w:pPr>
        <w:spacing w:before="0" w:after="0" w:line="264" w:lineRule="auto"/>
        <w:ind w:firstLine="600"/>
        <w:jc w:val="both"/>
      </w:pPr>
      <w:r>
        <w:rPr>
          <w:rFonts w:ascii="Times New Roman" w:hAnsi="Times New Roman"/>
          <w:b w:val="0"/>
          <w:i w:val="0"/>
          <w:color w:val="000000"/>
          <w:sz w:val="28"/>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23E7FB89">
      <w:pPr>
        <w:spacing w:before="0" w:after="0" w:line="264" w:lineRule="auto"/>
        <w:ind w:firstLine="600"/>
        <w:jc w:val="both"/>
      </w:pPr>
      <w:r>
        <w:rPr>
          <w:rFonts w:ascii="Times New Roman" w:hAnsi="Times New Roman"/>
          <w:b w:val="0"/>
          <w:i w:val="0"/>
          <w:color w:val="000000"/>
          <w:sz w:val="28"/>
        </w:rPr>
        <w:t>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XXI века. Место нашей Родины среди современных государств.</w:t>
      </w:r>
    </w:p>
    <w:p w14:paraId="53BA5F17">
      <w:pPr>
        <w:spacing w:before="0" w:after="0" w:line="264" w:lineRule="auto"/>
        <w:ind w:firstLine="600"/>
        <w:jc w:val="both"/>
      </w:pPr>
      <w:r>
        <w:rPr>
          <w:rFonts w:ascii="Times New Roman" w:hAnsi="Times New Roman"/>
          <w:b w:val="0"/>
          <w:i w:val="0"/>
          <w:color w:val="000000"/>
          <w:sz w:val="28"/>
        </w:rPr>
        <w:t>Культурная жизнь. Духовные ценности, традиционные ценности российского народа.</w:t>
      </w:r>
    </w:p>
    <w:p w14:paraId="3152E3AD">
      <w:pPr>
        <w:spacing w:before="0" w:after="0" w:line="264" w:lineRule="auto"/>
        <w:ind w:firstLine="600"/>
        <w:jc w:val="both"/>
      </w:pPr>
      <w:r>
        <w:rPr>
          <w:rFonts w:ascii="Times New Roman" w:hAnsi="Times New Roman"/>
          <w:b w:val="0"/>
          <w:i w:val="0"/>
          <w:color w:val="000000"/>
          <w:sz w:val="28"/>
        </w:rPr>
        <w:t>Развитие общества. Усиление взаимосвязей стран и народов в условиях современного общества.</w:t>
      </w:r>
    </w:p>
    <w:p w14:paraId="4A08FD9C">
      <w:pPr>
        <w:spacing w:before="0" w:after="0" w:line="264" w:lineRule="auto"/>
        <w:ind w:firstLine="600"/>
        <w:jc w:val="both"/>
      </w:pPr>
      <w:r>
        <w:rPr>
          <w:rFonts w:ascii="Times New Roman" w:hAnsi="Times New Roman"/>
          <w:b w:val="0"/>
          <w:i w:val="0"/>
          <w:color w:val="000000"/>
          <w:sz w:val="28"/>
        </w:rPr>
        <w:t>Глобальные проблемы современности и возможности их решения усилиями международного сообщества и международных организаций.</w:t>
      </w:r>
    </w:p>
    <w:p w14:paraId="46829239">
      <w:pPr>
        <w:spacing w:before="0" w:after="0" w:line="264" w:lineRule="auto"/>
        <w:ind w:left="120"/>
        <w:jc w:val="both"/>
      </w:pPr>
    </w:p>
    <w:p w14:paraId="6790D795">
      <w:pPr>
        <w:spacing w:before="0" w:after="0" w:line="264" w:lineRule="auto"/>
        <w:ind w:left="120"/>
        <w:jc w:val="both"/>
      </w:pPr>
      <w:r>
        <w:rPr>
          <w:rFonts w:ascii="Times New Roman" w:hAnsi="Times New Roman"/>
          <w:b/>
          <w:i w:val="0"/>
          <w:color w:val="000000"/>
          <w:sz w:val="28"/>
        </w:rPr>
        <w:t>7 КЛАСС</w:t>
      </w:r>
    </w:p>
    <w:p w14:paraId="687B0005">
      <w:pPr>
        <w:spacing w:before="0" w:after="0" w:line="264" w:lineRule="auto"/>
        <w:ind w:left="120"/>
        <w:jc w:val="both"/>
      </w:pPr>
    </w:p>
    <w:p w14:paraId="3EA750FF">
      <w:pPr>
        <w:spacing w:before="0" w:after="0" w:line="264" w:lineRule="auto"/>
        <w:ind w:firstLine="600"/>
        <w:jc w:val="both"/>
      </w:pPr>
      <w:r>
        <w:rPr>
          <w:rFonts w:ascii="Times New Roman" w:hAnsi="Times New Roman"/>
          <w:b/>
          <w:i w:val="0"/>
          <w:color w:val="000000"/>
          <w:sz w:val="28"/>
        </w:rPr>
        <w:t>Социальные ценности и нормы.</w:t>
      </w:r>
    </w:p>
    <w:p w14:paraId="4A390892">
      <w:pPr>
        <w:spacing w:before="0" w:after="0" w:line="264" w:lineRule="auto"/>
        <w:ind w:firstLine="600"/>
        <w:jc w:val="both"/>
      </w:pPr>
      <w:r>
        <w:rPr>
          <w:rFonts w:ascii="Times New Roman" w:hAnsi="Times New Roman"/>
          <w:b w:val="0"/>
          <w:i w:val="0"/>
          <w:color w:val="000000"/>
          <w:sz w:val="28"/>
        </w:rPr>
        <w:t>Общественные ценности. Свобода и ответственность гражданина. Гражданственность и патриотизм. Гуманизм.</w:t>
      </w:r>
    </w:p>
    <w:p w14:paraId="7A7DAD9A">
      <w:pPr>
        <w:spacing w:before="0" w:after="0" w:line="264" w:lineRule="auto"/>
        <w:ind w:firstLine="600"/>
        <w:jc w:val="both"/>
      </w:pPr>
      <w:r>
        <w:rPr>
          <w:rFonts w:ascii="Times New Roman" w:hAnsi="Times New Roman"/>
          <w:b w:val="0"/>
          <w:i w:val="0"/>
          <w:color w:val="000000"/>
          <w:sz w:val="28"/>
        </w:rPr>
        <w:t>Социальные нормы как регуляторы общественной жизни и поведения человека в обществе. Виды социальных норм. Традиции и обычаи.</w:t>
      </w:r>
    </w:p>
    <w:p w14:paraId="696A96A1">
      <w:pPr>
        <w:spacing w:before="0" w:after="0" w:line="264" w:lineRule="auto"/>
        <w:ind w:firstLine="600"/>
        <w:jc w:val="both"/>
      </w:pPr>
      <w:r>
        <w:rPr>
          <w:rFonts w:ascii="Times New Roman" w:hAnsi="Times New Roman"/>
          <w:b w:val="0"/>
          <w:i w:val="0"/>
          <w:color w:val="000000"/>
          <w:sz w:val="28"/>
        </w:rPr>
        <w:t>Принципы и нормы морали. Добро и зло. Нравственные чувства человека. Совесть и стыд.</w:t>
      </w:r>
    </w:p>
    <w:p w14:paraId="405F9B8F">
      <w:pPr>
        <w:spacing w:before="0" w:after="0" w:line="264" w:lineRule="auto"/>
        <w:ind w:firstLine="600"/>
        <w:jc w:val="both"/>
      </w:pPr>
      <w:r>
        <w:rPr>
          <w:rFonts w:ascii="Times New Roman" w:hAnsi="Times New Roman"/>
          <w:b w:val="0"/>
          <w:i w:val="0"/>
          <w:color w:val="000000"/>
          <w:sz w:val="28"/>
        </w:rPr>
        <w:t>Моральный выбор. Моральная оценка поведения людей и собственного поведения. Влияние моральных норм на общество и человека.</w:t>
      </w:r>
    </w:p>
    <w:p w14:paraId="55CC752E">
      <w:pPr>
        <w:spacing w:before="0" w:after="0" w:line="264" w:lineRule="auto"/>
        <w:ind w:firstLine="600"/>
        <w:jc w:val="both"/>
      </w:pPr>
      <w:r>
        <w:rPr>
          <w:rFonts w:ascii="Times New Roman" w:hAnsi="Times New Roman"/>
          <w:b w:val="0"/>
          <w:i w:val="0"/>
          <w:color w:val="000000"/>
          <w:sz w:val="28"/>
        </w:rPr>
        <w:t>Право и его роль в жизни общества. Право и мораль.</w:t>
      </w:r>
    </w:p>
    <w:p w14:paraId="062F923F">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14:paraId="35148C2B">
      <w:pPr>
        <w:spacing w:before="0" w:after="0" w:line="264" w:lineRule="auto"/>
        <w:ind w:firstLine="600"/>
        <w:jc w:val="both"/>
      </w:pPr>
      <w:r>
        <w:rPr>
          <w:rFonts w:ascii="Times New Roman" w:hAnsi="Times New Roman"/>
          <w:b w:val="0"/>
          <w:i w:val="0"/>
          <w:color w:val="000000"/>
          <w:sz w:val="28"/>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17A30A7">
      <w:pPr>
        <w:spacing w:before="0" w:after="0" w:line="264" w:lineRule="auto"/>
        <w:ind w:firstLine="600"/>
        <w:jc w:val="both"/>
      </w:pPr>
      <w:r>
        <w:rPr>
          <w:rFonts w:ascii="Times New Roman" w:hAnsi="Times New Roman"/>
          <w:b w:val="0"/>
          <w:i w:val="0"/>
          <w:color w:val="000000"/>
          <w:sz w:val="28"/>
        </w:rPr>
        <w:t>Правонарушение и юридическая ответственность. Проступок и преступление. Опасность правонарушений для личности и общества.</w:t>
      </w:r>
    </w:p>
    <w:p w14:paraId="4D0DC9AF">
      <w:pPr>
        <w:spacing w:before="0" w:after="0" w:line="264" w:lineRule="auto"/>
        <w:ind w:firstLine="600"/>
        <w:jc w:val="both"/>
      </w:pPr>
      <w:r>
        <w:rPr>
          <w:rFonts w:ascii="Times New Roman" w:hAnsi="Times New Roman"/>
          <w:b w:val="0"/>
          <w:i w:val="0"/>
          <w:color w:val="000000"/>
          <w:sz w:val="28"/>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33AA2CAD">
      <w:pPr>
        <w:spacing w:before="0" w:after="0" w:line="264" w:lineRule="auto"/>
        <w:ind w:firstLine="600"/>
        <w:jc w:val="both"/>
      </w:pPr>
      <w:r>
        <w:rPr>
          <w:rFonts w:ascii="Times New Roman" w:hAnsi="Times New Roman"/>
          <w:b/>
          <w:i w:val="0"/>
          <w:color w:val="000000"/>
          <w:sz w:val="28"/>
        </w:rPr>
        <w:t>Основы российского права.</w:t>
      </w:r>
    </w:p>
    <w:p w14:paraId="08A72EA6">
      <w:pPr>
        <w:spacing w:before="0" w:after="0" w:line="264" w:lineRule="auto"/>
        <w:ind w:firstLine="600"/>
        <w:jc w:val="both"/>
      </w:pPr>
      <w:r>
        <w:rPr>
          <w:rFonts w:ascii="Times New Roman" w:hAnsi="Times New Roman"/>
          <w:b w:val="0"/>
          <w:i w:val="0"/>
          <w:color w:val="000000"/>
          <w:sz w:val="28"/>
        </w:rPr>
        <w:t>Конституция Российской Федерации – основной закон. Законы и подзаконные акты. Отрасли права.</w:t>
      </w:r>
    </w:p>
    <w:p w14:paraId="3AB4B93C">
      <w:pPr>
        <w:spacing w:before="0" w:after="0" w:line="264" w:lineRule="auto"/>
        <w:ind w:firstLine="600"/>
        <w:jc w:val="both"/>
      </w:pPr>
      <w:r>
        <w:rPr>
          <w:rFonts w:ascii="Times New Roman" w:hAnsi="Times New Roman"/>
          <w:b w:val="0"/>
          <w:i w:val="0"/>
          <w:color w:val="000000"/>
          <w:sz w:val="28"/>
        </w:rPr>
        <w:t>Основы гражданского права. Физические и юридические лица в гражданском праве. Право собственности, защита прав собственности.</w:t>
      </w:r>
    </w:p>
    <w:p w14:paraId="78DA999F">
      <w:pPr>
        <w:spacing w:before="0" w:after="0" w:line="264" w:lineRule="auto"/>
        <w:ind w:firstLine="600"/>
        <w:jc w:val="both"/>
      </w:pPr>
      <w:r>
        <w:rPr>
          <w:rFonts w:ascii="Times New Roman" w:hAnsi="Times New Roman"/>
          <w:b w:val="0"/>
          <w:i w:val="0"/>
          <w:color w:val="000000"/>
          <w:sz w:val="28"/>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54C79A9B">
      <w:pPr>
        <w:spacing w:before="0" w:after="0" w:line="264" w:lineRule="auto"/>
        <w:ind w:firstLine="600"/>
        <w:jc w:val="both"/>
      </w:pPr>
      <w:r>
        <w:rPr>
          <w:rFonts w:ascii="Times New Roman" w:hAnsi="Times New Roman"/>
          <w:b w:val="0"/>
          <w:i w:val="0"/>
          <w:color w:val="000000"/>
          <w:sz w:val="28"/>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0EF34662">
      <w:pPr>
        <w:spacing w:before="0" w:after="0" w:line="264" w:lineRule="auto"/>
        <w:ind w:firstLine="600"/>
        <w:jc w:val="both"/>
      </w:pPr>
      <w:r>
        <w:rPr>
          <w:rFonts w:ascii="Times New Roman" w:hAnsi="Times New Roman"/>
          <w:b w:val="0"/>
          <w:i w:val="0"/>
          <w:color w:val="000000"/>
          <w:sz w:val="28"/>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7B636D40">
      <w:pPr>
        <w:spacing w:before="0" w:after="0" w:line="264" w:lineRule="auto"/>
        <w:ind w:firstLine="600"/>
        <w:jc w:val="both"/>
      </w:pPr>
      <w:r>
        <w:rPr>
          <w:rFonts w:ascii="Times New Roman" w:hAnsi="Times New Roman"/>
          <w:b w:val="0"/>
          <w:i w:val="0"/>
          <w:color w:val="000000"/>
          <w:sz w:val="28"/>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19EE224C">
      <w:pPr>
        <w:spacing w:before="0" w:after="0" w:line="264" w:lineRule="auto"/>
        <w:ind w:firstLine="600"/>
        <w:jc w:val="both"/>
      </w:pPr>
      <w:r>
        <w:rPr>
          <w:rFonts w:ascii="Times New Roman" w:hAnsi="Times New Roman"/>
          <w:b w:val="0"/>
          <w:i w:val="0"/>
          <w:color w:val="000000"/>
          <w:sz w:val="28"/>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6A2BD23A">
      <w:pPr>
        <w:spacing w:before="0" w:after="0" w:line="264" w:lineRule="auto"/>
        <w:ind w:left="120"/>
        <w:jc w:val="both"/>
      </w:pPr>
    </w:p>
    <w:p w14:paraId="3B9CF909">
      <w:pPr>
        <w:spacing w:before="0" w:after="0" w:line="264" w:lineRule="auto"/>
        <w:ind w:left="120"/>
        <w:jc w:val="both"/>
      </w:pPr>
      <w:r>
        <w:rPr>
          <w:rFonts w:ascii="Times New Roman" w:hAnsi="Times New Roman"/>
          <w:b/>
          <w:i w:val="0"/>
          <w:color w:val="000000"/>
          <w:sz w:val="28"/>
        </w:rPr>
        <w:t>8 КЛАСС</w:t>
      </w:r>
    </w:p>
    <w:p w14:paraId="6C97FBE5">
      <w:pPr>
        <w:spacing w:before="0" w:after="0" w:line="264" w:lineRule="auto"/>
        <w:ind w:left="120"/>
        <w:jc w:val="both"/>
      </w:pPr>
    </w:p>
    <w:p w14:paraId="4AA79421">
      <w:pPr>
        <w:spacing w:before="0" w:after="0" w:line="264" w:lineRule="auto"/>
        <w:ind w:firstLine="600"/>
        <w:jc w:val="both"/>
      </w:pPr>
      <w:r>
        <w:rPr>
          <w:rFonts w:ascii="Times New Roman" w:hAnsi="Times New Roman"/>
          <w:b/>
          <w:i w:val="0"/>
          <w:color w:val="000000"/>
          <w:sz w:val="28"/>
        </w:rPr>
        <w:t>Человек в экономических отношениях.</w:t>
      </w:r>
    </w:p>
    <w:p w14:paraId="4FA16D27">
      <w:pPr>
        <w:spacing w:before="0" w:after="0" w:line="264" w:lineRule="auto"/>
        <w:ind w:firstLine="600"/>
        <w:jc w:val="both"/>
      </w:pPr>
      <w:r>
        <w:rPr>
          <w:rFonts w:ascii="Times New Roman" w:hAnsi="Times New Roman"/>
          <w:b w:val="0"/>
          <w:i w:val="0"/>
          <w:color w:val="000000"/>
          <w:sz w:val="28"/>
        </w:rPr>
        <w:t>Экономическая жизнь общества. Потребности и ресурсы, ограниченность ресурсов. Экономический выбор.</w:t>
      </w:r>
    </w:p>
    <w:p w14:paraId="2E29C84F">
      <w:pPr>
        <w:spacing w:before="0" w:after="0" w:line="264" w:lineRule="auto"/>
        <w:ind w:firstLine="600"/>
        <w:jc w:val="both"/>
      </w:pPr>
      <w:r>
        <w:rPr>
          <w:rFonts w:ascii="Times New Roman" w:hAnsi="Times New Roman"/>
          <w:b w:val="0"/>
          <w:i w:val="0"/>
          <w:color w:val="000000"/>
          <w:sz w:val="28"/>
        </w:rPr>
        <w:t>Экономическая система и её функции. Собственность.</w:t>
      </w:r>
    </w:p>
    <w:p w14:paraId="35BDA64C">
      <w:pPr>
        <w:spacing w:before="0" w:after="0" w:line="264" w:lineRule="auto"/>
        <w:ind w:firstLine="600"/>
        <w:jc w:val="both"/>
      </w:pPr>
      <w:r>
        <w:rPr>
          <w:rFonts w:ascii="Times New Roman" w:hAnsi="Times New Roman"/>
          <w:b w:val="0"/>
          <w:i w:val="0"/>
          <w:color w:val="000000"/>
          <w:sz w:val="28"/>
        </w:rPr>
        <w:t>Производство – источник экономических благ. Факторы производства. Трудовая деятельность. Производительность труда. Разделение труда.</w:t>
      </w:r>
    </w:p>
    <w:p w14:paraId="5B7E890E">
      <w:pPr>
        <w:spacing w:before="0" w:after="0" w:line="264" w:lineRule="auto"/>
        <w:ind w:firstLine="600"/>
        <w:jc w:val="both"/>
      </w:pPr>
      <w:r>
        <w:rPr>
          <w:rFonts w:ascii="Times New Roman" w:hAnsi="Times New Roman"/>
          <w:b w:val="0"/>
          <w:i w:val="0"/>
          <w:color w:val="000000"/>
          <w:sz w:val="28"/>
        </w:rPr>
        <w:t>Предпринимательство. Виды и формы предпринимательской деятельности.</w:t>
      </w:r>
    </w:p>
    <w:p w14:paraId="70DC1705">
      <w:pPr>
        <w:spacing w:before="0" w:after="0" w:line="264" w:lineRule="auto"/>
        <w:ind w:firstLine="600"/>
        <w:jc w:val="both"/>
      </w:pPr>
      <w:r>
        <w:rPr>
          <w:rFonts w:ascii="Times New Roman" w:hAnsi="Times New Roman"/>
          <w:b w:val="0"/>
          <w:i w:val="0"/>
          <w:color w:val="000000"/>
          <w:sz w:val="28"/>
        </w:rPr>
        <w:t>Обмен. Деньги и их функции. Торговля и её формы.</w:t>
      </w:r>
    </w:p>
    <w:p w14:paraId="38B1B901">
      <w:pPr>
        <w:spacing w:before="0" w:after="0" w:line="264" w:lineRule="auto"/>
        <w:ind w:firstLine="600"/>
        <w:jc w:val="both"/>
      </w:pPr>
      <w:r>
        <w:rPr>
          <w:rFonts w:ascii="Times New Roman" w:hAnsi="Times New Roman"/>
          <w:b w:val="0"/>
          <w:i w:val="0"/>
          <w:color w:val="000000"/>
          <w:sz w:val="28"/>
        </w:rPr>
        <w:t>Рыночная экономика. Конкуренция. Спрос и предложение. Рыночное равновесие. Невидимая рука рынка. Многообразие рынков.</w:t>
      </w:r>
    </w:p>
    <w:p w14:paraId="7E67CCFE">
      <w:pPr>
        <w:spacing w:before="0" w:after="0" w:line="264" w:lineRule="auto"/>
        <w:ind w:firstLine="600"/>
        <w:jc w:val="both"/>
      </w:pPr>
      <w:r>
        <w:rPr>
          <w:rFonts w:ascii="Times New Roman" w:hAnsi="Times New Roman"/>
          <w:b w:val="0"/>
          <w:i w:val="0"/>
          <w:color w:val="000000"/>
          <w:sz w:val="28"/>
        </w:rPr>
        <w:t>Предприятие в экономике. Издержки, выручка и прибыль. Как повысить эффективность производства.</w:t>
      </w:r>
    </w:p>
    <w:p w14:paraId="28178F11">
      <w:pPr>
        <w:spacing w:before="0" w:after="0" w:line="264" w:lineRule="auto"/>
        <w:ind w:firstLine="600"/>
        <w:jc w:val="both"/>
      </w:pPr>
      <w:r>
        <w:rPr>
          <w:rFonts w:ascii="Times New Roman" w:hAnsi="Times New Roman"/>
          <w:b w:val="0"/>
          <w:i w:val="0"/>
          <w:color w:val="000000"/>
          <w:sz w:val="28"/>
        </w:rPr>
        <w:t>Заработная плата и стимулирование труда. Занятость и безработица.</w:t>
      </w:r>
    </w:p>
    <w:p w14:paraId="3A6BAE64">
      <w:pPr>
        <w:spacing w:before="0" w:after="0" w:line="264" w:lineRule="auto"/>
        <w:ind w:firstLine="600"/>
        <w:jc w:val="both"/>
      </w:pPr>
      <w:r>
        <w:rPr>
          <w:rFonts w:ascii="Times New Roman" w:hAnsi="Times New Roman"/>
          <w:b w:val="0"/>
          <w:i w:val="0"/>
          <w:color w:val="000000"/>
          <w:sz w:val="28"/>
        </w:rPr>
        <w:t>Финансовый рынок и посредники (банки, страховые компании, кредитные союзы, участники фондового рынка). Услуги финансовых посредников.</w:t>
      </w:r>
    </w:p>
    <w:p w14:paraId="6F3820C5">
      <w:pPr>
        <w:spacing w:before="0" w:after="0" w:line="264" w:lineRule="auto"/>
        <w:ind w:firstLine="600"/>
        <w:jc w:val="both"/>
      </w:pPr>
      <w:r>
        <w:rPr>
          <w:rFonts w:ascii="Times New Roman" w:hAnsi="Times New Roman"/>
          <w:b w:val="0"/>
          <w:i w:val="0"/>
          <w:color w:val="000000"/>
          <w:sz w:val="28"/>
        </w:rPr>
        <w:t>Основные типы финансовых инструментов: акции и облигации.</w:t>
      </w:r>
    </w:p>
    <w:p w14:paraId="4A7115B3">
      <w:pPr>
        <w:spacing w:before="0" w:after="0" w:line="264" w:lineRule="auto"/>
        <w:ind w:firstLine="600"/>
        <w:jc w:val="both"/>
      </w:pPr>
      <w:r>
        <w:rPr>
          <w:rFonts w:ascii="Times New Roman" w:hAnsi="Times New Roman"/>
          <w:b w:val="0"/>
          <w:i w:val="0"/>
          <w:color w:val="000000"/>
          <w:sz w:val="28"/>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17F7DFBE">
      <w:pPr>
        <w:spacing w:before="0" w:after="0" w:line="264" w:lineRule="auto"/>
        <w:ind w:firstLine="600"/>
        <w:jc w:val="both"/>
      </w:pPr>
      <w:r>
        <w:rPr>
          <w:rFonts w:ascii="Times New Roman" w:hAnsi="Times New Roman"/>
          <w:b w:val="0"/>
          <w:i w:val="0"/>
          <w:color w:val="000000"/>
          <w:sz w:val="28"/>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6F58C487">
      <w:pPr>
        <w:spacing w:before="0" w:after="0" w:line="264" w:lineRule="auto"/>
        <w:ind w:firstLine="600"/>
        <w:jc w:val="both"/>
      </w:pPr>
      <w:r>
        <w:rPr>
          <w:rFonts w:ascii="Times New Roman" w:hAnsi="Times New Roman"/>
          <w:b w:val="0"/>
          <w:i w:val="0"/>
          <w:color w:val="000000"/>
          <w:sz w:val="28"/>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17B8D4FC">
      <w:pPr>
        <w:spacing w:before="0" w:after="0" w:line="264" w:lineRule="auto"/>
        <w:ind w:firstLine="600"/>
        <w:jc w:val="both"/>
      </w:pPr>
      <w:r>
        <w:rPr>
          <w:rFonts w:ascii="Times New Roman" w:hAnsi="Times New Roman"/>
          <w:b/>
          <w:i w:val="0"/>
          <w:color w:val="000000"/>
          <w:sz w:val="28"/>
        </w:rPr>
        <w:t>Человек в мире культуры.</w:t>
      </w:r>
    </w:p>
    <w:p w14:paraId="307331B4">
      <w:pPr>
        <w:spacing w:before="0" w:after="0" w:line="264" w:lineRule="auto"/>
        <w:ind w:firstLine="600"/>
        <w:jc w:val="both"/>
      </w:pPr>
      <w:r>
        <w:rPr>
          <w:rFonts w:ascii="Times New Roman" w:hAnsi="Times New Roman"/>
          <w:b w:val="0"/>
          <w:i w:val="0"/>
          <w:color w:val="000000"/>
          <w:sz w:val="28"/>
        </w:rPr>
        <w:t>Культура, её многообразие и формы. Влияние духовной культуры на формирование личности. Современная молодёжная культура.</w:t>
      </w:r>
    </w:p>
    <w:p w14:paraId="2A5541EE">
      <w:pPr>
        <w:spacing w:before="0" w:after="0" w:line="264" w:lineRule="auto"/>
        <w:ind w:firstLine="600"/>
        <w:jc w:val="both"/>
      </w:pPr>
      <w:r>
        <w:rPr>
          <w:rFonts w:ascii="Times New Roman" w:hAnsi="Times New Roman"/>
          <w:b w:val="0"/>
          <w:i w:val="0"/>
          <w:color w:val="000000"/>
          <w:sz w:val="28"/>
        </w:rPr>
        <w:t>Наука. Естественные и социально-гуманитарные науки. Роль науки в развитии общества.</w:t>
      </w:r>
    </w:p>
    <w:p w14:paraId="4FFB0D51">
      <w:pPr>
        <w:spacing w:before="0" w:after="0" w:line="264" w:lineRule="auto"/>
        <w:ind w:firstLine="600"/>
        <w:jc w:val="both"/>
      </w:pPr>
      <w:r>
        <w:rPr>
          <w:rFonts w:ascii="Times New Roman" w:hAnsi="Times New Roman"/>
          <w:b w:val="0"/>
          <w:i w:val="0"/>
          <w:color w:val="000000"/>
          <w:sz w:val="28"/>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289429CD">
      <w:pPr>
        <w:spacing w:before="0" w:after="0" w:line="264" w:lineRule="auto"/>
        <w:ind w:firstLine="600"/>
        <w:jc w:val="both"/>
      </w:pPr>
      <w:r>
        <w:rPr>
          <w:rFonts w:ascii="Times New Roman" w:hAnsi="Times New Roman"/>
          <w:b w:val="0"/>
          <w:i w:val="0"/>
          <w:color w:val="000000"/>
          <w:sz w:val="28"/>
        </w:rPr>
        <w:t>Политика в сфере культуры и образования в Российской Федерации.</w:t>
      </w:r>
    </w:p>
    <w:p w14:paraId="316A5943">
      <w:pPr>
        <w:spacing w:before="0" w:after="0" w:line="264" w:lineRule="auto"/>
        <w:ind w:firstLine="600"/>
        <w:jc w:val="both"/>
      </w:pPr>
      <w:r>
        <w:rPr>
          <w:rFonts w:ascii="Times New Roman" w:hAnsi="Times New Roman"/>
          <w:b w:val="0"/>
          <w:i w:val="0"/>
          <w:color w:val="000000"/>
          <w:sz w:val="28"/>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7D3BDD84">
      <w:pPr>
        <w:spacing w:before="0" w:after="0" w:line="264" w:lineRule="auto"/>
        <w:ind w:firstLine="600"/>
        <w:jc w:val="both"/>
      </w:pPr>
      <w:r>
        <w:rPr>
          <w:rFonts w:ascii="Times New Roman" w:hAnsi="Times New Roman"/>
          <w:b w:val="0"/>
          <w:i w:val="0"/>
          <w:color w:val="000000"/>
          <w:sz w:val="28"/>
        </w:rPr>
        <w:t>Что такое искусство. Виды искусств. Роль искусства в жизни человека и общества.</w:t>
      </w:r>
    </w:p>
    <w:p w14:paraId="3B28F583">
      <w:pPr>
        <w:spacing w:before="0" w:after="0" w:line="264" w:lineRule="auto"/>
        <w:ind w:firstLine="600"/>
        <w:jc w:val="both"/>
      </w:pPr>
      <w:r>
        <w:rPr>
          <w:rFonts w:ascii="Times New Roman" w:hAnsi="Times New Roman"/>
          <w:b w:val="0"/>
          <w:i w:val="0"/>
          <w:color w:val="000000"/>
          <w:sz w:val="28"/>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2BF2B5A3">
      <w:pPr>
        <w:spacing w:before="0" w:after="0" w:line="264" w:lineRule="auto"/>
        <w:ind w:left="120"/>
        <w:jc w:val="both"/>
      </w:pPr>
      <w:r>
        <w:rPr>
          <w:rFonts w:ascii="Times New Roman" w:hAnsi="Times New Roman"/>
          <w:b/>
          <w:i w:val="0"/>
          <w:color w:val="000000"/>
          <w:sz w:val="28"/>
        </w:rPr>
        <w:t>9 КЛАСС</w:t>
      </w:r>
    </w:p>
    <w:p w14:paraId="6DA9DD49">
      <w:pPr>
        <w:spacing w:before="0" w:after="0" w:line="264" w:lineRule="auto"/>
        <w:ind w:firstLine="600"/>
        <w:jc w:val="both"/>
      </w:pPr>
      <w:r>
        <w:rPr>
          <w:rFonts w:ascii="Times New Roman" w:hAnsi="Times New Roman"/>
          <w:b/>
          <w:i w:val="0"/>
          <w:color w:val="000000"/>
          <w:sz w:val="28"/>
        </w:rPr>
        <w:t>Человек в политическом измерении.</w:t>
      </w:r>
    </w:p>
    <w:p w14:paraId="099E2439">
      <w:pPr>
        <w:spacing w:before="0" w:after="0" w:line="264" w:lineRule="auto"/>
        <w:ind w:firstLine="600"/>
        <w:jc w:val="both"/>
      </w:pPr>
      <w:r>
        <w:rPr>
          <w:rFonts w:ascii="Times New Roman" w:hAnsi="Times New Roman"/>
          <w:b w:val="0"/>
          <w:i w:val="0"/>
          <w:color w:val="000000"/>
          <w:sz w:val="28"/>
        </w:rPr>
        <w:t>Политика и политическая власть. Государство – политическая организация общества. Признаки государства. Внутренняя и внешняя политика.</w:t>
      </w:r>
    </w:p>
    <w:p w14:paraId="0B68D188">
      <w:pPr>
        <w:spacing w:before="0" w:after="0" w:line="264" w:lineRule="auto"/>
        <w:ind w:firstLine="600"/>
        <w:jc w:val="both"/>
      </w:pPr>
      <w:r>
        <w:rPr>
          <w:rFonts w:ascii="Times New Roman" w:hAnsi="Times New Roman"/>
          <w:b w:val="0"/>
          <w:i w:val="0"/>
          <w:color w:val="000000"/>
          <w:sz w:val="28"/>
        </w:rPr>
        <w:t>Форма государства. Монархия и республика – основные формы правления. Унитарное и федеративное государственно-территориальное устройство.</w:t>
      </w:r>
    </w:p>
    <w:p w14:paraId="5172DAE9">
      <w:pPr>
        <w:spacing w:before="0" w:after="0" w:line="264" w:lineRule="auto"/>
        <w:ind w:firstLine="600"/>
        <w:jc w:val="both"/>
      </w:pPr>
      <w:r>
        <w:rPr>
          <w:rFonts w:ascii="Times New Roman" w:hAnsi="Times New Roman"/>
          <w:b w:val="0"/>
          <w:i w:val="0"/>
          <w:color w:val="000000"/>
          <w:sz w:val="28"/>
        </w:rPr>
        <w:t>Политический режим и его виды.</w:t>
      </w:r>
    </w:p>
    <w:p w14:paraId="0B9C8C2E">
      <w:pPr>
        <w:spacing w:before="0" w:after="0" w:line="264" w:lineRule="auto"/>
        <w:ind w:firstLine="600"/>
        <w:jc w:val="both"/>
      </w:pPr>
      <w:r>
        <w:rPr>
          <w:rFonts w:ascii="Times New Roman" w:hAnsi="Times New Roman"/>
          <w:b w:val="0"/>
          <w:i w:val="0"/>
          <w:color w:val="000000"/>
          <w:sz w:val="28"/>
        </w:rPr>
        <w:t>Демократия, демократические ценности. Правовое государство и гражданское общество.</w:t>
      </w:r>
    </w:p>
    <w:p w14:paraId="608FD2AA">
      <w:pPr>
        <w:spacing w:before="0" w:after="0" w:line="264" w:lineRule="auto"/>
        <w:ind w:firstLine="600"/>
        <w:jc w:val="both"/>
      </w:pPr>
      <w:r>
        <w:rPr>
          <w:rFonts w:ascii="Times New Roman" w:hAnsi="Times New Roman"/>
          <w:b w:val="0"/>
          <w:i w:val="0"/>
          <w:color w:val="000000"/>
          <w:sz w:val="28"/>
        </w:rPr>
        <w:t>Участие граждан в политике. Выборы, референдум.</w:t>
      </w:r>
    </w:p>
    <w:p w14:paraId="3A7F5754">
      <w:pPr>
        <w:spacing w:before="0" w:after="0" w:line="264" w:lineRule="auto"/>
        <w:ind w:firstLine="600"/>
        <w:jc w:val="both"/>
      </w:pPr>
      <w:r>
        <w:rPr>
          <w:rFonts w:ascii="Times New Roman" w:hAnsi="Times New Roman"/>
          <w:b w:val="0"/>
          <w:i w:val="0"/>
          <w:color w:val="000000"/>
          <w:sz w:val="28"/>
        </w:rPr>
        <w:t>Политические партии, их роль в демократическом обществе. Общественно-политические организации.</w:t>
      </w:r>
    </w:p>
    <w:p w14:paraId="4B5C2EA0">
      <w:pPr>
        <w:spacing w:before="0" w:after="0" w:line="264" w:lineRule="auto"/>
        <w:ind w:firstLine="600"/>
        <w:jc w:val="both"/>
      </w:pPr>
      <w:r>
        <w:rPr>
          <w:rFonts w:ascii="Times New Roman" w:hAnsi="Times New Roman"/>
          <w:b/>
          <w:i w:val="0"/>
          <w:color w:val="000000"/>
          <w:sz w:val="28"/>
        </w:rPr>
        <w:t>Гражданин и государство.</w:t>
      </w:r>
    </w:p>
    <w:p w14:paraId="1439EB0B">
      <w:pPr>
        <w:spacing w:before="0" w:after="0" w:line="264" w:lineRule="auto"/>
        <w:ind w:firstLine="600"/>
        <w:jc w:val="both"/>
      </w:pPr>
      <w:r>
        <w:rPr>
          <w:rFonts w:ascii="Times New Roman" w:hAnsi="Times New Roman"/>
          <w:b w:val="0"/>
          <w:i w:val="0"/>
          <w:color w:val="000000"/>
          <w:sz w:val="28"/>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14F2F151">
      <w:pPr>
        <w:spacing w:before="0" w:after="0" w:line="264" w:lineRule="auto"/>
        <w:ind w:firstLine="600"/>
        <w:jc w:val="both"/>
      </w:pPr>
      <w:r>
        <w:rPr>
          <w:rFonts w:ascii="Times New Roman" w:hAnsi="Times New Roman"/>
          <w:b w:val="0"/>
          <w:i w:val="0"/>
          <w:color w:val="000000"/>
          <w:sz w:val="28"/>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10C72C13">
      <w:pPr>
        <w:spacing w:before="0" w:after="0" w:line="264" w:lineRule="auto"/>
        <w:ind w:firstLine="600"/>
        <w:jc w:val="both"/>
      </w:pPr>
      <w:r>
        <w:rPr>
          <w:rFonts w:ascii="Times New Roman" w:hAnsi="Times New Roman"/>
          <w:b w:val="0"/>
          <w:i w:val="0"/>
          <w:color w:val="000000"/>
          <w:sz w:val="28"/>
        </w:rPr>
        <w:t>Государственное управление. Противодействие коррупции в Российской Федерации.</w:t>
      </w:r>
    </w:p>
    <w:p w14:paraId="2A0CA8ED">
      <w:pPr>
        <w:spacing w:before="0" w:after="0" w:line="264" w:lineRule="auto"/>
        <w:ind w:firstLine="600"/>
        <w:jc w:val="both"/>
      </w:pPr>
      <w:r>
        <w:rPr>
          <w:rFonts w:ascii="Times New Roman" w:hAnsi="Times New Roman"/>
          <w:b w:val="0"/>
          <w:i w:val="0"/>
          <w:color w:val="000000"/>
          <w:sz w:val="28"/>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5E8C54EF">
      <w:pPr>
        <w:spacing w:before="0" w:after="0" w:line="264" w:lineRule="auto"/>
        <w:ind w:firstLine="600"/>
        <w:jc w:val="both"/>
      </w:pPr>
      <w:r>
        <w:rPr>
          <w:rFonts w:ascii="Times New Roman" w:hAnsi="Times New Roman"/>
          <w:b w:val="0"/>
          <w:i w:val="0"/>
          <w:color w:val="000000"/>
          <w:sz w:val="28"/>
        </w:rPr>
        <w:t>Местное самоуправление.</w:t>
      </w:r>
    </w:p>
    <w:p w14:paraId="64DA4024">
      <w:pPr>
        <w:spacing w:before="0" w:after="0" w:line="264" w:lineRule="auto"/>
        <w:ind w:firstLine="600"/>
        <w:jc w:val="both"/>
      </w:pPr>
      <w:r>
        <w:rPr>
          <w:rFonts w:ascii="Times New Roman" w:hAnsi="Times New Roman"/>
          <w:b w:val="0"/>
          <w:i w:val="0"/>
          <w:color w:val="000000"/>
          <w:sz w:val="28"/>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538ADC98">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14:paraId="3D4F3B8E">
      <w:pPr>
        <w:spacing w:before="0" w:after="0" w:line="264" w:lineRule="auto"/>
        <w:ind w:firstLine="600"/>
        <w:jc w:val="both"/>
      </w:pPr>
      <w:r>
        <w:rPr>
          <w:rFonts w:ascii="Times New Roman" w:hAnsi="Times New Roman"/>
          <w:b w:val="0"/>
          <w:i w:val="0"/>
          <w:color w:val="000000"/>
          <w:sz w:val="28"/>
        </w:rPr>
        <w:t>Социальная структура общества. Многообразие социальных общностей и групп.</w:t>
      </w:r>
    </w:p>
    <w:p w14:paraId="7E3A0662">
      <w:pPr>
        <w:spacing w:before="0" w:after="0" w:line="264" w:lineRule="auto"/>
        <w:ind w:firstLine="600"/>
        <w:jc w:val="both"/>
      </w:pPr>
      <w:r>
        <w:rPr>
          <w:rFonts w:ascii="Times New Roman" w:hAnsi="Times New Roman"/>
          <w:b w:val="0"/>
          <w:i w:val="0"/>
          <w:color w:val="000000"/>
          <w:sz w:val="28"/>
        </w:rPr>
        <w:t>Социальная мобильность.</w:t>
      </w:r>
    </w:p>
    <w:p w14:paraId="2298D8F1">
      <w:pPr>
        <w:spacing w:before="0" w:after="0" w:line="264" w:lineRule="auto"/>
        <w:ind w:firstLine="600"/>
        <w:jc w:val="both"/>
      </w:pPr>
      <w:r>
        <w:rPr>
          <w:rFonts w:ascii="Times New Roman" w:hAnsi="Times New Roman"/>
          <w:b w:val="0"/>
          <w:i w:val="0"/>
          <w:color w:val="000000"/>
          <w:sz w:val="28"/>
        </w:rPr>
        <w:t>Социальный статус человека в обществе. Социальные роли. Ролевой набор подростка.</w:t>
      </w:r>
    </w:p>
    <w:p w14:paraId="03BF43E1">
      <w:pPr>
        <w:spacing w:before="0" w:after="0" w:line="264" w:lineRule="auto"/>
        <w:ind w:firstLine="600"/>
        <w:jc w:val="both"/>
      </w:pPr>
      <w:r>
        <w:rPr>
          <w:rFonts w:ascii="Times New Roman" w:hAnsi="Times New Roman"/>
          <w:b w:val="0"/>
          <w:i w:val="0"/>
          <w:color w:val="000000"/>
          <w:sz w:val="28"/>
        </w:rPr>
        <w:t>Социализация личности.</w:t>
      </w:r>
    </w:p>
    <w:p w14:paraId="4A55A086">
      <w:pPr>
        <w:spacing w:before="0" w:after="0" w:line="264" w:lineRule="auto"/>
        <w:ind w:firstLine="600"/>
        <w:jc w:val="both"/>
      </w:pPr>
      <w:r>
        <w:rPr>
          <w:rFonts w:ascii="Times New Roman" w:hAnsi="Times New Roman"/>
          <w:b w:val="0"/>
          <w:i w:val="0"/>
          <w:color w:val="000000"/>
          <w:sz w:val="28"/>
        </w:rPr>
        <w:t>Роль семьи в социализации личности. Функции семьи. Семейные ценности. Основные роли членов семьи.</w:t>
      </w:r>
    </w:p>
    <w:p w14:paraId="36A75A89">
      <w:pPr>
        <w:spacing w:before="0" w:after="0" w:line="264" w:lineRule="auto"/>
        <w:ind w:firstLine="600"/>
        <w:jc w:val="both"/>
      </w:pPr>
      <w:r>
        <w:rPr>
          <w:rFonts w:ascii="Times New Roman" w:hAnsi="Times New Roman"/>
          <w:b w:val="0"/>
          <w:i w:val="0"/>
          <w:color w:val="000000"/>
          <w:sz w:val="28"/>
        </w:rPr>
        <w:t>Этнос и нация. Россия – многонациональное государство. Этносы и нации в диалоге культур.</w:t>
      </w:r>
    </w:p>
    <w:p w14:paraId="16139F5B">
      <w:pPr>
        <w:spacing w:before="0" w:after="0" w:line="264" w:lineRule="auto"/>
        <w:ind w:firstLine="600"/>
        <w:jc w:val="both"/>
      </w:pPr>
      <w:r>
        <w:rPr>
          <w:rFonts w:ascii="Times New Roman" w:hAnsi="Times New Roman"/>
          <w:b w:val="0"/>
          <w:i w:val="0"/>
          <w:color w:val="000000"/>
          <w:sz w:val="28"/>
        </w:rPr>
        <w:t>Социальная политика Российского государства.</w:t>
      </w:r>
    </w:p>
    <w:p w14:paraId="0E3F7285">
      <w:pPr>
        <w:spacing w:before="0" w:after="0" w:line="264" w:lineRule="auto"/>
        <w:ind w:firstLine="600"/>
        <w:jc w:val="both"/>
      </w:pPr>
      <w:r>
        <w:rPr>
          <w:rFonts w:ascii="Times New Roman" w:hAnsi="Times New Roman"/>
          <w:b w:val="0"/>
          <w:i w:val="0"/>
          <w:color w:val="000000"/>
          <w:sz w:val="28"/>
        </w:rPr>
        <w:t>Социальные конфликты и пути их разрешения.</w:t>
      </w:r>
    </w:p>
    <w:p w14:paraId="4B5A46D7">
      <w:pPr>
        <w:spacing w:before="0" w:after="0" w:line="264" w:lineRule="auto"/>
        <w:ind w:firstLine="600"/>
        <w:jc w:val="both"/>
      </w:pPr>
      <w:r>
        <w:rPr>
          <w:rFonts w:ascii="Times New Roman" w:hAnsi="Times New Roman"/>
          <w:b w:val="0"/>
          <w:i w:val="0"/>
          <w:color w:val="000000"/>
          <w:sz w:val="28"/>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4E4E4D6A">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14:paraId="1AA4F680">
      <w:pPr>
        <w:spacing w:before="0" w:after="0" w:line="264" w:lineRule="auto"/>
        <w:ind w:firstLine="600"/>
        <w:jc w:val="both"/>
      </w:pPr>
      <w:r>
        <w:rPr>
          <w:rFonts w:ascii="Times New Roman" w:hAnsi="Times New Roman"/>
          <w:b w:val="0"/>
          <w:i w:val="0"/>
          <w:color w:val="000000"/>
          <w:sz w:val="28"/>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5C4C823E">
      <w:pPr>
        <w:spacing w:before="0" w:after="0" w:line="264" w:lineRule="auto"/>
        <w:ind w:firstLine="600"/>
        <w:jc w:val="both"/>
      </w:pPr>
      <w:r>
        <w:rPr>
          <w:rFonts w:ascii="Times New Roman" w:hAnsi="Times New Roman"/>
          <w:b w:val="0"/>
          <w:i w:val="0"/>
          <w:color w:val="000000"/>
          <w:sz w:val="28"/>
        </w:rPr>
        <w:t>Молодёжь – активный участник общественной жизни. Волонтёрское движение.</w:t>
      </w:r>
    </w:p>
    <w:p w14:paraId="4136C20A">
      <w:pPr>
        <w:spacing w:before="0" w:after="0" w:line="264" w:lineRule="auto"/>
        <w:ind w:firstLine="600"/>
        <w:jc w:val="both"/>
      </w:pPr>
      <w:r>
        <w:rPr>
          <w:rFonts w:ascii="Times New Roman" w:hAnsi="Times New Roman"/>
          <w:b w:val="0"/>
          <w:i w:val="0"/>
          <w:color w:val="000000"/>
          <w:sz w:val="28"/>
        </w:rPr>
        <w:t>Профессии настоящего и будущего. Непрерывное образование и карьера.</w:t>
      </w:r>
    </w:p>
    <w:p w14:paraId="2EE6944D">
      <w:pPr>
        <w:spacing w:before="0" w:after="0" w:line="264" w:lineRule="auto"/>
        <w:ind w:firstLine="600"/>
        <w:jc w:val="both"/>
      </w:pPr>
      <w:r>
        <w:rPr>
          <w:rFonts w:ascii="Times New Roman" w:hAnsi="Times New Roman"/>
          <w:b w:val="0"/>
          <w:i w:val="0"/>
          <w:color w:val="000000"/>
          <w:sz w:val="28"/>
        </w:rPr>
        <w:t>Здоровый образ жизни. Социальная и личная значимость здорового образа жизни. Мода и спорт.</w:t>
      </w:r>
    </w:p>
    <w:p w14:paraId="523DF779">
      <w:pPr>
        <w:spacing w:before="0" w:after="0" w:line="264" w:lineRule="auto"/>
        <w:ind w:firstLine="600"/>
        <w:jc w:val="both"/>
      </w:pPr>
      <w:r>
        <w:rPr>
          <w:rFonts w:ascii="Times New Roman" w:hAnsi="Times New Roman"/>
          <w:b w:val="0"/>
          <w:i w:val="0"/>
          <w:color w:val="000000"/>
          <w:sz w:val="28"/>
        </w:rPr>
        <w:t>Современные формы связи и коммуникации: как они изменили мир. Особенности общения в виртуальном пространстве.</w:t>
      </w:r>
    </w:p>
    <w:p w14:paraId="021403BE">
      <w:pPr>
        <w:spacing w:before="0" w:after="0" w:line="264" w:lineRule="auto"/>
        <w:ind w:firstLine="600"/>
        <w:jc w:val="both"/>
      </w:pPr>
      <w:r>
        <w:rPr>
          <w:rFonts w:ascii="Times New Roman" w:hAnsi="Times New Roman"/>
          <w:b w:val="0"/>
          <w:i w:val="0"/>
          <w:color w:val="000000"/>
          <w:sz w:val="28"/>
        </w:rPr>
        <w:t>Перспективы развития общества.</w:t>
      </w:r>
    </w:p>
    <w:p w14:paraId="074CAFEB">
      <w:pPr>
        <w:sectPr>
          <w:pgSz w:w="11906" w:h="16383"/>
          <w:cols w:space="720" w:num="1"/>
        </w:sectPr>
      </w:pPr>
      <w:bookmarkStart w:id="9" w:name="block-33548738"/>
    </w:p>
    <w:bookmarkEnd w:id="8"/>
    <w:bookmarkEnd w:id="9"/>
    <w:p w14:paraId="4761673D">
      <w:pPr>
        <w:spacing w:before="0" w:after="0" w:line="264" w:lineRule="auto"/>
        <w:ind w:left="120"/>
        <w:jc w:val="both"/>
      </w:pPr>
      <w:bookmarkStart w:id="10" w:name="block-33548742"/>
      <w:r>
        <w:rPr>
          <w:rFonts w:ascii="Times New Roman" w:hAnsi="Times New Roman"/>
          <w:b/>
          <w:i w:val="0"/>
          <w:color w:val="000000"/>
          <w:sz w:val="28"/>
        </w:rPr>
        <w:t>ПЛАНИРУЕМЫЕ ОБРАЗОВАТЕЛЬНЫЕ РЕЗУЛЬТАТЫ</w:t>
      </w:r>
    </w:p>
    <w:p w14:paraId="524E014B">
      <w:pPr>
        <w:spacing w:before="0" w:after="0" w:line="264" w:lineRule="auto"/>
        <w:ind w:left="120"/>
        <w:jc w:val="both"/>
      </w:pPr>
    </w:p>
    <w:p w14:paraId="1398BF10">
      <w:pPr>
        <w:spacing w:before="0" w:after="0" w:line="264" w:lineRule="auto"/>
        <w:ind w:firstLine="600"/>
        <w:jc w:val="both"/>
      </w:pPr>
      <w:r>
        <w:rPr>
          <w:rFonts w:ascii="Times New Roman" w:hAnsi="Times New Roman"/>
          <w:b w:val="0"/>
          <w:i w:val="0"/>
          <w:color w:val="000000"/>
          <w:sz w:val="28"/>
        </w:rPr>
        <w:t>Личностные и метапредметные результаты представлены с учётом особенностей преподавания обществознания в основной школе.</w:t>
      </w:r>
    </w:p>
    <w:p w14:paraId="5C45621A">
      <w:pPr>
        <w:spacing w:before="0" w:after="0" w:line="264" w:lineRule="auto"/>
        <w:ind w:firstLine="600"/>
        <w:jc w:val="both"/>
      </w:pPr>
      <w:r>
        <w:rPr>
          <w:rFonts w:ascii="Times New Roman" w:hAnsi="Times New Roman"/>
          <w:b w:val="0"/>
          <w:i w:val="0"/>
          <w:color w:val="000000"/>
          <w:sz w:val="28"/>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2EFA01DC">
      <w:pPr>
        <w:spacing w:before="0" w:after="0" w:line="264" w:lineRule="auto"/>
        <w:ind w:firstLine="600"/>
        <w:jc w:val="both"/>
      </w:pPr>
      <w:r>
        <w:rPr>
          <w:rFonts w:ascii="Times New Roman" w:hAnsi="Times New Roman"/>
          <w:b w:val="0"/>
          <w:i w:val="0"/>
          <w:color w:val="000000"/>
          <w:sz w:val="28"/>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41775923">
      <w:pPr>
        <w:spacing w:before="0" w:after="0" w:line="264" w:lineRule="auto"/>
        <w:ind w:left="120"/>
        <w:jc w:val="both"/>
      </w:pPr>
      <w:r>
        <w:rPr>
          <w:rFonts w:ascii="Times New Roman" w:hAnsi="Times New Roman"/>
          <w:b/>
          <w:i w:val="0"/>
          <w:color w:val="000000"/>
          <w:sz w:val="28"/>
        </w:rPr>
        <w:t>ЛИЧНОСТНЫЕ РЕЗУЛЬТАТЫ</w:t>
      </w:r>
    </w:p>
    <w:p w14:paraId="0B45EDA8">
      <w:pPr>
        <w:spacing w:before="0" w:after="0" w:line="264" w:lineRule="auto"/>
        <w:ind w:left="120"/>
        <w:jc w:val="both"/>
      </w:pPr>
    </w:p>
    <w:p w14:paraId="3064535A">
      <w:pPr>
        <w:spacing w:before="0" w:after="0" w:line="264" w:lineRule="auto"/>
        <w:ind w:firstLine="600"/>
        <w:jc w:val="both"/>
      </w:pPr>
      <w:r>
        <w:rPr>
          <w:rFonts w:ascii="Times New Roman" w:hAnsi="Times New Roman"/>
          <w:b w:val="0"/>
          <w:i w:val="0"/>
          <w:color w:val="000000"/>
          <w:sz w:val="28"/>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002029C">
      <w:pPr>
        <w:spacing w:before="0" w:after="0" w:line="264" w:lineRule="auto"/>
        <w:ind w:firstLine="600"/>
        <w:jc w:val="both"/>
      </w:pPr>
      <w:r>
        <w:rPr>
          <w:rFonts w:ascii="Times New Roman" w:hAnsi="Times New Roman"/>
          <w:b/>
          <w:i w:val="0"/>
          <w:color w:val="000000"/>
          <w:sz w:val="28"/>
        </w:rPr>
        <w:t>Гражданского воспитания:</w:t>
      </w:r>
    </w:p>
    <w:p w14:paraId="610DE41F">
      <w:pPr>
        <w:spacing w:before="0" w:after="0" w:line="264" w:lineRule="auto"/>
        <w:ind w:firstLine="600"/>
        <w:jc w:val="both"/>
      </w:pPr>
      <w:r>
        <w:rPr>
          <w:rFonts w:ascii="Times New Roman" w:hAnsi="Times New Roman"/>
          <w:b w:val="0"/>
          <w:i w:val="0"/>
          <w:color w:val="000000"/>
          <w:sz w:val="28"/>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Pr>
          <w:rFonts w:ascii="Times New Roman" w:hAnsi="Times New Roman"/>
          <w:b/>
          <w:i w:val="0"/>
          <w:color w:val="000000"/>
          <w:sz w:val="28"/>
        </w:rPr>
        <w:t xml:space="preserve"> </w:t>
      </w:r>
    </w:p>
    <w:p w14:paraId="70BFB198">
      <w:pPr>
        <w:spacing w:before="0" w:after="0" w:line="264" w:lineRule="auto"/>
        <w:ind w:firstLine="600"/>
        <w:jc w:val="both"/>
      </w:pPr>
      <w:r>
        <w:rPr>
          <w:rFonts w:ascii="Times New Roman" w:hAnsi="Times New Roman"/>
          <w:b/>
          <w:i w:val="0"/>
          <w:color w:val="000000"/>
          <w:sz w:val="28"/>
        </w:rPr>
        <w:t>Патриотического воспитания:</w:t>
      </w:r>
    </w:p>
    <w:p w14:paraId="30C34192">
      <w:pPr>
        <w:spacing w:before="0" w:after="0" w:line="264" w:lineRule="auto"/>
        <w:ind w:firstLine="600"/>
        <w:jc w:val="both"/>
      </w:pPr>
      <w:r>
        <w:rPr>
          <w:rFonts w:ascii="Times New Roman" w:hAnsi="Times New Roman"/>
          <w:b w:val="0"/>
          <w:i w:val="0"/>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F973A01">
      <w:pPr>
        <w:spacing w:before="0" w:after="0" w:line="264" w:lineRule="auto"/>
        <w:ind w:firstLine="600"/>
        <w:jc w:val="both"/>
      </w:pPr>
      <w:r>
        <w:rPr>
          <w:rFonts w:ascii="Times New Roman" w:hAnsi="Times New Roman"/>
          <w:b/>
          <w:i w:val="0"/>
          <w:color w:val="000000"/>
          <w:sz w:val="28"/>
        </w:rPr>
        <w:t>Духовно-нравственного воспитания:</w:t>
      </w:r>
    </w:p>
    <w:p w14:paraId="236DF692">
      <w:pPr>
        <w:spacing w:before="0" w:after="0" w:line="264" w:lineRule="auto"/>
        <w:ind w:firstLine="600"/>
        <w:jc w:val="both"/>
      </w:pPr>
      <w:r>
        <w:rPr>
          <w:rFonts w:ascii="Times New Roman" w:hAnsi="Times New Roman"/>
          <w:b w:val="0"/>
          <w:i w:val="0"/>
          <w:color w:val="000000"/>
          <w:sz w:val="28"/>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FDB8183">
      <w:pPr>
        <w:spacing w:before="0" w:after="0" w:line="264" w:lineRule="auto"/>
        <w:ind w:firstLine="600"/>
        <w:jc w:val="both"/>
      </w:pPr>
      <w:r>
        <w:rPr>
          <w:rFonts w:ascii="Times New Roman" w:hAnsi="Times New Roman"/>
          <w:b/>
          <w:i w:val="0"/>
          <w:color w:val="000000"/>
          <w:sz w:val="28"/>
        </w:rPr>
        <w:t>Физического воспитания, формирования культуры здоровья и эмоционального благополучия:</w:t>
      </w:r>
    </w:p>
    <w:p w14:paraId="53499B62">
      <w:pPr>
        <w:spacing w:before="0" w:after="0" w:line="264" w:lineRule="auto"/>
        <w:ind w:firstLine="600"/>
        <w:jc w:val="both"/>
      </w:pPr>
      <w:r>
        <w:rPr>
          <w:rFonts w:ascii="Times New Roman" w:hAnsi="Times New Roman"/>
          <w:b w:val="0"/>
          <w:i w:val="0"/>
          <w:color w:val="000000"/>
          <w:sz w:val="28"/>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29321A92">
      <w:pPr>
        <w:spacing w:before="0" w:after="0" w:line="264" w:lineRule="auto"/>
        <w:ind w:firstLine="600"/>
        <w:jc w:val="both"/>
      </w:pPr>
      <w:r>
        <w:rPr>
          <w:rFonts w:ascii="Times New Roman" w:hAnsi="Times New Roman"/>
          <w:b w:val="0"/>
          <w:i w:val="0"/>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5C9E5979">
      <w:pPr>
        <w:spacing w:before="0" w:after="0" w:line="264" w:lineRule="auto"/>
        <w:ind w:firstLine="600"/>
        <w:jc w:val="both"/>
      </w:pPr>
      <w:r>
        <w:rPr>
          <w:rFonts w:ascii="Times New Roman" w:hAnsi="Times New Roman"/>
          <w:b w:val="0"/>
          <w:i w:val="0"/>
          <w:color w:val="000000"/>
          <w:sz w:val="28"/>
        </w:rPr>
        <w:t xml:space="preserve">умение принимать себя и других, не осуждая; </w:t>
      </w:r>
    </w:p>
    <w:p w14:paraId="6B731DDD">
      <w:pPr>
        <w:spacing w:before="0" w:after="0" w:line="264" w:lineRule="auto"/>
        <w:ind w:firstLine="600"/>
        <w:jc w:val="both"/>
      </w:pPr>
      <w:r>
        <w:rPr>
          <w:rFonts w:ascii="Times New Roman" w:hAnsi="Times New Roman"/>
          <w:b w:val="0"/>
          <w:i w:val="0"/>
          <w:color w:val="000000"/>
          <w:sz w:val="28"/>
        </w:rPr>
        <w:t>сформированность навыков рефлексии, признание своего права на ошибку и такого же права другого человека.</w:t>
      </w:r>
    </w:p>
    <w:p w14:paraId="2C6AB97B">
      <w:pPr>
        <w:spacing w:before="0" w:after="0" w:line="264" w:lineRule="auto"/>
        <w:ind w:firstLine="600"/>
        <w:jc w:val="both"/>
      </w:pPr>
      <w:r>
        <w:rPr>
          <w:rFonts w:ascii="Times New Roman" w:hAnsi="Times New Roman"/>
          <w:b/>
          <w:i w:val="0"/>
          <w:color w:val="000000"/>
          <w:sz w:val="28"/>
        </w:rPr>
        <w:t>Трудового воспитания:</w:t>
      </w:r>
    </w:p>
    <w:p w14:paraId="72EAF98D">
      <w:pPr>
        <w:spacing w:before="0" w:after="0" w:line="264" w:lineRule="auto"/>
        <w:ind w:firstLine="600"/>
        <w:jc w:val="both"/>
      </w:pPr>
      <w:r>
        <w:rPr>
          <w:rFonts w:ascii="Times New Roman" w:hAnsi="Times New Roman"/>
          <w:b w:val="0"/>
          <w:i w:val="0"/>
          <w:color w:val="000000"/>
          <w:sz w:val="28"/>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Pr>
          <w:rFonts w:ascii="Times New Roman" w:hAnsi="Times New Roman"/>
          <w:b/>
          <w:i w:val="0"/>
          <w:color w:val="000000"/>
          <w:sz w:val="28"/>
        </w:rPr>
        <w:t xml:space="preserve"> </w:t>
      </w:r>
    </w:p>
    <w:p w14:paraId="254DEF4E">
      <w:pPr>
        <w:spacing w:before="0" w:after="0" w:line="264" w:lineRule="auto"/>
        <w:ind w:firstLine="600"/>
        <w:jc w:val="both"/>
      </w:pPr>
      <w:r>
        <w:rPr>
          <w:rFonts w:ascii="Times New Roman" w:hAnsi="Times New Roman"/>
          <w:b/>
          <w:i w:val="0"/>
          <w:color w:val="000000"/>
          <w:sz w:val="28"/>
        </w:rPr>
        <w:t>Экологического воспитания:</w:t>
      </w:r>
    </w:p>
    <w:p w14:paraId="2DF7CC41">
      <w:pPr>
        <w:spacing w:before="0" w:after="0" w:line="264" w:lineRule="auto"/>
        <w:ind w:firstLine="600"/>
        <w:jc w:val="both"/>
      </w:pPr>
      <w:r>
        <w:rPr>
          <w:rFonts w:ascii="Times New Roman" w:hAnsi="Times New Roman"/>
          <w:b w:val="0"/>
          <w:i w:val="0"/>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Pr>
          <w:rFonts w:ascii="Times New Roman" w:hAnsi="Times New Roman"/>
          <w:b/>
          <w:i w:val="0"/>
          <w:color w:val="000000"/>
          <w:sz w:val="28"/>
        </w:rPr>
        <w:t xml:space="preserve"> </w:t>
      </w:r>
    </w:p>
    <w:p w14:paraId="36ADC303">
      <w:pPr>
        <w:spacing w:before="0" w:after="0" w:line="264" w:lineRule="auto"/>
        <w:ind w:firstLine="600"/>
        <w:jc w:val="both"/>
      </w:pPr>
      <w:r>
        <w:rPr>
          <w:rFonts w:ascii="Times New Roman" w:hAnsi="Times New Roman"/>
          <w:b/>
          <w:i w:val="0"/>
          <w:color w:val="000000"/>
          <w:sz w:val="28"/>
        </w:rPr>
        <w:t>Ценности научного познания:</w:t>
      </w:r>
    </w:p>
    <w:p w14:paraId="7AF01498">
      <w:pPr>
        <w:spacing w:before="0" w:after="0" w:line="264" w:lineRule="auto"/>
        <w:ind w:firstLine="600"/>
        <w:jc w:val="both"/>
      </w:pPr>
      <w:r>
        <w:rPr>
          <w:rFonts w:ascii="Times New Roman" w:hAnsi="Times New Roman"/>
          <w:b w:val="0"/>
          <w:i w:val="0"/>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Pr>
          <w:rFonts w:ascii="Times New Roman" w:hAnsi="Times New Roman"/>
          <w:b/>
          <w:i w:val="0"/>
          <w:color w:val="000000"/>
          <w:sz w:val="28"/>
        </w:rPr>
        <w:t xml:space="preserve"> </w:t>
      </w:r>
    </w:p>
    <w:p w14:paraId="4860E73C">
      <w:pPr>
        <w:spacing w:before="0" w:after="0" w:line="264" w:lineRule="auto"/>
        <w:ind w:firstLine="600"/>
        <w:jc w:val="both"/>
      </w:pPr>
      <w:r>
        <w:rPr>
          <w:rFonts w:ascii="Times New Roman" w:hAnsi="Times New Roman"/>
          <w:b/>
          <w:i w:val="0"/>
          <w:color w:val="000000"/>
          <w:sz w:val="28"/>
        </w:rPr>
        <w:t xml:space="preserve">Личностные результаты, обеспечивающие адаптацию обучающегося к изменяющимся условиям социальной и природной среды: </w:t>
      </w:r>
    </w:p>
    <w:p w14:paraId="7AEFAC1C">
      <w:pPr>
        <w:spacing w:before="0" w:after="0" w:line="264" w:lineRule="auto"/>
        <w:ind w:firstLine="600"/>
        <w:jc w:val="both"/>
      </w:pPr>
      <w:r>
        <w:rPr>
          <w:rFonts w:ascii="Times New Roman" w:hAnsi="Times New Roman"/>
          <w:b w:val="0"/>
          <w:i w:val="0"/>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118C2A8A">
      <w:pPr>
        <w:spacing w:before="0" w:after="0" w:line="264" w:lineRule="auto"/>
        <w:ind w:firstLine="600"/>
        <w:jc w:val="both"/>
      </w:pPr>
      <w:r>
        <w:rPr>
          <w:rFonts w:ascii="Times New Roman" w:hAnsi="Times New Roman"/>
          <w:b w:val="0"/>
          <w:i w:val="0"/>
          <w:color w:val="000000"/>
          <w:sz w:val="28"/>
        </w:rPr>
        <w:t>способность обучающихся во взаимодействии в условиях неопределённости, открытость опыту и знаниям других;</w:t>
      </w:r>
    </w:p>
    <w:p w14:paraId="7FCBB37B">
      <w:pPr>
        <w:spacing w:before="0" w:after="0" w:line="264" w:lineRule="auto"/>
        <w:ind w:firstLine="600"/>
        <w:jc w:val="both"/>
      </w:pPr>
      <w:r>
        <w:rPr>
          <w:rFonts w:ascii="Times New Roman" w:hAnsi="Times New Roman"/>
          <w:b w:val="0"/>
          <w:i w:val="0"/>
          <w:color w:val="000000"/>
          <w:sz w:val="28"/>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5A239651">
      <w:pPr>
        <w:spacing w:before="0" w:after="0" w:line="264" w:lineRule="auto"/>
        <w:ind w:firstLine="600"/>
        <w:jc w:val="both"/>
      </w:pPr>
      <w:r>
        <w:rPr>
          <w:rFonts w:ascii="Times New Roman" w:hAnsi="Times New Roman"/>
          <w:b w:val="0"/>
          <w:i w:val="0"/>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13FB2A42">
      <w:pPr>
        <w:spacing w:before="0" w:after="0" w:line="264" w:lineRule="auto"/>
        <w:ind w:firstLine="600"/>
        <w:jc w:val="both"/>
      </w:pPr>
      <w:r>
        <w:rPr>
          <w:rFonts w:ascii="Times New Roman" w:hAnsi="Times New Roman"/>
          <w:b w:val="0"/>
          <w:i w:val="0"/>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24AD46B">
      <w:pPr>
        <w:spacing w:before="0" w:after="0" w:line="264" w:lineRule="auto"/>
        <w:ind w:firstLine="600"/>
        <w:jc w:val="both"/>
      </w:pPr>
      <w:r>
        <w:rPr>
          <w:rFonts w:ascii="Times New Roman" w:hAnsi="Times New Roman"/>
          <w:b w:val="0"/>
          <w:i w:val="0"/>
          <w:color w:val="000000"/>
          <w:sz w:val="28"/>
        </w:rPr>
        <w:t>умение анализировать и выявлять взаимосвязи природы, общества и экономики;</w:t>
      </w:r>
    </w:p>
    <w:p w14:paraId="1942AE3E">
      <w:pPr>
        <w:spacing w:before="0" w:after="0" w:line="264" w:lineRule="auto"/>
        <w:ind w:firstLine="600"/>
        <w:jc w:val="both"/>
      </w:pPr>
      <w:r>
        <w:rPr>
          <w:rFonts w:ascii="Times New Roman" w:hAnsi="Times New Roman"/>
          <w:b w:val="0"/>
          <w:i w:val="0"/>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4959548">
      <w:pPr>
        <w:spacing w:before="0" w:after="0" w:line="264" w:lineRule="auto"/>
        <w:ind w:firstLine="600"/>
        <w:jc w:val="both"/>
      </w:pPr>
      <w:r>
        <w:rPr>
          <w:rFonts w:ascii="Times New Roman" w:hAnsi="Times New Roman"/>
          <w:b w:val="0"/>
          <w:i w:val="0"/>
          <w:color w:val="000000"/>
          <w:sz w:val="28"/>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1071984D">
      <w:pPr>
        <w:spacing w:before="0" w:after="0" w:line="264" w:lineRule="auto"/>
        <w:ind w:left="120"/>
        <w:jc w:val="both"/>
      </w:pPr>
    </w:p>
    <w:p w14:paraId="4667E895">
      <w:pPr>
        <w:spacing w:before="0" w:after="0" w:line="264" w:lineRule="auto"/>
        <w:ind w:left="120"/>
        <w:jc w:val="both"/>
      </w:pPr>
      <w:r>
        <w:rPr>
          <w:rFonts w:ascii="Times New Roman" w:hAnsi="Times New Roman"/>
          <w:b/>
          <w:i w:val="0"/>
          <w:color w:val="000000"/>
          <w:sz w:val="28"/>
        </w:rPr>
        <w:t>МЕТАПРЕДМЕТНЫЕ РЕЗУЛЬТАТЫ</w:t>
      </w:r>
    </w:p>
    <w:p w14:paraId="58CF7325">
      <w:pPr>
        <w:spacing w:before="0" w:after="0" w:line="264" w:lineRule="auto"/>
        <w:ind w:left="120"/>
        <w:jc w:val="both"/>
      </w:pPr>
    </w:p>
    <w:p w14:paraId="71F429DF">
      <w:pPr>
        <w:spacing w:before="0" w:after="0" w:line="264" w:lineRule="auto"/>
        <w:ind w:firstLine="600"/>
        <w:jc w:val="both"/>
      </w:pPr>
      <w:r>
        <w:rPr>
          <w:rFonts w:ascii="Times New Roman" w:hAnsi="Times New Roman"/>
          <w:b w:val="0"/>
          <w:i w:val="0"/>
          <w:color w:val="000000"/>
          <w:sz w:val="28"/>
        </w:rPr>
        <w:t>Метапредметные результаты освоения основной образовательной программы, формируемые при изучении обществознания:</w:t>
      </w:r>
    </w:p>
    <w:p w14:paraId="022F75FF">
      <w:pPr>
        <w:spacing w:before="0" w:after="0" w:line="264" w:lineRule="auto"/>
        <w:ind w:firstLine="600"/>
        <w:jc w:val="both"/>
      </w:pPr>
      <w:r>
        <w:rPr>
          <w:rFonts w:ascii="Times New Roman" w:hAnsi="Times New Roman"/>
          <w:b/>
          <w:i w:val="0"/>
          <w:color w:val="000000"/>
          <w:sz w:val="28"/>
        </w:rPr>
        <w:t>1.</w:t>
      </w:r>
      <w:r>
        <w:rPr>
          <w:rFonts w:ascii="Times New Roman" w:hAnsi="Times New Roman"/>
          <w:b w:val="0"/>
          <w:i w:val="0"/>
          <w:color w:val="000000"/>
          <w:sz w:val="28"/>
        </w:rPr>
        <w:t xml:space="preserve"> </w:t>
      </w:r>
      <w:r>
        <w:rPr>
          <w:rFonts w:ascii="Times New Roman" w:hAnsi="Times New Roman"/>
          <w:b/>
          <w:i w:val="0"/>
          <w:color w:val="000000"/>
          <w:sz w:val="28"/>
        </w:rPr>
        <w:t>Овладение универсальными учебными познавательными действиями.</w:t>
      </w:r>
    </w:p>
    <w:p w14:paraId="214FACAA">
      <w:pPr>
        <w:spacing w:before="0" w:after="0" w:line="264" w:lineRule="auto"/>
        <w:ind w:firstLine="600"/>
        <w:jc w:val="both"/>
      </w:pPr>
      <w:r>
        <w:rPr>
          <w:rFonts w:ascii="Times New Roman" w:hAnsi="Times New Roman"/>
          <w:b/>
          <w:i w:val="0"/>
          <w:color w:val="000000"/>
          <w:sz w:val="28"/>
        </w:rPr>
        <w:t>Базовые логические действия:</w:t>
      </w:r>
    </w:p>
    <w:p w14:paraId="265B5A64">
      <w:pPr>
        <w:spacing w:before="0" w:after="0" w:line="264" w:lineRule="auto"/>
        <w:ind w:firstLine="600"/>
        <w:jc w:val="both"/>
      </w:pPr>
      <w:r>
        <w:rPr>
          <w:rFonts w:ascii="Times New Roman" w:hAnsi="Times New Roman"/>
          <w:b w:val="0"/>
          <w:i w:val="0"/>
          <w:color w:val="000000"/>
          <w:sz w:val="28"/>
        </w:rPr>
        <w:t>выявлять и характеризовать существенные признаки социальных явлений и процессов;</w:t>
      </w:r>
    </w:p>
    <w:p w14:paraId="2C3FB217">
      <w:pPr>
        <w:spacing w:before="0" w:after="0" w:line="264" w:lineRule="auto"/>
        <w:ind w:firstLine="600"/>
        <w:jc w:val="both"/>
      </w:pPr>
      <w:r>
        <w:rPr>
          <w:rFonts w:ascii="Times New Roman" w:hAnsi="Times New Roman"/>
          <w:b w:val="0"/>
          <w:i w:val="0"/>
          <w:color w:val="000000"/>
          <w:sz w:val="28"/>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41C129A6">
      <w:pPr>
        <w:spacing w:before="0" w:after="0" w:line="264" w:lineRule="auto"/>
        <w:ind w:firstLine="600"/>
        <w:jc w:val="both"/>
      </w:pPr>
      <w:r>
        <w:rPr>
          <w:rFonts w:ascii="Times New Roman" w:hAnsi="Times New Roman"/>
          <w:b w:val="0"/>
          <w:i w:val="0"/>
          <w:color w:val="000000"/>
          <w:sz w:val="28"/>
        </w:rPr>
        <w:t>с учётом предложенной задачи выявлять закономерности и противоречия в рассматриваемых фактах, данных и наблюдениях;</w:t>
      </w:r>
    </w:p>
    <w:p w14:paraId="6B9BD867">
      <w:pPr>
        <w:spacing w:before="0" w:after="0" w:line="264" w:lineRule="auto"/>
        <w:ind w:firstLine="600"/>
        <w:jc w:val="both"/>
      </w:pPr>
      <w:r>
        <w:rPr>
          <w:rFonts w:ascii="Times New Roman" w:hAnsi="Times New Roman"/>
          <w:b w:val="0"/>
          <w:i w:val="0"/>
          <w:color w:val="000000"/>
          <w:sz w:val="28"/>
        </w:rPr>
        <w:t>предлагать критерии для выявления закономерностей и противоречий;</w:t>
      </w:r>
    </w:p>
    <w:p w14:paraId="13256ADE">
      <w:pPr>
        <w:spacing w:before="0" w:after="0" w:line="264" w:lineRule="auto"/>
        <w:ind w:firstLine="600"/>
        <w:jc w:val="both"/>
      </w:pPr>
      <w:r>
        <w:rPr>
          <w:rFonts w:ascii="Times New Roman" w:hAnsi="Times New Roman"/>
          <w:b w:val="0"/>
          <w:i w:val="0"/>
          <w:color w:val="000000"/>
          <w:sz w:val="28"/>
        </w:rPr>
        <w:t>выявлять дефицит информации, данных, необходимых для решения поставленной задачи;</w:t>
      </w:r>
    </w:p>
    <w:p w14:paraId="1EF90CEB">
      <w:pPr>
        <w:spacing w:before="0" w:after="0" w:line="264" w:lineRule="auto"/>
        <w:ind w:firstLine="600"/>
        <w:jc w:val="both"/>
      </w:pPr>
      <w:r>
        <w:rPr>
          <w:rFonts w:ascii="Times New Roman" w:hAnsi="Times New Roman"/>
          <w:b w:val="0"/>
          <w:i w:val="0"/>
          <w:color w:val="000000"/>
          <w:sz w:val="28"/>
        </w:rPr>
        <w:t xml:space="preserve">выявлять причинно-следственные связи при изучении явлений и процессов; </w:t>
      </w:r>
    </w:p>
    <w:p w14:paraId="422AC973">
      <w:pPr>
        <w:spacing w:before="0" w:after="0" w:line="264" w:lineRule="auto"/>
        <w:ind w:firstLine="600"/>
        <w:jc w:val="both"/>
      </w:pPr>
      <w:r>
        <w:rPr>
          <w:rFonts w:ascii="Times New Roman" w:hAnsi="Times New Roman"/>
          <w:b w:val="0"/>
          <w:i w:val="0"/>
          <w:color w:val="000000"/>
          <w:sz w:val="28"/>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08C31341">
      <w:pPr>
        <w:spacing w:before="0" w:after="0" w:line="264" w:lineRule="auto"/>
        <w:ind w:firstLine="600"/>
        <w:jc w:val="both"/>
      </w:pPr>
      <w:r>
        <w:rPr>
          <w:rFonts w:ascii="Times New Roman" w:hAnsi="Times New Roman"/>
          <w:b w:val="0"/>
          <w:i w:val="0"/>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5C985EC9">
      <w:pPr>
        <w:spacing w:before="0" w:after="0" w:line="264" w:lineRule="auto"/>
        <w:ind w:firstLine="600"/>
        <w:jc w:val="both"/>
      </w:pPr>
      <w:r>
        <w:rPr>
          <w:rFonts w:ascii="Times New Roman" w:hAnsi="Times New Roman"/>
          <w:b/>
          <w:i w:val="0"/>
          <w:color w:val="000000"/>
          <w:sz w:val="28"/>
        </w:rPr>
        <w:t>Базовые исследовательские действия:</w:t>
      </w:r>
    </w:p>
    <w:p w14:paraId="538CF054">
      <w:pPr>
        <w:spacing w:before="0" w:after="0" w:line="264" w:lineRule="auto"/>
        <w:ind w:firstLine="600"/>
        <w:jc w:val="both"/>
      </w:pPr>
      <w:r>
        <w:rPr>
          <w:rFonts w:ascii="Times New Roman" w:hAnsi="Times New Roman"/>
          <w:b w:val="0"/>
          <w:i w:val="0"/>
          <w:color w:val="000000"/>
          <w:sz w:val="28"/>
        </w:rPr>
        <w:t>использовать вопросы как исследовательский инструмент познания;</w:t>
      </w:r>
    </w:p>
    <w:p w14:paraId="37F5EC9D">
      <w:pPr>
        <w:spacing w:before="0" w:after="0" w:line="264" w:lineRule="auto"/>
        <w:ind w:firstLine="600"/>
        <w:jc w:val="both"/>
      </w:pPr>
      <w:r>
        <w:rPr>
          <w:rFonts w:ascii="Times New Roman" w:hAnsi="Times New Roman"/>
          <w:b w:val="0"/>
          <w:i w:val="0"/>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20FC39C">
      <w:pPr>
        <w:spacing w:before="0" w:after="0" w:line="264" w:lineRule="auto"/>
        <w:ind w:firstLine="600"/>
        <w:jc w:val="both"/>
      </w:pPr>
      <w:r>
        <w:rPr>
          <w:rFonts w:ascii="Times New Roman" w:hAnsi="Times New Roman"/>
          <w:b w:val="0"/>
          <w:i w:val="0"/>
          <w:color w:val="000000"/>
          <w:sz w:val="28"/>
        </w:rPr>
        <w:t>формулировать гипотезу об истинности собственных суждений и суждений других, аргументировать свою позицию, мнение;</w:t>
      </w:r>
    </w:p>
    <w:p w14:paraId="4B4876DC">
      <w:pPr>
        <w:spacing w:before="0" w:after="0" w:line="264" w:lineRule="auto"/>
        <w:ind w:firstLine="600"/>
        <w:jc w:val="both"/>
      </w:pPr>
      <w:r>
        <w:rPr>
          <w:rFonts w:ascii="Times New Roman" w:hAnsi="Times New Roman"/>
          <w:b w:val="0"/>
          <w:i w:val="0"/>
          <w:color w:val="000000"/>
          <w:sz w:val="28"/>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3D393489">
      <w:pPr>
        <w:spacing w:before="0" w:after="0" w:line="264" w:lineRule="auto"/>
        <w:ind w:firstLine="600"/>
        <w:jc w:val="both"/>
      </w:pPr>
      <w:r>
        <w:rPr>
          <w:rFonts w:ascii="Times New Roman" w:hAnsi="Times New Roman"/>
          <w:b w:val="0"/>
          <w:i w:val="0"/>
          <w:color w:val="000000"/>
          <w:sz w:val="28"/>
        </w:rPr>
        <w:t>оценивать на применимость и достоверность информацию, полученную в ходе исследования;</w:t>
      </w:r>
    </w:p>
    <w:p w14:paraId="1A8F24DF">
      <w:pPr>
        <w:spacing w:before="0" w:after="0" w:line="264" w:lineRule="auto"/>
        <w:ind w:firstLine="600"/>
        <w:jc w:val="both"/>
      </w:pPr>
      <w:r>
        <w:rPr>
          <w:rFonts w:ascii="Times New Roman" w:hAnsi="Times New Roman"/>
          <w:b w:val="0"/>
          <w:i w:val="0"/>
          <w:color w:val="000000"/>
          <w:sz w:val="28"/>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6308B74F">
      <w:pPr>
        <w:spacing w:before="0" w:after="0" w:line="264" w:lineRule="auto"/>
        <w:ind w:firstLine="600"/>
        <w:jc w:val="both"/>
      </w:pPr>
      <w:r>
        <w:rPr>
          <w:rFonts w:ascii="Times New Roman" w:hAnsi="Times New Roman"/>
          <w:b w:val="0"/>
          <w:i w:val="0"/>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49AA23BB">
      <w:pPr>
        <w:spacing w:before="0" w:after="0" w:line="264" w:lineRule="auto"/>
        <w:ind w:firstLine="600"/>
        <w:jc w:val="both"/>
      </w:pPr>
      <w:r>
        <w:rPr>
          <w:rFonts w:ascii="Times New Roman" w:hAnsi="Times New Roman"/>
          <w:b/>
          <w:i w:val="0"/>
          <w:color w:val="000000"/>
          <w:sz w:val="28"/>
        </w:rPr>
        <w:t>Работа с информацией:</w:t>
      </w:r>
    </w:p>
    <w:p w14:paraId="0A897675">
      <w:pPr>
        <w:spacing w:before="0" w:after="0" w:line="264" w:lineRule="auto"/>
        <w:ind w:firstLine="600"/>
        <w:jc w:val="both"/>
      </w:pPr>
      <w:r>
        <w:rPr>
          <w:rFonts w:ascii="Times New Roman" w:hAnsi="Times New Roman"/>
          <w:b w:val="0"/>
          <w:i w:val="0"/>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76EE9DD0">
      <w:pPr>
        <w:spacing w:before="0" w:after="0" w:line="264" w:lineRule="auto"/>
        <w:ind w:firstLine="600"/>
        <w:jc w:val="both"/>
      </w:pPr>
      <w:r>
        <w:rPr>
          <w:rFonts w:ascii="Times New Roman" w:hAnsi="Times New Roman"/>
          <w:b w:val="0"/>
          <w:i w:val="0"/>
          <w:color w:val="000000"/>
          <w:sz w:val="28"/>
        </w:rPr>
        <w:t>выбирать, анализировать, систематизировать и интерпретировать информацию различных видов и форм представления;</w:t>
      </w:r>
    </w:p>
    <w:p w14:paraId="6AA83CD0">
      <w:pPr>
        <w:spacing w:before="0" w:after="0" w:line="264" w:lineRule="auto"/>
        <w:ind w:firstLine="600"/>
        <w:jc w:val="both"/>
      </w:pPr>
      <w:r>
        <w:rPr>
          <w:rFonts w:ascii="Times New Roman" w:hAnsi="Times New Roman"/>
          <w:b w:val="0"/>
          <w:i w:val="0"/>
          <w:color w:val="000000"/>
          <w:sz w:val="28"/>
        </w:rPr>
        <w:t>находить сходные аргументы (подтверждающие или опровергающие одну и ту же идею, версию) в различных информационных источниках;</w:t>
      </w:r>
    </w:p>
    <w:p w14:paraId="10A09587">
      <w:pPr>
        <w:spacing w:before="0" w:after="0" w:line="264" w:lineRule="auto"/>
        <w:ind w:firstLine="600"/>
        <w:jc w:val="both"/>
      </w:pPr>
      <w:r>
        <w:rPr>
          <w:rFonts w:ascii="Times New Roman" w:hAnsi="Times New Roman"/>
          <w:b w:val="0"/>
          <w:i w:val="0"/>
          <w:color w:val="000000"/>
          <w:sz w:val="28"/>
        </w:rPr>
        <w:t>самостоятельно выбирать оптимальную форму представления информации;</w:t>
      </w:r>
    </w:p>
    <w:p w14:paraId="21727C3B">
      <w:pPr>
        <w:spacing w:before="0" w:after="0" w:line="264" w:lineRule="auto"/>
        <w:ind w:firstLine="600"/>
        <w:jc w:val="both"/>
      </w:pPr>
      <w:r>
        <w:rPr>
          <w:rFonts w:ascii="Times New Roman" w:hAnsi="Times New Roman"/>
          <w:b w:val="0"/>
          <w:i w:val="0"/>
          <w:color w:val="000000"/>
          <w:sz w:val="28"/>
        </w:rPr>
        <w:t>оценивать надёжность информации по критериям, предложенным педагогическим работником или сформулированным самостоятельно;</w:t>
      </w:r>
    </w:p>
    <w:p w14:paraId="6993D8B3">
      <w:pPr>
        <w:spacing w:before="0" w:after="0" w:line="264" w:lineRule="auto"/>
        <w:ind w:firstLine="600"/>
        <w:jc w:val="both"/>
      </w:pPr>
      <w:r>
        <w:rPr>
          <w:rFonts w:ascii="Times New Roman" w:hAnsi="Times New Roman"/>
          <w:b w:val="0"/>
          <w:i w:val="0"/>
          <w:color w:val="000000"/>
          <w:sz w:val="28"/>
        </w:rPr>
        <w:t>эффективно запоминать и систематизировать информацию.</w:t>
      </w:r>
    </w:p>
    <w:p w14:paraId="73294C50">
      <w:pPr>
        <w:spacing w:before="0" w:after="0" w:line="264" w:lineRule="auto"/>
        <w:ind w:firstLine="600"/>
        <w:jc w:val="both"/>
      </w:pPr>
      <w:r>
        <w:rPr>
          <w:rFonts w:ascii="Times New Roman" w:hAnsi="Times New Roman"/>
          <w:b/>
          <w:i w:val="0"/>
          <w:color w:val="000000"/>
          <w:sz w:val="28"/>
        </w:rPr>
        <w:t>2. Овладение универсальными учебными коммуникативными действиями.</w:t>
      </w:r>
    </w:p>
    <w:p w14:paraId="5B1155B7">
      <w:pPr>
        <w:spacing w:before="0" w:after="0" w:line="264" w:lineRule="auto"/>
        <w:ind w:firstLine="600"/>
        <w:jc w:val="both"/>
      </w:pPr>
      <w:r>
        <w:rPr>
          <w:rFonts w:ascii="Times New Roman" w:hAnsi="Times New Roman"/>
          <w:b/>
          <w:i w:val="0"/>
          <w:color w:val="000000"/>
          <w:sz w:val="28"/>
        </w:rPr>
        <w:t>Общение:</w:t>
      </w:r>
    </w:p>
    <w:p w14:paraId="46F98586">
      <w:pPr>
        <w:spacing w:before="0" w:after="0" w:line="264" w:lineRule="auto"/>
        <w:ind w:firstLine="600"/>
        <w:jc w:val="both"/>
      </w:pPr>
      <w:r>
        <w:rPr>
          <w:rFonts w:ascii="Times New Roman" w:hAnsi="Times New Roman"/>
          <w:b w:val="0"/>
          <w:i w:val="0"/>
          <w:color w:val="000000"/>
          <w:sz w:val="28"/>
        </w:rPr>
        <w:t>воспринимать и формулировать суждения, выражать эмоции в соответствии с целями и условиями общения;</w:t>
      </w:r>
    </w:p>
    <w:p w14:paraId="52FC3827">
      <w:pPr>
        <w:spacing w:before="0" w:after="0" w:line="264" w:lineRule="auto"/>
        <w:ind w:firstLine="600"/>
        <w:jc w:val="both"/>
      </w:pPr>
      <w:r>
        <w:rPr>
          <w:rFonts w:ascii="Times New Roman" w:hAnsi="Times New Roman"/>
          <w:b w:val="0"/>
          <w:i w:val="0"/>
          <w:color w:val="000000"/>
          <w:sz w:val="28"/>
        </w:rPr>
        <w:t>выражать себя (свою точку зрения) в устных и письменных текстах;</w:t>
      </w:r>
    </w:p>
    <w:p w14:paraId="757E44F9">
      <w:pPr>
        <w:spacing w:before="0" w:after="0" w:line="264" w:lineRule="auto"/>
        <w:ind w:firstLine="600"/>
        <w:jc w:val="both"/>
      </w:pPr>
      <w:r>
        <w:rPr>
          <w:rFonts w:ascii="Times New Roman" w:hAnsi="Times New Roman"/>
          <w:b w:val="0"/>
          <w:i w:val="0"/>
          <w:color w:val="000000"/>
          <w:sz w:val="28"/>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17A0C326">
      <w:pPr>
        <w:spacing w:before="0" w:after="0" w:line="264" w:lineRule="auto"/>
        <w:ind w:firstLine="600"/>
        <w:jc w:val="both"/>
      </w:pPr>
      <w:r>
        <w:rPr>
          <w:rFonts w:ascii="Times New Roman" w:hAnsi="Times New Roman"/>
          <w:b w:val="0"/>
          <w:i w:val="0"/>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14:paraId="05826EF4">
      <w:pPr>
        <w:spacing w:before="0" w:after="0" w:line="264" w:lineRule="auto"/>
        <w:ind w:firstLine="600"/>
        <w:jc w:val="both"/>
      </w:pPr>
      <w:r>
        <w:rPr>
          <w:rFonts w:ascii="Times New Roman" w:hAnsi="Times New Roman"/>
          <w:b w:val="0"/>
          <w:i w:val="0"/>
          <w:color w:val="000000"/>
          <w:sz w:val="28"/>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4EAE9B0">
      <w:pPr>
        <w:spacing w:before="0" w:after="0" w:line="264" w:lineRule="auto"/>
        <w:ind w:firstLine="600"/>
        <w:jc w:val="both"/>
      </w:pPr>
      <w:r>
        <w:rPr>
          <w:rFonts w:ascii="Times New Roman" w:hAnsi="Times New Roman"/>
          <w:b w:val="0"/>
          <w:i w:val="0"/>
          <w:color w:val="000000"/>
          <w:sz w:val="28"/>
        </w:rPr>
        <w:t>сопоставлять свои суждения с суждениями других участников диалога, обнаруживать различие и сходство позиций;</w:t>
      </w:r>
    </w:p>
    <w:p w14:paraId="518F554D">
      <w:pPr>
        <w:spacing w:before="0" w:after="0" w:line="264" w:lineRule="auto"/>
        <w:ind w:firstLine="600"/>
        <w:jc w:val="both"/>
      </w:pPr>
      <w:r>
        <w:rPr>
          <w:rFonts w:ascii="Times New Roman" w:hAnsi="Times New Roman"/>
          <w:b w:val="0"/>
          <w:i w:val="0"/>
          <w:color w:val="000000"/>
          <w:sz w:val="28"/>
        </w:rPr>
        <w:t>публично представлять результаты выполненного исследования, проекта;</w:t>
      </w:r>
    </w:p>
    <w:p w14:paraId="243F1EC5">
      <w:pPr>
        <w:spacing w:before="0" w:after="0" w:line="264" w:lineRule="auto"/>
        <w:ind w:firstLine="600"/>
        <w:jc w:val="both"/>
      </w:pPr>
      <w:r>
        <w:rPr>
          <w:rFonts w:ascii="Times New Roman" w:hAnsi="Times New Roman"/>
          <w:b w:val="0"/>
          <w:i w:val="0"/>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5256E168">
      <w:pPr>
        <w:spacing w:before="0" w:after="0" w:line="264" w:lineRule="auto"/>
        <w:ind w:firstLine="600"/>
        <w:jc w:val="both"/>
      </w:pPr>
      <w:r>
        <w:rPr>
          <w:rFonts w:ascii="Times New Roman" w:hAnsi="Times New Roman"/>
          <w:b/>
          <w:i w:val="0"/>
          <w:color w:val="000000"/>
          <w:sz w:val="28"/>
        </w:rPr>
        <w:t>Совместная деятельность:</w:t>
      </w:r>
    </w:p>
    <w:p w14:paraId="54899656">
      <w:pPr>
        <w:spacing w:before="0" w:after="0" w:line="264" w:lineRule="auto"/>
        <w:ind w:firstLine="600"/>
        <w:jc w:val="both"/>
      </w:pPr>
      <w:r>
        <w:rPr>
          <w:rFonts w:ascii="Times New Roman" w:hAnsi="Times New Roman"/>
          <w:b w:val="0"/>
          <w:i w:val="0"/>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0007DAA8">
      <w:pPr>
        <w:spacing w:before="0" w:after="0" w:line="264" w:lineRule="auto"/>
        <w:ind w:firstLine="600"/>
        <w:jc w:val="both"/>
      </w:pPr>
      <w:r>
        <w:rPr>
          <w:rFonts w:ascii="Times New Roman" w:hAnsi="Times New Roman"/>
          <w:b w:val="0"/>
          <w:i w:val="0"/>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7E3A4AB">
      <w:pPr>
        <w:spacing w:before="0" w:after="0" w:line="264" w:lineRule="auto"/>
        <w:ind w:firstLine="600"/>
        <w:jc w:val="both"/>
      </w:pPr>
      <w:r>
        <w:rPr>
          <w:rFonts w:ascii="Times New Roman" w:hAnsi="Times New Roman"/>
          <w:b w:val="0"/>
          <w:i w:val="0"/>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01EF7784">
      <w:pPr>
        <w:spacing w:before="0" w:after="0" w:line="264" w:lineRule="auto"/>
        <w:ind w:firstLine="600"/>
        <w:jc w:val="both"/>
      </w:pPr>
      <w:r>
        <w:rPr>
          <w:rFonts w:ascii="Times New Roman" w:hAnsi="Times New Roman"/>
          <w:b w:val="0"/>
          <w:i w:val="0"/>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4DB4693E">
      <w:pPr>
        <w:spacing w:before="0" w:after="0" w:line="264" w:lineRule="auto"/>
        <w:ind w:firstLine="600"/>
        <w:jc w:val="both"/>
      </w:pPr>
      <w:r>
        <w:rPr>
          <w:rFonts w:ascii="Times New Roman" w:hAnsi="Times New Roman"/>
          <w:b w:val="0"/>
          <w:i w:val="0"/>
          <w:color w:val="000000"/>
          <w:sz w:val="28"/>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8851FEB">
      <w:pPr>
        <w:spacing w:before="0" w:after="0" w:line="264" w:lineRule="auto"/>
        <w:ind w:firstLine="600"/>
        <w:jc w:val="both"/>
      </w:pPr>
      <w:r>
        <w:rPr>
          <w:rFonts w:ascii="Times New Roman" w:hAnsi="Times New Roman"/>
          <w:b/>
          <w:i w:val="0"/>
          <w:color w:val="000000"/>
          <w:sz w:val="28"/>
        </w:rPr>
        <w:t>3. Овладение универсальными учебными регулятивными действиями.</w:t>
      </w:r>
    </w:p>
    <w:p w14:paraId="4A5D7091">
      <w:pPr>
        <w:spacing w:before="0" w:after="0" w:line="264" w:lineRule="auto"/>
        <w:ind w:firstLine="600"/>
        <w:jc w:val="both"/>
      </w:pPr>
      <w:r>
        <w:rPr>
          <w:rFonts w:ascii="Times New Roman" w:hAnsi="Times New Roman"/>
          <w:b/>
          <w:i w:val="0"/>
          <w:color w:val="000000"/>
          <w:sz w:val="28"/>
        </w:rPr>
        <w:t>Самоорганизация:</w:t>
      </w:r>
    </w:p>
    <w:p w14:paraId="2348D8BC">
      <w:pPr>
        <w:spacing w:before="0" w:after="0" w:line="264" w:lineRule="auto"/>
        <w:ind w:firstLine="600"/>
        <w:jc w:val="both"/>
      </w:pPr>
      <w:r>
        <w:rPr>
          <w:rFonts w:ascii="Times New Roman" w:hAnsi="Times New Roman"/>
          <w:b w:val="0"/>
          <w:i w:val="0"/>
          <w:color w:val="000000"/>
          <w:sz w:val="28"/>
        </w:rPr>
        <w:t>выявлять проблемы для решения в жизненных и учебных ситуациях;</w:t>
      </w:r>
    </w:p>
    <w:p w14:paraId="761B1981">
      <w:pPr>
        <w:spacing w:before="0" w:after="0" w:line="264" w:lineRule="auto"/>
        <w:ind w:firstLine="600"/>
        <w:jc w:val="both"/>
      </w:pPr>
      <w:r>
        <w:rPr>
          <w:rFonts w:ascii="Times New Roman" w:hAnsi="Times New Roman"/>
          <w:b w:val="0"/>
          <w:i w:val="0"/>
          <w:color w:val="000000"/>
          <w:sz w:val="28"/>
        </w:rPr>
        <w:t>ориентироваться в различных подходах принятия решений (индивидуальное, принятие решения в группе, принятие решений в группе);</w:t>
      </w:r>
    </w:p>
    <w:p w14:paraId="741641B8">
      <w:pPr>
        <w:spacing w:before="0" w:after="0" w:line="264" w:lineRule="auto"/>
        <w:ind w:firstLine="600"/>
        <w:jc w:val="both"/>
      </w:pPr>
      <w:r>
        <w:rPr>
          <w:rFonts w:ascii="Times New Roman" w:hAnsi="Times New Roman"/>
          <w:b w:val="0"/>
          <w:i w:val="0"/>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59DD8EEC">
      <w:pPr>
        <w:spacing w:before="0" w:after="0" w:line="264" w:lineRule="auto"/>
        <w:ind w:firstLine="600"/>
        <w:jc w:val="both"/>
      </w:pPr>
      <w:r>
        <w:rPr>
          <w:rFonts w:ascii="Times New Roman" w:hAnsi="Times New Roman"/>
          <w:b w:val="0"/>
          <w:i w:val="0"/>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6F896F3F">
      <w:pPr>
        <w:spacing w:before="0" w:after="0" w:line="264" w:lineRule="auto"/>
        <w:ind w:firstLine="600"/>
        <w:jc w:val="both"/>
      </w:pPr>
      <w:r>
        <w:rPr>
          <w:rFonts w:ascii="Times New Roman" w:hAnsi="Times New Roman"/>
          <w:b w:val="0"/>
          <w:i w:val="0"/>
          <w:color w:val="000000"/>
          <w:sz w:val="28"/>
        </w:rPr>
        <w:t>делать выбор и брать ответственность за решение.</w:t>
      </w:r>
    </w:p>
    <w:p w14:paraId="312B668A">
      <w:pPr>
        <w:spacing w:before="0" w:after="0" w:line="264" w:lineRule="auto"/>
        <w:ind w:firstLine="600"/>
        <w:jc w:val="both"/>
      </w:pPr>
      <w:r>
        <w:rPr>
          <w:rFonts w:ascii="Times New Roman" w:hAnsi="Times New Roman"/>
          <w:b/>
          <w:i w:val="0"/>
          <w:color w:val="000000"/>
          <w:sz w:val="28"/>
        </w:rPr>
        <w:t>Самоконтроль:</w:t>
      </w:r>
    </w:p>
    <w:p w14:paraId="4C3B43BA">
      <w:pPr>
        <w:spacing w:before="0" w:after="0" w:line="264" w:lineRule="auto"/>
        <w:ind w:firstLine="600"/>
        <w:jc w:val="both"/>
      </w:pPr>
      <w:r>
        <w:rPr>
          <w:rFonts w:ascii="Times New Roman" w:hAnsi="Times New Roman"/>
          <w:b w:val="0"/>
          <w:i w:val="0"/>
          <w:color w:val="000000"/>
          <w:sz w:val="28"/>
        </w:rPr>
        <w:t>владеть способами самоконтроля, самомотивации и рефлексии;</w:t>
      </w:r>
    </w:p>
    <w:p w14:paraId="6AD74D1F">
      <w:pPr>
        <w:spacing w:before="0" w:after="0" w:line="264" w:lineRule="auto"/>
        <w:ind w:firstLine="600"/>
        <w:jc w:val="both"/>
      </w:pPr>
      <w:r>
        <w:rPr>
          <w:rFonts w:ascii="Times New Roman" w:hAnsi="Times New Roman"/>
          <w:b w:val="0"/>
          <w:i w:val="0"/>
          <w:color w:val="000000"/>
          <w:sz w:val="28"/>
        </w:rPr>
        <w:t>давать адекватную оценку ситуации и предлагать план её изменения;</w:t>
      </w:r>
    </w:p>
    <w:p w14:paraId="6A9A4CDC">
      <w:pPr>
        <w:spacing w:before="0" w:after="0" w:line="264" w:lineRule="auto"/>
        <w:ind w:firstLine="600"/>
        <w:jc w:val="both"/>
      </w:pPr>
      <w:r>
        <w:rPr>
          <w:rFonts w:ascii="Times New Roman" w:hAnsi="Times New Roman"/>
          <w:b w:val="0"/>
          <w:i w:val="0"/>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7DB6D39">
      <w:pPr>
        <w:spacing w:before="0" w:after="0" w:line="264" w:lineRule="auto"/>
        <w:ind w:firstLine="600"/>
        <w:jc w:val="both"/>
      </w:pPr>
      <w:r>
        <w:rPr>
          <w:rFonts w:ascii="Times New Roman" w:hAnsi="Times New Roman"/>
          <w:b w:val="0"/>
          <w:i w:val="0"/>
          <w:color w:val="000000"/>
          <w:sz w:val="28"/>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4A473D8">
      <w:pPr>
        <w:spacing w:before="0" w:after="0" w:line="264" w:lineRule="auto"/>
        <w:ind w:firstLine="600"/>
        <w:jc w:val="both"/>
      </w:pPr>
      <w:r>
        <w:rPr>
          <w:rFonts w:ascii="Times New Roman" w:hAnsi="Times New Roman"/>
          <w:b w:val="0"/>
          <w:i w:val="0"/>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14:paraId="43C25570">
      <w:pPr>
        <w:spacing w:before="0" w:after="0" w:line="264" w:lineRule="auto"/>
        <w:ind w:firstLine="600"/>
        <w:jc w:val="both"/>
      </w:pPr>
      <w:r>
        <w:rPr>
          <w:rFonts w:ascii="Times New Roman" w:hAnsi="Times New Roman"/>
          <w:b w:val="0"/>
          <w:i w:val="0"/>
          <w:color w:val="000000"/>
          <w:sz w:val="28"/>
        </w:rPr>
        <w:t>оценивать соответствие результата цели и условиям.</w:t>
      </w:r>
    </w:p>
    <w:p w14:paraId="6079E8AA">
      <w:pPr>
        <w:spacing w:before="0" w:after="0" w:line="264" w:lineRule="auto"/>
        <w:ind w:firstLine="600"/>
        <w:jc w:val="both"/>
      </w:pPr>
      <w:r>
        <w:rPr>
          <w:rFonts w:ascii="Times New Roman" w:hAnsi="Times New Roman"/>
          <w:b/>
          <w:i w:val="0"/>
          <w:color w:val="000000"/>
          <w:sz w:val="28"/>
        </w:rPr>
        <w:t>Эмоциональный интеллект:</w:t>
      </w:r>
    </w:p>
    <w:p w14:paraId="5DC43DF0">
      <w:pPr>
        <w:spacing w:before="0" w:after="0" w:line="264" w:lineRule="auto"/>
        <w:ind w:firstLine="600"/>
        <w:jc w:val="both"/>
      </w:pPr>
      <w:r>
        <w:rPr>
          <w:rFonts w:ascii="Times New Roman" w:hAnsi="Times New Roman"/>
          <w:b w:val="0"/>
          <w:i w:val="0"/>
          <w:color w:val="000000"/>
          <w:sz w:val="28"/>
        </w:rPr>
        <w:t>различать, называть и управлять собственными эмоциями и эмоциями других;</w:t>
      </w:r>
    </w:p>
    <w:p w14:paraId="44692DA6">
      <w:pPr>
        <w:spacing w:before="0" w:after="0" w:line="264" w:lineRule="auto"/>
        <w:ind w:firstLine="600"/>
        <w:jc w:val="both"/>
      </w:pPr>
      <w:r>
        <w:rPr>
          <w:rFonts w:ascii="Times New Roman" w:hAnsi="Times New Roman"/>
          <w:b w:val="0"/>
          <w:i w:val="0"/>
          <w:color w:val="000000"/>
          <w:sz w:val="28"/>
        </w:rPr>
        <w:t>выявлять и анализировать причины эмоций;</w:t>
      </w:r>
    </w:p>
    <w:p w14:paraId="66FFC7E4">
      <w:pPr>
        <w:spacing w:before="0" w:after="0" w:line="264" w:lineRule="auto"/>
        <w:ind w:firstLine="600"/>
        <w:jc w:val="both"/>
      </w:pPr>
      <w:r>
        <w:rPr>
          <w:rFonts w:ascii="Times New Roman" w:hAnsi="Times New Roman"/>
          <w:b w:val="0"/>
          <w:i w:val="0"/>
          <w:color w:val="000000"/>
          <w:sz w:val="28"/>
        </w:rPr>
        <w:t>ставить себя на место другого человека, понимать мотивы и намерения другого;</w:t>
      </w:r>
    </w:p>
    <w:p w14:paraId="2E4913A4">
      <w:pPr>
        <w:spacing w:before="0" w:after="0" w:line="264" w:lineRule="auto"/>
        <w:ind w:firstLine="600"/>
        <w:jc w:val="both"/>
      </w:pPr>
      <w:r>
        <w:rPr>
          <w:rFonts w:ascii="Times New Roman" w:hAnsi="Times New Roman"/>
          <w:b w:val="0"/>
          <w:i w:val="0"/>
          <w:color w:val="000000"/>
          <w:sz w:val="28"/>
        </w:rPr>
        <w:t>регулировать способ выражения эмоций.</w:t>
      </w:r>
    </w:p>
    <w:p w14:paraId="2B37A184">
      <w:pPr>
        <w:spacing w:before="0" w:after="0" w:line="264" w:lineRule="auto"/>
        <w:ind w:firstLine="600"/>
        <w:jc w:val="both"/>
      </w:pPr>
      <w:r>
        <w:rPr>
          <w:rFonts w:ascii="Times New Roman" w:hAnsi="Times New Roman"/>
          <w:b/>
          <w:i w:val="0"/>
          <w:color w:val="000000"/>
          <w:sz w:val="28"/>
        </w:rPr>
        <w:t>Принятие себя и других:</w:t>
      </w:r>
    </w:p>
    <w:p w14:paraId="3B70351F">
      <w:pPr>
        <w:spacing w:before="0" w:after="0" w:line="264" w:lineRule="auto"/>
        <w:ind w:firstLine="600"/>
        <w:jc w:val="both"/>
      </w:pPr>
      <w:r>
        <w:rPr>
          <w:rFonts w:ascii="Times New Roman" w:hAnsi="Times New Roman"/>
          <w:b w:val="0"/>
          <w:i w:val="0"/>
          <w:color w:val="000000"/>
          <w:sz w:val="28"/>
        </w:rPr>
        <w:t>осознанно относиться к другому человеку, его мнению;</w:t>
      </w:r>
    </w:p>
    <w:p w14:paraId="3B575EDA">
      <w:pPr>
        <w:spacing w:before="0" w:after="0" w:line="264" w:lineRule="auto"/>
        <w:ind w:firstLine="600"/>
        <w:jc w:val="both"/>
      </w:pPr>
      <w:r>
        <w:rPr>
          <w:rFonts w:ascii="Times New Roman" w:hAnsi="Times New Roman"/>
          <w:b w:val="0"/>
          <w:i w:val="0"/>
          <w:color w:val="000000"/>
          <w:sz w:val="28"/>
        </w:rPr>
        <w:t>признавать своё право на ошибку и такое же право другого;</w:t>
      </w:r>
    </w:p>
    <w:p w14:paraId="3F2FE0C5">
      <w:pPr>
        <w:spacing w:before="0" w:after="0" w:line="264" w:lineRule="auto"/>
        <w:ind w:firstLine="600"/>
        <w:jc w:val="both"/>
      </w:pPr>
      <w:r>
        <w:rPr>
          <w:rFonts w:ascii="Times New Roman" w:hAnsi="Times New Roman"/>
          <w:b w:val="0"/>
          <w:i w:val="0"/>
          <w:color w:val="000000"/>
          <w:sz w:val="28"/>
        </w:rPr>
        <w:t>принимать себя и других, не осуждая;</w:t>
      </w:r>
    </w:p>
    <w:p w14:paraId="46F8F715">
      <w:pPr>
        <w:spacing w:before="0" w:after="0" w:line="264" w:lineRule="auto"/>
        <w:ind w:firstLine="600"/>
        <w:jc w:val="both"/>
      </w:pPr>
      <w:r>
        <w:rPr>
          <w:rFonts w:ascii="Times New Roman" w:hAnsi="Times New Roman"/>
          <w:b w:val="0"/>
          <w:i w:val="0"/>
          <w:color w:val="000000"/>
          <w:sz w:val="28"/>
        </w:rPr>
        <w:t>открытость себе и другим;</w:t>
      </w:r>
    </w:p>
    <w:p w14:paraId="267633D2">
      <w:pPr>
        <w:spacing w:before="0" w:after="0" w:line="264" w:lineRule="auto"/>
        <w:ind w:firstLine="600"/>
        <w:jc w:val="both"/>
      </w:pPr>
      <w:r>
        <w:rPr>
          <w:rFonts w:ascii="Times New Roman" w:hAnsi="Times New Roman"/>
          <w:b w:val="0"/>
          <w:i w:val="0"/>
          <w:color w:val="000000"/>
          <w:sz w:val="28"/>
        </w:rPr>
        <w:t>осознавать невозможность контролировать всё вокруг.</w:t>
      </w:r>
    </w:p>
    <w:p w14:paraId="7086A72D">
      <w:pPr>
        <w:spacing w:before="0" w:after="0" w:line="264" w:lineRule="auto"/>
        <w:ind w:left="120"/>
        <w:jc w:val="both"/>
      </w:pPr>
    </w:p>
    <w:p w14:paraId="595182C3">
      <w:pPr>
        <w:spacing w:before="0" w:after="0" w:line="264" w:lineRule="auto"/>
        <w:ind w:left="120"/>
        <w:jc w:val="both"/>
      </w:pPr>
      <w:r>
        <w:rPr>
          <w:rFonts w:ascii="Times New Roman" w:hAnsi="Times New Roman"/>
          <w:b/>
          <w:i w:val="0"/>
          <w:color w:val="000000"/>
          <w:sz w:val="28"/>
        </w:rPr>
        <w:t>ПРЕДМЕТНЫЕ РЕЗУЛЬТАТЫ</w:t>
      </w:r>
    </w:p>
    <w:p w14:paraId="1273D95B">
      <w:pPr>
        <w:spacing w:before="0" w:after="0" w:line="264" w:lineRule="auto"/>
        <w:ind w:left="120"/>
        <w:jc w:val="both"/>
      </w:pPr>
    </w:p>
    <w:p w14:paraId="1257D47F">
      <w:pPr>
        <w:spacing w:before="0" w:after="0" w:line="264" w:lineRule="auto"/>
        <w:ind w:left="120"/>
        <w:jc w:val="both"/>
      </w:pPr>
      <w:r>
        <w:rPr>
          <w:rFonts w:ascii="Times New Roman" w:hAnsi="Times New Roman"/>
          <w:b/>
          <w:i w:val="0"/>
          <w:color w:val="000000"/>
          <w:sz w:val="28"/>
        </w:rPr>
        <w:t>6 КЛАСС</w:t>
      </w:r>
    </w:p>
    <w:p w14:paraId="46E66E91">
      <w:pPr>
        <w:spacing w:before="0" w:after="0" w:line="264" w:lineRule="auto"/>
        <w:ind w:left="120"/>
        <w:jc w:val="both"/>
      </w:pPr>
    </w:p>
    <w:p w14:paraId="7FA684C9">
      <w:pPr>
        <w:spacing w:before="0" w:after="0" w:line="264" w:lineRule="auto"/>
        <w:ind w:firstLine="600"/>
        <w:jc w:val="both"/>
      </w:pPr>
      <w:r>
        <w:rPr>
          <w:rFonts w:ascii="Times New Roman" w:hAnsi="Times New Roman"/>
          <w:b/>
          <w:i w:val="0"/>
          <w:color w:val="000000"/>
          <w:sz w:val="28"/>
        </w:rPr>
        <w:t>Человек и его социальное окружение</w:t>
      </w:r>
    </w:p>
    <w:p w14:paraId="5B97729F">
      <w:pPr>
        <w:numPr>
          <w:ilvl w:val="0"/>
          <w:numId w:val="2"/>
        </w:numPr>
        <w:spacing w:before="0" w:after="0" w:line="264" w:lineRule="auto"/>
        <w:jc w:val="both"/>
      </w:pPr>
      <w:r>
        <w:rPr>
          <w:rFonts w:ascii="Times New Roman" w:hAnsi="Times New Roman"/>
          <w:b w:val="0"/>
          <w:i w:val="0"/>
          <w:color w:val="000000"/>
          <w:sz w:val="28"/>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1EB12027">
      <w:pPr>
        <w:numPr>
          <w:ilvl w:val="0"/>
          <w:numId w:val="2"/>
        </w:numPr>
        <w:spacing w:before="0" w:after="0" w:line="264" w:lineRule="auto"/>
        <w:jc w:val="both"/>
      </w:pPr>
      <w:r>
        <w:rPr>
          <w:rFonts w:ascii="Times New Roman" w:hAnsi="Times New Roman"/>
          <w:b w:val="0"/>
          <w:i w:val="0"/>
          <w:color w:val="000000"/>
          <w:sz w:val="28"/>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5D976D3F">
      <w:pPr>
        <w:numPr>
          <w:ilvl w:val="0"/>
          <w:numId w:val="2"/>
        </w:numPr>
        <w:spacing w:before="0" w:after="0" w:line="264" w:lineRule="auto"/>
        <w:jc w:val="both"/>
      </w:pPr>
      <w:r>
        <w:rPr>
          <w:rFonts w:ascii="Times New Roman" w:hAnsi="Times New Roman"/>
          <w:b w:val="0"/>
          <w:i w:val="0"/>
          <w:color w:val="000000"/>
          <w:sz w:val="28"/>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71F0B4D4">
      <w:pPr>
        <w:numPr>
          <w:ilvl w:val="0"/>
          <w:numId w:val="2"/>
        </w:numPr>
        <w:spacing w:before="0" w:after="0" w:line="264" w:lineRule="auto"/>
        <w:jc w:val="both"/>
      </w:pPr>
      <w:r>
        <w:rPr>
          <w:rFonts w:ascii="Times New Roman" w:hAnsi="Times New Roman"/>
          <w:b w:val="0"/>
          <w:i w:val="0"/>
          <w:color w:val="000000"/>
          <w:sz w:val="28"/>
        </w:rPr>
        <w:t>классифицировать по разным признакам виды деятельности человека, потребности людей;</w:t>
      </w:r>
    </w:p>
    <w:p w14:paraId="4AB818F8">
      <w:pPr>
        <w:numPr>
          <w:ilvl w:val="0"/>
          <w:numId w:val="2"/>
        </w:numPr>
        <w:spacing w:before="0" w:after="0" w:line="264" w:lineRule="auto"/>
        <w:jc w:val="both"/>
      </w:pPr>
      <w:r>
        <w:rPr>
          <w:rFonts w:ascii="Times New Roman" w:hAnsi="Times New Roman"/>
          <w:b w:val="0"/>
          <w:i w:val="0"/>
          <w:color w:val="000000"/>
          <w:sz w:val="28"/>
        </w:rPr>
        <w:t>сравнивать понятия «индивид», «индивидуальность», «личность»; свойства человека и животных; виды деятельности (игра, труд, учение);</w:t>
      </w:r>
    </w:p>
    <w:p w14:paraId="6C7D3596">
      <w:pPr>
        <w:numPr>
          <w:ilvl w:val="0"/>
          <w:numId w:val="2"/>
        </w:numPr>
        <w:spacing w:before="0" w:after="0" w:line="264" w:lineRule="auto"/>
        <w:jc w:val="both"/>
      </w:pPr>
      <w:r>
        <w:rPr>
          <w:rFonts w:ascii="Times New Roman" w:hAnsi="Times New Roman"/>
          <w:b w:val="0"/>
          <w:i w:val="0"/>
          <w:color w:val="000000"/>
          <w:sz w:val="28"/>
        </w:rPr>
        <w:t>устанавливать и объяснять взаимосвязи людей в малых группах; целей, способов и результатов деятельности, целей и средств общения;</w:t>
      </w:r>
    </w:p>
    <w:p w14:paraId="69AF415E">
      <w:pPr>
        <w:numPr>
          <w:ilvl w:val="0"/>
          <w:numId w:val="2"/>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4E59291D">
      <w:pPr>
        <w:numPr>
          <w:ilvl w:val="0"/>
          <w:numId w:val="2"/>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490FF09F">
      <w:pPr>
        <w:numPr>
          <w:ilvl w:val="0"/>
          <w:numId w:val="2"/>
        </w:numPr>
        <w:spacing w:before="0" w:after="0" w:line="264" w:lineRule="auto"/>
        <w:jc w:val="both"/>
      </w:pPr>
      <w:r>
        <w:rPr>
          <w:rFonts w:ascii="Times New Roman" w:hAnsi="Times New Roman"/>
          <w:b w:val="0"/>
          <w:i w:val="0"/>
          <w:color w:val="000000"/>
          <w:sz w:val="28"/>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2BD0B1DD">
      <w:pPr>
        <w:numPr>
          <w:ilvl w:val="0"/>
          <w:numId w:val="2"/>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03EA723A">
      <w:pPr>
        <w:numPr>
          <w:ilvl w:val="0"/>
          <w:numId w:val="2"/>
        </w:numPr>
        <w:spacing w:before="0" w:after="0" w:line="264" w:lineRule="auto"/>
        <w:jc w:val="both"/>
      </w:pPr>
      <w:r>
        <w:rPr>
          <w:rFonts w:ascii="Times New Roman" w:hAnsi="Times New Roman"/>
          <w:b w:val="0"/>
          <w:i w:val="0"/>
          <w:color w:val="000000"/>
          <w:sz w:val="28"/>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05C1118F">
      <w:pPr>
        <w:numPr>
          <w:ilvl w:val="0"/>
          <w:numId w:val="2"/>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359A522D">
      <w:pPr>
        <w:numPr>
          <w:ilvl w:val="0"/>
          <w:numId w:val="2"/>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31A42650">
      <w:pPr>
        <w:numPr>
          <w:ilvl w:val="0"/>
          <w:numId w:val="2"/>
        </w:numPr>
        <w:spacing w:before="0" w:after="0" w:line="264" w:lineRule="auto"/>
        <w:jc w:val="both"/>
      </w:pPr>
      <w:r>
        <w:rPr>
          <w:rFonts w:ascii="Times New Roman" w:hAnsi="Times New Roman"/>
          <w:b w:val="0"/>
          <w:i w:val="0"/>
          <w:color w:val="000000"/>
          <w:sz w:val="28"/>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658BE8CC">
      <w:pPr>
        <w:numPr>
          <w:ilvl w:val="0"/>
          <w:numId w:val="2"/>
        </w:numPr>
        <w:spacing w:before="0" w:after="0" w:line="264" w:lineRule="auto"/>
        <w:jc w:val="both"/>
      </w:pPr>
      <w:r>
        <w:rPr>
          <w:rFonts w:ascii="Times New Roman" w:hAnsi="Times New Roman"/>
          <w:b w:val="0"/>
          <w:i w:val="0"/>
          <w:color w:val="000000"/>
          <w:sz w:val="28"/>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C0E26A9">
      <w:pPr>
        <w:spacing w:before="0" w:after="0" w:line="264" w:lineRule="auto"/>
        <w:ind w:firstLine="600"/>
        <w:jc w:val="both"/>
      </w:pPr>
      <w:r>
        <w:rPr>
          <w:rFonts w:ascii="Times New Roman" w:hAnsi="Times New Roman"/>
          <w:b/>
          <w:i w:val="0"/>
          <w:color w:val="000000"/>
          <w:sz w:val="28"/>
        </w:rPr>
        <w:t>Общество, в котором мы живём</w:t>
      </w:r>
    </w:p>
    <w:p w14:paraId="26F85664">
      <w:pPr>
        <w:numPr>
          <w:ilvl w:val="0"/>
          <w:numId w:val="3"/>
        </w:numPr>
        <w:spacing w:before="0" w:after="0" w:line="264" w:lineRule="auto"/>
        <w:jc w:val="both"/>
      </w:pPr>
      <w:r>
        <w:rPr>
          <w:rFonts w:ascii="Times New Roman" w:hAnsi="Times New Roman"/>
          <w:b w:val="0"/>
          <w:i w:val="0"/>
          <w:color w:val="000000"/>
          <w:sz w:val="28"/>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7CA6DB3D">
      <w:pPr>
        <w:numPr>
          <w:ilvl w:val="0"/>
          <w:numId w:val="3"/>
        </w:numPr>
        <w:spacing w:before="0" w:after="0" w:line="264" w:lineRule="auto"/>
        <w:jc w:val="both"/>
      </w:pPr>
      <w:r>
        <w:rPr>
          <w:rFonts w:ascii="Times New Roman" w:hAnsi="Times New Roman"/>
          <w:b w:val="0"/>
          <w:i w:val="0"/>
          <w:color w:val="000000"/>
          <w:sz w:val="28"/>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404862AD">
      <w:pPr>
        <w:numPr>
          <w:ilvl w:val="0"/>
          <w:numId w:val="3"/>
        </w:numPr>
        <w:spacing w:before="0" w:after="0" w:line="264" w:lineRule="auto"/>
        <w:jc w:val="both"/>
      </w:pPr>
      <w:r>
        <w:rPr>
          <w:rFonts w:ascii="Times New Roman" w:hAnsi="Times New Roman"/>
          <w:b w:val="0"/>
          <w:i w:val="0"/>
          <w:color w:val="000000"/>
          <w:sz w:val="28"/>
        </w:rPr>
        <w:t>приводить примеры разного положения людей в обществе, видов экономической деятельности, глобальных проблем;</w:t>
      </w:r>
    </w:p>
    <w:p w14:paraId="03DDFD1D">
      <w:pPr>
        <w:numPr>
          <w:ilvl w:val="0"/>
          <w:numId w:val="3"/>
        </w:numPr>
        <w:spacing w:before="0" w:after="0" w:line="264" w:lineRule="auto"/>
        <w:jc w:val="both"/>
      </w:pPr>
      <w:r>
        <w:rPr>
          <w:rFonts w:ascii="Times New Roman" w:hAnsi="Times New Roman"/>
          <w:b w:val="0"/>
          <w:i w:val="0"/>
          <w:color w:val="000000"/>
          <w:sz w:val="28"/>
        </w:rPr>
        <w:t>классифицировать социальные общности и группы;</w:t>
      </w:r>
    </w:p>
    <w:p w14:paraId="4EDEA434">
      <w:pPr>
        <w:numPr>
          <w:ilvl w:val="0"/>
          <w:numId w:val="3"/>
        </w:numPr>
        <w:spacing w:before="0" w:after="0" w:line="264" w:lineRule="auto"/>
        <w:jc w:val="both"/>
      </w:pPr>
      <w:r>
        <w:rPr>
          <w:rFonts w:ascii="Times New Roman" w:hAnsi="Times New Roman"/>
          <w:b w:val="0"/>
          <w:i w:val="0"/>
          <w:color w:val="000000"/>
          <w:sz w:val="28"/>
        </w:rPr>
        <w:t>сравнивать социальные общности и группы, положение в обществе различных людей; различные формы хозяйствования;</w:t>
      </w:r>
    </w:p>
    <w:p w14:paraId="0905562E">
      <w:pPr>
        <w:numPr>
          <w:ilvl w:val="0"/>
          <w:numId w:val="3"/>
        </w:numPr>
        <w:spacing w:before="0" w:after="0" w:line="264" w:lineRule="auto"/>
        <w:jc w:val="both"/>
      </w:pPr>
      <w:r>
        <w:rPr>
          <w:rFonts w:ascii="Times New Roman" w:hAnsi="Times New Roman"/>
          <w:b w:val="0"/>
          <w:i w:val="0"/>
          <w:color w:val="000000"/>
          <w:sz w:val="28"/>
        </w:rPr>
        <w:t>устанавливать взаимодействия общества и природы, человека и общества, деятельности основных участников экономики;</w:t>
      </w:r>
    </w:p>
    <w:p w14:paraId="475D7896">
      <w:pPr>
        <w:numPr>
          <w:ilvl w:val="0"/>
          <w:numId w:val="3"/>
        </w:numPr>
        <w:spacing w:before="0" w:after="0" w:line="264" w:lineRule="auto"/>
        <w:jc w:val="both"/>
      </w:pPr>
      <w:r>
        <w:rPr>
          <w:rFonts w:ascii="Times New Roman" w:hAnsi="Times New Roman"/>
          <w:b w:val="0"/>
          <w:i w:val="0"/>
          <w:color w:val="000000"/>
          <w:sz w:val="28"/>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5B632457">
      <w:pPr>
        <w:numPr>
          <w:ilvl w:val="0"/>
          <w:numId w:val="3"/>
        </w:numPr>
        <w:spacing w:before="0" w:after="0" w:line="264" w:lineRule="auto"/>
        <w:jc w:val="both"/>
      </w:pPr>
      <w:r>
        <w:rPr>
          <w:rFonts w:ascii="Times New Roman" w:hAnsi="Times New Roman"/>
          <w:b w:val="0"/>
          <w:i w:val="0"/>
          <w:color w:val="000000"/>
          <w:sz w:val="28"/>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3CDEF775">
      <w:pPr>
        <w:numPr>
          <w:ilvl w:val="0"/>
          <w:numId w:val="3"/>
        </w:numPr>
        <w:spacing w:before="0" w:after="0" w:line="264" w:lineRule="auto"/>
        <w:jc w:val="both"/>
      </w:pPr>
      <w:r>
        <w:rPr>
          <w:rFonts w:ascii="Times New Roman" w:hAnsi="Times New Roman"/>
          <w:b w:val="0"/>
          <w:i w:val="0"/>
          <w:color w:val="000000"/>
          <w:sz w:val="28"/>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4410CC05">
      <w:pPr>
        <w:numPr>
          <w:ilvl w:val="0"/>
          <w:numId w:val="3"/>
        </w:numPr>
        <w:spacing w:before="0" w:after="0" w:line="264" w:lineRule="auto"/>
        <w:jc w:val="both"/>
      </w:pPr>
      <w:r>
        <w:rPr>
          <w:rFonts w:ascii="Times New Roman" w:hAnsi="Times New Roman"/>
          <w:b w:val="0"/>
          <w:i w:val="0"/>
          <w:color w:val="000000"/>
          <w:sz w:val="28"/>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8F761C5">
      <w:pPr>
        <w:numPr>
          <w:ilvl w:val="0"/>
          <w:numId w:val="3"/>
        </w:numPr>
        <w:spacing w:before="0" w:after="0" w:line="264" w:lineRule="auto"/>
        <w:jc w:val="both"/>
      </w:pPr>
      <w:r>
        <w:rPr>
          <w:rFonts w:ascii="Times New Roman" w:hAnsi="Times New Roman"/>
          <w:b w:val="0"/>
          <w:i w:val="0"/>
          <w:color w:val="000000"/>
          <w:sz w:val="28"/>
        </w:rPr>
        <w:t>извлекать информацию из разных источников о человеке и обществе, включая информацию о народах России;</w:t>
      </w:r>
    </w:p>
    <w:p w14:paraId="7C80B66D">
      <w:pPr>
        <w:numPr>
          <w:ilvl w:val="0"/>
          <w:numId w:val="3"/>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22F3D102">
      <w:pPr>
        <w:numPr>
          <w:ilvl w:val="0"/>
          <w:numId w:val="3"/>
        </w:numPr>
        <w:spacing w:before="0" w:after="0" w:line="264" w:lineRule="auto"/>
        <w:jc w:val="both"/>
      </w:pPr>
      <w:r>
        <w:rPr>
          <w:rFonts w:ascii="Times New Roman" w:hAnsi="Times New Roman"/>
          <w:b w:val="0"/>
          <w:i w:val="0"/>
          <w:color w:val="000000"/>
          <w:sz w:val="28"/>
        </w:rPr>
        <w:t>оценивать собственные поступки и поведение других людей с точки зрения их соответствия духовным традициям общества;</w:t>
      </w:r>
    </w:p>
    <w:p w14:paraId="6DCFA34E">
      <w:pPr>
        <w:numPr>
          <w:ilvl w:val="0"/>
          <w:numId w:val="3"/>
        </w:numPr>
        <w:spacing w:before="0" w:after="0" w:line="264" w:lineRule="auto"/>
        <w:jc w:val="both"/>
      </w:pPr>
      <w:r>
        <w:rPr>
          <w:rFonts w:ascii="Times New Roman" w:hAnsi="Times New Roman"/>
          <w:b w:val="0"/>
          <w:i w:val="0"/>
          <w:color w:val="000000"/>
          <w:sz w:val="28"/>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463CCAE1">
      <w:pPr>
        <w:numPr>
          <w:ilvl w:val="0"/>
          <w:numId w:val="3"/>
        </w:numPr>
        <w:spacing w:before="0" w:after="0" w:line="264" w:lineRule="auto"/>
        <w:jc w:val="both"/>
      </w:pPr>
      <w:r>
        <w:rPr>
          <w:rFonts w:ascii="Times New Roman" w:hAnsi="Times New Roman"/>
          <w:b w:val="0"/>
          <w:i w:val="0"/>
          <w:color w:val="000000"/>
          <w:sz w:val="28"/>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4CD942F0">
      <w:pPr>
        <w:spacing w:before="0" w:after="0" w:line="264" w:lineRule="auto"/>
        <w:ind w:left="120"/>
        <w:jc w:val="both"/>
      </w:pPr>
    </w:p>
    <w:p w14:paraId="7B269576">
      <w:pPr>
        <w:spacing w:before="0" w:after="0" w:line="264" w:lineRule="auto"/>
        <w:ind w:left="120"/>
        <w:jc w:val="both"/>
      </w:pPr>
      <w:r>
        <w:rPr>
          <w:rFonts w:ascii="Times New Roman" w:hAnsi="Times New Roman"/>
          <w:b/>
          <w:i w:val="0"/>
          <w:color w:val="000000"/>
          <w:sz w:val="28"/>
        </w:rPr>
        <w:t>7 КЛАСС</w:t>
      </w:r>
    </w:p>
    <w:p w14:paraId="239F08AC">
      <w:pPr>
        <w:spacing w:before="0" w:after="0" w:line="264" w:lineRule="auto"/>
        <w:ind w:left="120"/>
        <w:jc w:val="both"/>
      </w:pPr>
    </w:p>
    <w:p w14:paraId="21749C0E">
      <w:pPr>
        <w:spacing w:before="0" w:after="0" w:line="264" w:lineRule="auto"/>
        <w:ind w:firstLine="600"/>
        <w:jc w:val="both"/>
      </w:pPr>
      <w:r>
        <w:rPr>
          <w:rFonts w:ascii="Times New Roman" w:hAnsi="Times New Roman"/>
          <w:b/>
          <w:i w:val="0"/>
          <w:color w:val="000000"/>
          <w:sz w:val="28"/>
        </w:rPr>
        <w:t>Социальные ценности и нормы</w:t>
      </w:r>
    </w:p>
    <w:p w14:paraId="26562A33">
      <w:pPr>
        <w:numPr>
          <w:ilvl w:val="0"/>
          <w:numId w:val="4"/>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социальных ценностях; о содержании и значении социальных норм, регулирующих общественные отношения;</w:t>
      </w:r>
    </w:p>
    <w:p w14:paraId="3702DD87">
      <w:pPr>
        <w:numPr>
          <w:ilvl w:val="0"/>
          <w:numId w:val="4"/>
        </w:numPr>
        <w:spacing w:before="0" w:after="0" w:line="264" w:lineRule="auto"/>
        <w:jc w:val="both"/>
      </w:pPr>
      <w:r>
        <w:rPr>
          <w:rFonts w:ascii="Times New Roman" w:hAnsi="Times New Roman"/>
          <w:b/>
          <w:i w:val="0"/>
          <w:color w:val="000000"/>
          <w:sz w:val="28"/>
        </w:rPr>
        <w:t>характеризовать</w:t>
      </w:r>
      <w:r>
        <w:rPr>
          <w:rFonts w:ascii="Times New Roman" w:hAnsi="Times New Roman"/>
          <w:b w:val="0"/>
          <w:i w:val="0"/>
          <w:color w:val="000000"/>
          <w:sz w:val="28"/>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28E2AA0">
      <w:pPr>
        <w:numPr>
          <w:ilvl w:val="0"/>
          <w:numId w:val="4"/>
        </w:numPr>
        <w:spacing w:before="0" w:after="0" w:line="264" w:lineRule="auto"/>
        <w:jc w:val="both"/>
      </w:pPr>
      <w:r>
        <w:rPr>
          <w:rFonts w:ascii="Times New Roman" w:hAnsi="Times New Roman"/>
          <w:b/>
          <w:i w:val="0"/>
          <w:color w:val="000000"/>
          <w:sz w:val="28"/>
        </w:rPr>
        <w:t>приводить примеры</w:t>
      </w:r>
      <w:r>
        <w:rPr>
          <w:rFonts w:ascii="Times New Roman" w:hAnsi="Times New Roman"/>
          <w:b w:val="0"/>
          <w:i w:val="0"/>
          <w:color w:val="000000"/>
          <w:sz w:val="28"/>
        </w:rPr>
        <w:t xml:space="preserve"> гражданственности и патриотизма; ситуаций морального выбора; ситуаций, регулируемых различными видами социальных норм;</w:t>
      </w:r>
    </w:p>
    <w:p w14:paraId="5FE56838">
      <w:pPr>
        <w:numPr>
          <w:ilvl w:val="0"/>
          <w:numId w:val="4"/>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нормы, их существенные признаки и элементы;</w:t>
      </w:r>
    </w:p>
    <w:p w14:paraId="1F750CB2">
      <w:pPr>
        <w:numPr>
          <w:ilvl w:val="0"/>
          <w:numId w:val="4"/>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отдельные виды социальных норм;</w:t>
      </w:r>
    </w:p>
    <w:p w14:paraId="0544696A">
      <w:pPr>
        <w:numPr>
          <w:ilvl w:val="0"/>
          <w:numId w:val="4"/>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влияние социальных норм на общество и человека;</w:t>
      </w:r>
    </w:p>
    <w:p w14:paraId="1DB44519">
      <w:pPr>
        <w:numPr>
          <w:ilvl w:val="0"/>
          <w:numId w:val="4"/>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(устного и письменного) сущности социальных норм;</w:t>
      </w:r>
    </w:p>
    <w:p w14:paraId="379CE971">
      <w:pPr>
        <w:numPr>
          <w:ilvl w:val="0"/>
          <w:numId w:val="4"/>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7B81946A">
      <w:pPr>
        <w:numPr>
          <w:ilvl w:val="0"/>
          <w:numId w:val="4"/>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действие социальных норм как регуляторов общественной жизни и поведения человека;</w:t>
      </w:r>
    </w:p>
    <w:p w14:paraId="56EE3480">
      <w:pPr>
        <w:numPr>
          <w:ilvl w:val="0"/>
          <w:numId w:val="4"/>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обществоведческой тематики, касающихся гуманизма, гражданственности, патриотизма;</w:t>
      </w:r>
    </w:p>
    <w:p w14:paraId="755E1369">
      <w:pPr>
        <w:numPr>
          <w:ilvl w:val="0"/>
          <w:numId w:val="4"/>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разных источников о принципах и нормах морали, проблеме морального выбора;</w:t>
      </w:r>
    </w:p>
    <w:p w14:paraId="070D6DD2">
      <w:pPr>
        <w:numPr>
          <w:ilvl w:val="0"/>
          <w:numId w:val="4"/>
        </w:numPr>
        <w:spacing w:before="0" w:after="0" w:line="264" w:lineRule="auto"/>
        <w:jc w:val="both"/>
      </w:pPr>
      <w:r>
        <w:rPr>
          <w:rFonts w:ascii="Times New Roman" w:hAnsi="Times New Roman"/>
          <w:b w:val="0"/>
          <w:i w:val="0"/>
          <w:color w:val="000000"/>
          <w:sz w:val="28"/>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264BD9C8">
      <w:pPr>
        <w:numPr>
          <w:ilvl w:val="0"/>
          <w:numId w:val="4"/>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с точки зрения их соответствия нормам морали;</w:t>
      </w:r>
    </w:p>
    <w:p w14:paraId="2BF68678">
      <w:pPr>
        <w:numPr>
          <w:ilvl w:val="0"/>
          <w:numId w:val="4"/>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социальных нормах в повседневной жизни; </w:t>
      </w:r>
    </w:p>
    <w:p w14:paraId="21D246BB">
      <w:pPr>
        <w:numPr>
          <w:ilvl w:val="0"/>
          <w:numId w:val="4"/>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(заявление);</w:t>
      </w:r>
    </w:p>
    <w:p w14:paraId="58C5CB6B">
      <w:pPr>
        <w:numPr>
          <w:ilvl w:val="0"/>
          <w:numId w:val="4"/>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FC3E361">
      <w:pPr>
        <w:spacing w:before="0" w:after="0" w:line="264" w:lineRule="auto"/>
        <w:ind w:firstLine="600"/>
        <w:jc w:val="both"/>
      </w:pPr>
      <w:r>
        <w:rPr>
          <w:rFonts w:ascii="Times New Roman" w:hAnsi="Times New Roman"/>
          <w:b/>
          <w:i w:val="0"/>
          <w:color w:val="000000"/>
          <w:sz w:val="28"/>
        </w:rPr>
        <w:t>Человек как участник правовых отношений</w:t>
      </w:r>
    </w:p>
    <w:p w14:paraId="1AEFC181">
      <w:pPr>
        <w:numPr>
          <w:ilvl w:val="0"/>
          <w:numId w:val="5"/>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778CC38D">
      <w:pPr>
        <w:numPr>
          <w:ilvl w:val="0"/>
          <w:numId w:val="5"/>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65091D7">
      <w:pPr>
        <w:numPr>
          <w:ilvl w:val="0"/>
          <w:numId w:val="5"/>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3AF2DF71">
      <w:pPr>
        <w:numPr>
          <w:ilvl w:val="0"/>
          <w:numId w:val="5"/>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нормы права, выделяя существенные признаки;</w:t>
      </w:r>
    </w:p>
    <w:p w14:paraId="2F582450">
      <w:pPr>
        <w:numPr>
          <w:ilvl w:val="0"/>
          <w:numId w:val="5"/>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493B3325">
      <w:pPr>
        <w:numPr>
          <w:ilvl w:val="0"/>
          <w:numId w:val="5"/>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1E697DE6">
      <w:pPr>
        <w:numPr>
          <w:ilvl w:val="0"/>
          <w:numId w:val="5"/>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43830A6E">
      <w:pPr>
        <w:numPr>
          <w:ilvl w:val="0"/>
          <w:numId w:val="5"/>
        </w:numPr>
        <w:spacing w:before="0" w:after="0" w:line="264" w:lineRule="auto"/>
        <w:jc w:val="both"/>
      </w:pPr>
      <w:r>
        <w:rPr>
          <w:rFonts w:ascii="Times New Roman" w:hAnsi="Times New Roman"/>
          <w:b/>
          <w:i w:val="0"/>
          <w:color w:val="000000"/>
          <w:sz w:val="28"/>
        </w:rPr>
        <w:t xml:space="preserve">определять </w:t>
      </w:r>
      <w:r>
        <w:rPr>
          <w:rFonts w:ascii="Times New Roman" w:hAnsi="Times New Roman"/>
          <w:b w:val="0"/>
          <w:i w:val="0"/>
          <w:color w:val="000000"/>
          <w:sz w:val="28"/>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087A7A74">
      <w:pPr>
        <w:numPr>
          <w:ilvl w:val="0"/>
          <w:numId w:val="5"/>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121EC522">
      <w:pPr>
        <w:numPr>
          <w:ilvl w:val="0"/>
          <w:numId w:val="5"/>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0CB18306">
      <w:pPr>
        <w:numPr>
          <w:ilvl w:val="0"/>
          <w:numId w:val="5"/>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B4D91FA">
      <w:pPr>
        <w:numPr>
          <w:ilvl w:val="0"/>
          <w:numId w:val="5"/>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4384FA6">
      <w:pPr>
        <w:numPr>
          <w:ilvl w:val="0"/>
          <w:numId w:val="5"/>
        </w:numPr>
        <w:spacing w:before="0" w:after="0" w:line="264" w:lineRule="auto"/>
        <w:jc w:val="both"/>
      </w:pPr>
      <w:r>
        <w:rPr>
          <w:rFonts w:ascii="Times New Roman" w:hAnsi="Times New Roman"/>
          <w:b/>
          <w:i w:val="0"/>
          <w:color w:val="000000"/>
          <w:sz w:val="28"/>
        </w:rPr>
        <w:t>оценивать</w:t>
      </w:r>
      <w:r>
        <w:rPr>
          <w:rFonts w:ascii="Times New Roman" w:hAnsi="Times New Roman"/>
          <w:b w:val="0"/>
          <w:i w:val="0"/>
          <w:color w:val="000000"/>
          <w:sz w:val="28"/>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0BEAC208">
      <w:pPr>
        <w:numPr>
          <w:ilvl w:val="0"/>
          <w:numId w:val="5"/>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CC37037">
      <w:pPr>
        <w:numPr>
          <w:ilvl w:val="0"/>
          <w:numId w:val="5"/>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при получении паспорта гражданина Российской Федерации;</w:t>
      </w:r>
    </w:p>
    <w:p w14:paraId="7B163EF7">
      <w:pPr>
        <w:numPr>
          <w:ilvl w:val="0"/>
          <w:numId w:val="5"/>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E8326BD">
      <w:pPr>
        <w:spacing w:before="0" w:after="0" w:line="264" w:lineRule="auto"/>
        <w:ind w:firstLine="600"/>
        <w:jc w:val="both"/>
      </w:pPr>
      <w:r>
        <w:rPr>
          <w:rFonts w:ascii="Times New Roman" w:hAnsi="Times New Roman"/>
          <w:b/>
          <w:i w:val="0"/>
          <w:color w:val="000000"/>
          <w:sz w:val="28"/>
        </w:rPr>
        <w:t>Основы российского права</w:t>
      </w:r>
    </w:p>
    <w:p w14:paraId="78A0A0C0">
      <w:pPr>
        <w:numPr>
          <w:ilvl w:val="0"/>
          <w:numId w:val="6"/>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6A5D0C24">
      <w:pPr>
        <w:numPr>
          <w:ilvl w:val="0"/>
          <w:numId w:val="6"/>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3113502">
      <w:pPr>
        <w:numPr>
          <w:ilvl w:val="0"/>
          <w:numId w:val="6"/>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62CD946A">
      <w:pPr>
        <w:numPr>
          <w:ilvl w:val="0"/>
          <w:numId w:val="6"/>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749B3F0">
      <w:pPr>
        <w:numPr>
          <w:ilvl w:val="0"/>
          <w:numId w:val="6"/>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6EED8EFF">
      <w:pPr>
        <w:numPr>
          <w:ilvl w:val="0"/>
          <w:numId w:val="6"/>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056245E8">
      <w:pPr>
        <w:numPr>
          <w:ilvl w:val="0"/>
          <w:numId w:val="6"/>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4CFE2668">
      <w:pPr>
        <w:numPr>
          <w:ilvl w:val="0"/>
          <w:numId w:val="6"/>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0C2AB48C">
      <w:pPr>
        <w:numPr>
          <w:ilvl w:val="0"/>
          <w:numId w:val="6"/>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41E7D5C">
      <w:pPr>
        <w:numPr>
          <w:ilvl w:val="0"/>
          <w:numId w:val="6"/>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48815BEC">
      <w:pPr>
        <w:numPr>
          <w:ilvl w:val="0"/>
          <w:numId w:val="6"/>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F1B55B2">
      <w:pPr>
        <w:numPr>
          <w:ilvl w:val="0"/>
          <w:numId w:val="6"/>
        </w:numPr>
        <w:spacing w:before="0" w:after="0" w:line="264" w:lineRule="auto"/>
        <w:jc w:val="both"/>
      </w:pPr>
      <w:r>
        <w:rPr>
          <w:rFonts w:ascii="Times New Roman" w:hAnsi="Times New Roman"/>
          <w:b/>
          <w:i w:val="0"/>
          <w:color w:val="000000"/>
          <w:sz w:val="28"/>
        </w:rPr>
        <w:t>анализировать, обобщать, систематизировать, оценивать</w:t>
      </w:r>
      <w:r>
        <w:rPr>
          <w:rFonts w:ascii="Times New Roman" w:hAnsi="Times New Roman"/>
          <w:b w:val="0"/>
          <w:i w:val="0"/>
          <w:color w:val="000000"/>
          <w:sz w:val="28"/>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2466A8A6">
      <w:pPr>
        <w:numPr>
          <w:ilvl w:val="0"/>
          <w:numId w:val="6"/>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4E3ED541">
      <w:pPr>
        <w:numPr>
          <w:ilvl w:val="0"/>
          <w:numId w:val="6"/>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5E92BB77">
      <w:pPr>
        <w:numPr>
          <w:ilvl w:val="0"/>
          <w:numId w:val="6"/>
        </w:numPr>
        <w:spacing w:before="0" w:after="0" w:line="264" w:lineRule="auto"/>
        <w:jc w:val="both"/>
      </w:pPr>
      <w:r>
        <w:rPr>
          <w:rFonts w:ascii="Times New Roman" w:hAnsi="Times New Roman"/>
          <w:b w:val="0"/>
          <w:i w:val="0"/>
          <w:color w:val="000000"/>
          <w:sz w:val="28"/>
        </w:rPr>
        <w:t xml:space="preserve">самостоятельно </w:t>
      </w:r>
      <w:r>
        <w:rPr>
          <w:rFonts w:ascii="Times New Roman" w:hAnsi="Times New Roman"/>
          <w:b/>
          <w:i w:val="0"/>
          <w:color w:val="000000"/>
          <w:sz w:val="28"/>
        </w:rPr>
        <w:t xml:space="preserve">заполнять </w:t>
      </w:r>
      <w:r>
        <w:rPr>
          <w:rFonts w:ascii="Times New Roman" w:hAnsi="Times New Roman"/>
          <w:b w:val="0"/>
          <w:i w:val="0"/>
          <w:color w:val="000000"/>
          <w:sz w:val="28"/>
        </w:rPr>
        <w:t>форму (в том числе электронную) и составлять простейший документ (заявление о приёме на работу);</w:t>
      </w:r>
    </w:p>
    <w:p w14:paraId="574F2C8A">
      <w:pPr>
        <w:numPr>
          <w:ilvl w:val="0"/>
          <w:numId w:val="6"/>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F190A4F">
      <w:pPr>
        <w:spacing w:before="0" w:after="0" w:line="264" w:lineRule="auto"/>
        <w:ind w:left="120"/>
        <w:jc w:val="both"/>
      </w:pPr>
    </w:p>
    <w:p w14:paraId="5B3AE782">
      <w:pPr>
        <w:spacing w:before="0" w:after="0" w:line="264" w:lineRule="auto"/>
        <w:ind w:left="120"/>
        <w:jc w:val="both"/>
      </w:pPr>
      <w:r>
        <w:rPr>
          <w:rFonts w:ascii="Times New Roman" w:hAnsi="Times New Roman"/>
          <w:b/>
          <w:i w:val="0"/>
          <w:color w:val="000000"/>
          <w:sz w:val="28"/>
        </w:rPr>
        <w:t>8 КЛАСС</w:t>
      </w:r>
    </w:p>
    <w:p w14:paraId="50BCD6AB">
      <w:pPr>
        <w:spacing w:before="0" w:after="0" w:line="264" w:lineRule="auto"/>
        <w:ind w:left="120"/>
        <w:jc w:val="both"/>
      </w:pPr>
    </w:p>
    <w:p w14:paraId="044D040F">
      <w:pPr>
        <w:spacing w:before="0" w:after="0" w:line="264" w:lineRule="auto"/>
        <w:ind w:firstLine="600"/>
        <w:jc w:val="both"/>
      </w:pPr>
      <w:r>
        <w:rPr>
          <w:rFonts w:ascii="Times New Roman" w:hAnsi="Times New Roman"/>
          <w:b/>
          <w:i w:val="0"/>
          <w:color w:val="000000"/>
          <w:sz w:val="28"/>
        </w:rPr>
        <w:t>Человек в экономических отношениях</w:t>
      </w:r>
    </w:p>
    <w:p w14:paraId="6F90B706">
      <w:pPr>
        <w:numPr>
          <w:ilvl w:val="0"/>
          <w:numId w:val="7"/>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5F65EC7C">
      <w:pPr>
        <w:numPr>
          <w:ilvl w:val="0"/>
          <w:numId w:val="7"/>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1BA7F566">
      <w:pPr>
        <w:numPr>
          <w:ilvl w:val="0"/>
          <w:numId w:val="7"/>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0AA25764">
      <w:pPr>
        <w:numPr>
          <w:ilvl w:val="0"/>
          <w:numId w:val="7"/>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(в том числе устанавливать существенный признак классификации) механизмы государственного регулирования экономики;</w:t>
      </w:r>
    </w:p>
    <w:p w14:paraId="4E56474B">
      <w:pPr>
        <w:numPr>
          <w:ilvl w:val="0"/>
          <w:numId w:val="7"/>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различные способы хозяйствования; </w:t>
      </w:r>
    </w:p>
    <w:p w14:paraId="45BB3679">
      <w:pPr>
        <w:numPr>
          <w:ilvl w:val="0"/>
          <w:numId w:val="7"/>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связи политических потрясений и социально-экономических кризисов в государстве;</w:t>
      </w:r>
    </w:p>
    <w:p w14:paraId="7EE2110D">
      <w:pPr>
        <w:numPr>
          <w:ilvl w:val="0"/>
          <w:numId w:val="7"/>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385721D5">
      <w:pPr>
        <w:numPr>
          <w:ilvl w:val="0"/>
          <w:numId w:val="7"/>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334ED2A9">
      <w:pPr>
        <w:numPr>
          <w:ilvl w:val="0"/>
          <w:numId w:val="7"/>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66EAFF9C">
      <w:pPr>
        <w:numPr>
          <w:ilvl w:val="0"/>
          <w:numId w:val="7"/>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31FB9730">
      <w:pPr>
        <w:numPr>
          <w:ilvl w:val="0"/>
          <w:numId w:val="7"/>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4649504D">
      <w:pPr>
        <w:numPr>
          <w:ilvl w:val="0"/>
          <w:numId w:val="7"/>
        </w:numPr>
        <w:spacing w:before="0" w:after="0" w:line="264" w:lineRule="auto"/>
        <w:jc w:val="both"/>
      </w:pPr>
      <w:r>
        <w:rPr>
          <w:rFonts w:ascii="Times New Roman" w:hAnsi="Times New Roman"/>
          <w:b/>
          <w:i w:val="0"/>
          <w:color w:val="000000"/>
          <w:sz w:val="28"/>
        </w:rPr>
        <w:t>анализировать, обобщать, систематизировать, конкретизировать</w:t>
      </w:r>
      <w:r>
        <w:rPr>
          <w:rFonts w:ascii="Times New Roman" w:hAnsi="Times New Roman"/>
          <w:b w:val="0"/>
          <w:i w:val="0"/>
          <w:color w:val="000000"/>
          <w:sz w:val="28"/>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6F0ED928">
      <w:pPr>
        <w:numPr>
          <w:ilvl w:val="0"/>
          <w:numId w:val="7"/>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3AFF7D2D">
      <w:pPr>
        <w:numPr>
          <w:ilvl w:val="0"/>
          <w:numId w:val="7"/>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68F9045D">
      <w:pPr>
        <w:numPr>
          <w:ilvl w:val="0"/>
          <w:numId w:val="7"/>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 xml:space="preserve">опыт составления простейших документов (личный финансовый план, заявление, резюме); </w:t>
      </w:r>
    </w:p>
    <w:p w14:paraId="5C0F52A8">
      <w:pPr>
        <w:numPr>
          <w:ilvl w:val="0"/>
          <w:numId w:val="7"/>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73251E3">
      <w:pPr>
        <w:spacing w:before="0" w:after="0" w:line="264" w:lineRule="auto"/>
        <w:ind w:firstLine="600"/>
        <w:jc w:val="both"/>
      </w:pPr>
      <w:r>
        <w:rPr>
          <w:rFonts w:ascii="Times New Roman" w:hAnsi="Times New Roman"/>
          <w:b/>
          <w:i w:val="0"/>
          <w:color w:val="000000"/>
          <w:sz w:val="28"/>
        </w:rPr>
        <w:t>Человек в мире культуры</w:t>
      </w:r>
    </w:p>
    <w:p w14:paraId="41500D96">
      <w:pPr>
        <w:numPr>
          <w:ilvl w:val="0"/>
          <w:numId w:val="8"/>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062E67B4">
      <w:pPr>
        <w:numPr>
          <w:ilvl w:val="0"/>
          <w:numId w:val="8"/>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16053B82">
      <w:pPr>
        <w:numPr>
          <w:ilvl w:val="0"/>
          <w:numId w:val="8"/>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546493E">
      <w:pPr>
        <w:numPr>
          <w:ilvl w:val="0"/>
          <w:numId w:val="8"/>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 xml:space="preserve">по разным признакам формы и виды культуры; </w:t>
      </w:r>
    </w:p>
    <w:p w14:paraId="3EBE2304">
      <w:pPr>
        <w:numPr>
          <w:ilvl w:val="0"/>
          <w:numId w:val="8"/>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формы культуры, естественные и социально-гуманитарные науки, виды искусств;</w:t>
      </w:r>
    </w:p>
    <w:p w14:paraId="2C5C8B9F">
      <w:pPr>
        <w:numPr>
          <w:ilvl w:val="0"/>
          <w:numId w:val="8"/>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взаимосвязь развития духовной культуры и формирования личности, взаимовлияние науки и образования;</w:t>
      </w:r>
    </w:p>
    <w:p w14:paraId="59FD51A7">
      <w:pPr>
        <w:numPr>
          <w:ilvl w:val="0"/>
          <w:numId w:val="8"/>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роли непрерывного образования; </w:t>
      </w:r>
    </w:p>
    <w:p w14:paraId="0F7290A6">
      <w:pPr>
        <w:numPr>
          <w:ilvl w:val="0"/>
          <w:numId w:val="8"/>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4608E1E8">
      <w:pPr>
        <w:numPr>
          <w:ilvl w:val="0"/>
          <w:numId w:val="8"/>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касающиеся форм и многообразия духовной культуры;</w:t>
      </w:r>
    </w:p>
    <w:p w14:paraId="0D2DB4D3">
      <w:pPr>
        <w:numPr>
          <w:ilvl w:val="0"/>
          <w:numId w:val="8"/>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41942B02">
      <w:pPr>
        <w:numPr>
          <w:ilvl w:val="0"/>
          <w:numId w:val="8"/>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1AD2AB01">
      <w:pPr>
        <w:numPr>
          <w:ilvl w:val="0"/>
          <w:numId w:val="8"/>
        </w:numPr>
        <w:spacing w:before="0" w:after="0" w:line="264" w:lineRule="auto"/>
        <w:jc w:val="both"/>
      </w:pPr>
      <w:r>
        <w:rPr>
          <w:rFonts w:ascii="Times New Roman" w:hAnsi="Times New Roman"/>
          <w:b/>
          <w:i w:val="0"/>
          <w:color w:val="000000"/>
          <w:sz w:val="28"/>
        </w:rPr>
        <w:t>анализировать, систематизировать, критически оценивать и обобщать</w:t>
      </w:r>
      <w:r>
        <w:rPr>
          <w:rFonts w:ascii="Times New Roman" w:hAnsi="Times New Roman"/>
          <w:b w:val="0"/>
          <w:i w:val="0"/>
          <w:color w:val="000000"/>
          <w:sz w:val="28"/>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78E2E50A">
      <w:pPr>
        <w:numPr>
          <w:ilvl w:val="0"/>
          <w:numId w:val="8"/>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собственные поступки, поведение людей в духовной сфере жизни общества;</w:t>
      </w:r>
    </w:p>
    <w:p w14:paraId="5375C39D">
      <w:pPr>
        <w:numPr>
          <w:ilvl w:val="0"/>
          <w:numId w:val="8"/>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3816A353">
      <w:pPr>
        <w:numPr>
          <w:ilvl w:val="0"/>
          <w:numId w:val="8"/>
        </w:numPr>
        <w:spacing w:before="0" w:after="0" w:line="264" w:lineRule="auto"/>
        <w:jc w:val="both"/>
      </w:pPr>
      <w:r>
        <w:rPr>
          <w:rFonts w:ascii="Times New Roman" w:hAnsi="Times New Roman"/>
          <w:b/>
          <w:i w:val="0"/>
          <w:color w:val="000000"/>
          <w:sz w:val="28"/>
        </w:rPr>
        <w:t xml:space="preserve">приобретать </w:t>
      </w:r>
      <w:r>
        <w:rPr>
          <w:rFonts w:ascii="Times New Roman" w:hAnsi="Times New Roman"/>
          <w:b w:val="0"/>
          <w:i w:val="0"/>
          <w:color w:val="000000"/>
          <w:sz w:val="28"/>
        </w:rPr>
        <w:t>опыт осуществления совместной деятельности при изучении особенностей разных культур, национальных и религиозных ценностей.</w:t>
      </w:r>
    </w:p>
    <w:p w14:paraId="3954CD2B">
      <w:pPr>
        <w:spacing w:before="0" w:after="0" w:line="264" w:lineRule="auto"/>
        <w:ind w:left="120"/>
        <w:jc w:val="both"/>
      </w:pPr>
    </w:p>
    <w:p w14:paraId="66CAC0C2">
      <w:pPr>
        <w:spacing w:before="0" w:after="0" w:line="264" w:lineRule="auto"/>
        <w:ind w:left="120"/>
        <w:jc w:val="both"/>
      </w:pPr>
      <w:r>
        <w:rPr>
          <w:rFonts w:ascii="Times New Roman" w:hAnsi="Times New Roman"/>
          <w:b/>
          <w:i w:val="0"/>
          <w:color w:val="000000"/>
          <w:sz w:val="28"/>
        </w:rPr>
        <w:t>9 КЛАСС</w:t>
      </w:r>
    </w:p>
    <w:p w14:paraId="3DEC9E86">
      <w:pPr>
        <w:spacing w:before="0" w:after="0" w:line="264" w:lineRule="auto"/>
        <w:ind w:left="120"/>
        <w:jc w:val="both"/>
      </w:pPr>
    </w:p>
    <w:p w14:paraId="3A92BF24">
      <w:pPr>
        <w:spacing w:before="0" w:after="0" w:line="264" w:lineRule="auto"/>
        <w:ind w:firstLine="600"/>
        <w:jc w:val="both"/>
      </w:pPr>
      <w:r>
        <w:rPr>
          <w:rFonts w:ascii="Times New Roman" w:hAnsi="Times New Roman"/>
          <w:b/>
          <w:i w:val="0"/>
          <w:color w:val="000000"/>
          <w:sz w:val="28"/>
        </w:rPr>
        <w:t>Человек в политическом измерении</w:t>
      </w:r>
    </w:p>
    <w:p w14:paraId="52429F8A">
      <w:pPr>
        <w:numPr>
          <w:ilvl w:val="0"/>
          <w:numId w:val="9"/>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568A100E">
      <w:pPr>
        <w:numPr>
          <w:ilvl w:val="0"/>
          <w:numId w:val="9"/>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63DDD773">
      <w:pPr>
        <w:numPr>
          <w:ilvl w:val="0"/>
          <w:numId w:val="9"/>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1E2D1A28">
      <w:pPr>
        <w:numPr>
          <w:ilvl w:val="0"/>
          <w:numId w:val="9"/>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2F75D9FF">
      <w:pPr>
        <w:numPr>
          <w:ilvl w:val="0"/>
          <w:numId w:val="9"/>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7D2FC0B9">
      <w:pPr>
        <w:numPr>
          <w:ilvl w:val="0"/>
          <w:numId w:val="9"/>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39D94C60">
      <w:pPr>
        <w:numPr>
          <w:ilvl w:val="0"/>
          <w:numId w:val="9"/>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118BC6F7">
      <w:pPr>
        <w:numPr>
          <w:ilvl w:val="0"/>
          <w:numId w:val="9"/>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неприемлемость всех форм антиобщественного поведения в политике с точки зрения социальных ценностей и правовых норм;</w:t>
      </w:r>
    </w:p>
    <w:p w14:paraId="60F17615">
      <w:pPr>
        <w:numPr>
          <w:ilvl w:val="0"/>
          <w:numId w:val="9"/>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715AA5FB">
      <w:pPr>
        <w:numPr>
          <w:ilvl w:val="0"/>
          <w:numId w:val="9"/>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096E30F4">
      <w:pPr>
        <w:numPr>
          <w:ilvl w:val="0"/>
          <w:numId w:val="9"/>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3FFF1E88">
      <w:pPr>
        <w:numPr>
          <w:ilvl w:val="0"/>
          <w:numId w:val="9"/>
        </w:numPr>
        <w:spacing w:before="0" w:after="0" w:line="264" w:lineRule="auto"/>
        <w:jc w:val="both"/>
      </w:pPr>
      <w:r>
        <w:rPr>
          <w:rFonts w:ascii="Times New Roman" w:hAnsi="Times New Roman"/>
          <w:b/>
          <w:i w:val="0"/>
          <w:color w:val="000000"/>
          <w:sz w:val="28"/>
        </w:rPr>
        <w:t>анализировать и конкретизировать</w:t>
      </w:r>
      <w:r>
        <w:rPr>
          <w:rFonts w:ascii="Times New Roman" w:hAnsi="Times New Roman"/>
          <w:b w:val="0"/>
          <w:i w:val="0"/>
          <w:color w:val="000000"/>
          <w:sz w:val="28"/>
        </w:rPr>
        <w:t xml:space="preserve"> социальную информацию о формах участия граждан нашей страны в политической жизни, о выборах и референдуме;</w:t>
      </w:r>
    </w:p>
    <w:p w14:paraId="2D2C6215">
      <w:pPr>
        <w:numPr>
          <w:ilvl w:val="0"/>
          <w:numId w:val="9"/>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1F2F91A8">
      <w:pPr>
        <w:numPr>
          <w:ilvl w:val="0"/>
          <w:numId w:val="9"/>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0795C429">
      <w:pPr>
        <w:numPr>
          <w:ilvl w:val="0"/>
          <w:numId w:val="9"/>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3A95791B">
      <w:pPr>
        <w:spacing w:before="0" w:after="0" w:line="264" w:lineRule="auto"/>
        <w:ind w:firstLine="600"/>
        <w:jc w:val="both"/>
      </w:pPr>
      <w:r>
        <w:rPr>
          <w:rFonts w:ascii="Times New Roman" w:hAnsi="Times New Roman"/>
          <w:b/>
          <w:i w:val="0"/>
          <w:color w:val="000000"/>
          <w:sz w:val="28"/>
        </w:rPr>
        <w:t>Гражданин и государство</w:t>
      </w:r>
    </w:p>
    <w:p w14:paraId="5D38A6BD">
      <w:pPr>
        <w:numPr>
          <w:ilvl w:val="0"/>
          <w:numId w:val="10"/>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07A0D4A7">
      <w:pPr>
        <w:numPr>
          <w:ilvl w:val="0"/>
          <w:numId w:val="10"/>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178F990E">
      <w:pPr>
        <w:numPr>
          <w:ilvl w:val="0"/>
          <w:numId w:val="10"/>
        </w:numPr>
        <w:spacing w:before="0" w:after="0" w:line="264" w:lineRule="auto"/>
        <w:jc w:val="both"/>
      </w:pPr>
      <w:r>
        <w:rPr>
          <w:rFonts w:ascii="Times New Roman" w:hAnsi="Times New Roman"/>
          <w:b/>
          <w:i w:val="0"/>
          <w:color w:val="000000"/>
          <w:sz w:val="28"/>
        </w:rPr>
        <w:t>приводить</w:t>
      </w:r>
      <w:r>
        <w:rPr>
          <w:rFonts w:ascii="Times New Roman" w:hAnsi="Times New Roman"/>
          <w:b w:val="0"/>
          <w:i w:val="0"/>
          <w:color w:val="000000"/>
          <w:sz w:val="28"/>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8E2FF0B">
      <w:pPr>
        <w:numPr>
          <w:ilvl w:val="0"/>
          <w:numId w:val="10"/>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3F4FE0E3">
      <w:pPr>
        <w:numPr>
          <w:ilvl w:val="0"/>
          <w:numId w:val="10"/>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62D642DA">
      <w:pPr>
        <w:numPr>
          <w:ilvl w:val="0"/>
          <w:numId w:val="10"/>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10A83DBF">
      <w:pPr>
        <w:numPr>
          <w:ilvl w:val="0"/>
          <w:numId w:val="10"/>
        </w:numPr>
        <w:spacing w:before="0" w:after="0" w:line="264" w:lineRule="auto"/>
        <w:jc w:val="both"/>
      </w:pPr>
      <w:r>
        <w:rPr>
          <w:rFonts w:ascii="Times New Roman" w:hAnsi="Times New Roman"/>
          <w:b w:val="0"/>
          <w:i w:val="0"/>
          <w:color w:val="000000"/>
          <w:sz w:val="28"/>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68AF5226">
      <w:pPr>
        <w:numPr>
          <w:ilvl w:val="0"/>
          <w:numId w:val="10"/>
        </w:numPr>
        <w:spacing w:before="0" w:after="0" w:line="264" w:lineRule="auto"/>
        <w:jc w:val="both"/>
      </w:pPr>
      <w:r>
        <w:rPr>
          <w:rFonts w:ascii="Times New Roman" w:hAnsi="Times New Roman"/>
          <w:b w:val="0"/>
          <w:i w:val="0"/>
          <w:color w:val="000000"/>
          <w:sz w:val="28"/>
        </w:rPr>
        <w:t xml:space="preserve">с опорой на обществоведческие знания, факты общественной жизни и личный социальный опыт </w:t>
      </w: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20FCA171">
      <w:pPr>
        <w:numPr>
          <w:ilvl w:val="0"/>
          <w:numId w:val="10"/>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213BF433">
      <w:pPr>
        <w:numPr>
          <w:ilvl w:val="0"/>
          <w:numId w:val="10"/>
        </w:numPr>
        <w:spacing w:before="0" w:after="0" w:line="264" w:lineRule="auto"/>
        <w:jc w:val="both"/>
      </w:pPr>
      <w:r>
        <w:rPr>
          <w:rFonts w:ascii="Times New Roman" w:hAnsi="Times New Roman"/>
          <w:b/>
          <w:i w:val="0"/>
          <w:color w:val="000000"/>
          <w:sz w:val="28"/>
        </w:rPr>
        <w:t>систематизировать и конкретизировать</w:t>
      </w:r>
      <w:r>
        <w:rPr>
          <w:rFonts w:ascii="Times New Roman" w:hAnsi="Times New Roman"/>
          <w:b w:val="0"/>
          <w:i w:val="0"/>
          <w:color w:val="000000"/>
          <w:sz w:val="28"/>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6A04F268">
      <w:pPr>
        <w:numPr>
          <w:ilvl w:val="0"/>
          <w:numId w:val="10"/>
        </w:numPr>
        <w:spacing w:before="0" w:after="0" w:line="264" w:lineRule="auto"/>
        <w:jc w:val="both"/>
      </w:pPr>
      <w:r>
        <w:rPr>
          <w:rFonts w:ascii="Times New Roman" w:hAnsi="Times New Roman"/>
          <w:b/>
          <w:i w:val="0"/>
          <w:color w:val="000000"/>
          <w:sz w:val="28"/>
        </w:rPr>
        <w:t xml:space="preserve">овладевать </w:t>
      </w:r>
      <w:r>
        <w:rPr>
          <w:rFonts w:ascii="Times New Roman" w:hAnsi="Times New Roman"/>
          <w:b w:val="0"/>
          <w:i w:val="0"/>
          <w:color w:val="000000"/>
          <w:sz w:val="28"/>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1568EF08">
      <w:pPr>
        <w:numPr>
          <w:ilvl w:val="0"/>
          <w:numId w:val="10"/>
        </w:numPr>
        <w:spacing w:before="0" w:after="0" w:line="264" w:lineRule="auto"/>
        <w:jc w:val="both"/>
      </w:pPr>
      <w:r>
        <w:rPr>
          <w:rFonts w:ascii="Times New Roman" w:hAnsi="Times New Roman"/>
          <w:b/>
          <w:i w:val="0"/>
          <w:color w:val="000000"/>
          <w:sz w:val="28"/>
        </w:rPr>
        <w:t>искать и извлекать</w:t>
      </w:r>
      <w:r>
        <w:rPr>
          <w:rFonts w:ascii="Times New Roman" w:hAnsi="Times New Roman"/>
          <w:b w:val="0"/>
          <w:i w:val="0"/>
          <w:color w:val="000000"/>
          <w:sz w:val="28"/>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52541AA7">
      <w:pPr>
        <w:numPr>
          <w:ilvl w:val="0"/>
          <w:numId w:val="10"/>
        </w:numPr>
        <w:spacing w:before="0" w:after="0" w:line="264" w:lineRule="auto"/>
        <w:jc w:val="both"/>
      </w:pPr>
      <w:r>
        <w:rPr>
          <w:rFonts w:ascii="Times New Roman" w:hAnsi="Times New Roman"/>
          <w:b/>
          <w:i w:val="0"/>
          <w:color w:val="000000"/>
          <w:sz w:val="28"/>
        </w:rPr>
        <w:t>анализировать, обобщать, систематизировать и конкретизировать</w:t>
      </w:r>
      <w:r>
        <w:rPr>
          <w:rFonts w:ascii="Times New Roman" w:hAnsi="Times New Roman"/>
          <w:b w:val="0"/>
          <w:i w:val="0"/>
          <w:color w:val="000000"/>
          <w:sz w:val="28"/>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42533A7B">
      <w:pPr>
        <w:numPr>
          <w:ilvl w:val="0"/>
          <w:numId w:val="10"/>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16E48051">
      <w:pPr>
        <w:numPr>
          <w:ilvl w:val="0"/>
          <w:numId w:val="10"/>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58C9496C">
      <w:pPr>
        <w:numPr>
          <w:ilvl w:val="0"/>
          <w:numId w:val="10"/>
        </w:numPr>
        <w:spacing w:before="0" w:after="0" w:line="264" w:lineRule="auto"/>
        <w:jc w:val="both"/>
      </w:pPr>
      <w:r>
        <w:rPr>
          <w:rFonts w:ascii="Times New Roman" w:hAnsi="Times New Roman"/>
          <w:b/>
          <w:i w:val="0"/>
          <w:color w:val="000000"/>
          <w:sz w:val="28"/>
        </w:rPr>
        <w:t>самостоятельно заполнять</w:t>
      </w:r>
      <w:r>
        <w:rPr>
          <w:rFonts w:ascii="Times New Roman" w:hAnsi="Times New Roman"/>
          <w:b w:val="0"/>
          <w:i w:val="0"/>
          <w:color w:val="000000"/>
          <w:sz w:val="28"/>
        </w:rPr>
        <w:t xml:space="preserve"> форму (в том числе электронную) и составлять простейший документ при использовании портала государственных услуг;</w:t>
      </w:r>
    </w:p>
    <w:p w14:paraId="65871895">
      <w:pPr>
        <w:numPr>
          <w:ilvl w:val="0"/>
          <w:numId w:val="10"/>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037F03C">
      <w:pPr>
        <w:spacing w:before="0" w:after="0" w:line="264" w:lineRule="auto"/>
        <w:ind w:firstLine="600"/>
        <w:jc w:val="both"/>
      </w:pPr>
      <w:r>
        <w:rPr>
          <w:rFonts w:ascii="Times New Roman" w:hAnsi="Times New Roman"/>
          <w:b/>
          <w:i w:val="0"/>
          <w:color w:val="000000"/>
          <w:sz w:val="28"/>
        </w:rPr>
        <w:t>Человек в системе социальных отношений</w:t>
      </w:r>
    </w:p>
    <w:p w14:paraId="5BE4D7E4">
      <w:pPr>
        <w:numPr>
          <w:ilvl w:val="0"/>
          <w:numId w:val="11"/>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044B328A">
      <w:pPr>
        <w:numPr>
          <w:ilvl w:val="0"/>
          <w:numId w:val="11"/>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функции семьи в обществе; основы социальной политики Российского государства; </w:t>
      </w:r>
    </w:p>
    <w:p w14:paraId="7CDD510D">
      <w:pPr>
        <w:numPr>
          <w:ilvl w:val="0"/>
          <w:numId w:val="11"/>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различных социальных статусов, социальных ролей, социальной политики Российского государства;</w:t>
      </w:r>
    </w:p>
    <w:p w14:paraId="539F1419">
      <w:pPr>
        <w:numPr>
          <w:ilvl w:val="0"/>
          <w:numId w:val="11"/>
        </w:numPr>
        <w:spacing w:before="0" w:after="0" w:line="264" w:lineRule="auto"/>
        <w:jc w:val="both"/>
      </w:pPr>
      <w:r>
        <w:rPr>
          <w:rFonts w:ascii="Times New Roman" w:hAnsi="Times New Roman"/>
          <w:b/>
          <w:i w:val="0"/>
          <w:color w:val="000000"/>
          <w:sz w:val="28"/>
        </w:rPr>
        <w:t xml:space="preserve">классифицировать </w:t>
      </w:r>
      <w:r>
        <w:rPr>
          <w:rFonts w:ascii="Times New Roman" w:hAnsi="Times New Roman"/>
          <w:b w:val="0"/>
          <w:i w:val="0"/>
          <w:color w:val="000000"/>
          <w:sz w:val="28"/>
        </w:rPr>
        <w:t>социальные общности и группы;</w:t>
      </w:r>
    </w:p>
    <w:p w14:paraId="578BB68D">
      <w:pPr>
        <w:numPr>
          <w:ilvl w:val="0"/>
          <w:numId w:val="11"/>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виды социальной мобильности;</w:t>
      </w:r>
    </w:p>
    <w:p w14:paraId="5F7A8E7A">
      <w:pPr>
        <w:numPr>
          <w:ilvl w:val="0"/>
          <w:numId w:val="11"/>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существования разных социальных групп; социальных различий и конфликтов; </w:t>
      </w:r>
    </w:p>
    <w:p w14:paraId="14B253BC">
      <w:pPr>
        <w:numPr>
          <w:ilvl w:val="0"/>
          <w:numId w:val="11"/>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0C337FBD">
      <w:pPr>
        <w:numPr>
          <w:ilvl w:val="0"/>
          <w:numId w:val="11"/>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разным этносам; </w:t>
      </w:r>
    </w:p>
    <w:p w14:paraId="3570C67B">
      <w:pPr>
        <w:numPr>
          <w:ilvl w:val="0"/>
          <w:numId w:val="11"/>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9C3728E">
      <w:pPr>
        <w:numPr>
          <w:ilvl w:val="0"/>
          <w:numId w:val="11"/>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A5A2B4A">
      <w:pPr>
        <w:numPr>
          <w:ilvl w:val="0"/>
          <w:numId w:val="11"/>
        </w:numPr>
        <w:spacing w:before="0" w:after="0" w:line="264" w:lineRule="auto"/>
        <w:jc w:val="both"/>
      </w:pPr>
      <w:r>
        <w:rPr>
          <w:rFonts w:ascii="Times New Roman" w:hAnsi="Times New Roman"/>
          <w:b/>
          <w:i w:val="0"/>
          <w:color w:val="000000"/>
          <w:sz w:val="28"/>
        </w:rPr>
        <w:t xml:space="preserve">извлекать </w:t>
      </w:r>
      <w:r>
        <w:rPr>
          <w:rFonts w:ascii="Times New Roman" w:hAnsi="Times New Roman"/>
          <w:b w:val="0"/>
          <w:i w:val="0"/>
          <w:color w:val="000000"/>
          <w:sz w:val="28"/>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7BC88CBE">
      <w:pPr>
        <w:numPr>
          <w:ilvl w:val="0"/>
          <w:numId w:val="11"/>
        </w:numPr>
        <w:spacing w:before="0" w:after="0" w:line="264" w:lineRule="auto"/>
        <w:jc w:val="both"/>
      </w:pPr>
      <w:r>
        <w:rPr>
          <w:rFonts w:ascii="Times New Roman" w:hAnsi="Times New Roman"/>
          <w:b/>
          <w:i w:val="0"/>
          <w:color w:val="000000"/>
          <w:sz w:val="28"/>
        </w:rPr>
        <w:t>анализировать, обобщать, систематизировать</w:t>
      </w:r>
      <w:r>
        <w:rPr>
          <w:rFonts w:ascii="Times New Roman" w:hAnsi="Times New Roman"/>
          <w:b w:val="0"/>
          <w:i w:val="0"/>
          <w:color w:val="000000"/>
          <w:sz w:val="28"/>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4E828C52">
      <w:pPr>
        <w:numPr>
          <w:ilvl w:val="0"/>
          <w:numId w:val="11"/>
        </w:numPr>
        <w:spacing w:before="0" w:after="0" w:line="264" w:lineRule="auto"/>
        <w:jc w:val="both"/>
      </w:pPr>
      <w:r>
        <w:rPr>
          <w:rFonts w:ascii="Times New Roman" w:hAnsi="Times New Roman"/>
          <w:b/>
          <w:i w:val="0"/>
          <w:color w:val="000000"/>
          <w:sz w:val="28"/>
        </w:rPr>
        <w:t xml:space="preserve">оценивать </w:t>
      </w:r>
      <w:r>
        <w:rPr>
          <w:rFonts w:ascii="Times New Roman" w:hAnsi="Times New Roman"/>
          <w:b w:val="0"/>
          <w:i w:val="0"/>
          <w:color w:val="000000"/>
          <w:sz w:val="28"/>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DAEE0FC">
      <w:pPr>
        <w:numPr>
          <w:ilvl w:val="0"/>
          <w:numId w:val="11"/>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в практической деятельности для выстраивания собственного поведения с позиции здорового образа жизни;</w:t>
      </w:r>
    </w:p>
    <w:p w14:paraId="4C74B41A">
      <w:pPr>
        <w:numPr>
          <w:ilvl w:val="0"/>
          <w:numId w:val="11"/>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554F16DB">
      <w:pPr>
        <w:spacing w:before="0" w:after="0" w:line="264" w:lineRule="auto"/>
        <w:ind w:firstLine="600"/>
        <w:jc w:val="both"/>
      </w:pPr>
      <w:r>
        <w:rPr>
          <w:rFonts w:ascii="Times New Roman" w:hAnsi="Times New Roman"/>
          <w:b/>
          <w:i w:val="0"/>
          <w:color w:val="000000"/>
          <w:sz w:val="28"/>
        </w:rPr>
        <w:t>Человек в современном изменяющемся мире</w:t>
      </w:r>
    </w:p>
    <w:p w14:paraId="022C60A8">
      <w:pPr>
        <w:numPr>
          <w:ilvl w:val="0"/>
          <w:numId w:val="12"/>
        </w:numPr>
        <w:spacing w:before="0" w:after="0" w:line="264" w:lineRule="auto"/>
        <w:jc w:val="both"/>
      </w:pPr>
      <w:r>
        <w:rPr>
          <w:rFonts w:ascii="Times New Roman" w:hAnsi="Times New Roman"/>
          <w:b/>
          <w:i w:val="0"/>
          <w:color w:val="000000"/>
          <w:sz w:val="28"/>
        </w:rPr>
        <w:t>осваивать и применять</w:t>
      </w:r>
      <w:r>
        <w:rPr>
          <w:rFonts w:ascii="Times New Roman" w:hAnsi="Times New Roman"/>
          <w:b w:val="0"/>
          <w:i w:val="0"/>
          <w:color w:val="000000"/>
          <w:sz w:val="28"/>
        </w:rPr>
        <w:t xml:space="preserve"> знания об информационном обществе, глобализации, глобальных проблемах; </w:t>
      </w:r>
    </w:p>
    <w:p w14:paraId="74E82665">
      <w:pPr>
        <w:numPr>
          <w:ilvl w:val="0"/>
          <w:numId w:val="12"/>
        </w:numPr>
        <w:spacing w:before="0" w:after="0" w:line="264" w:lineRule="auto"/>
        <w:jc w:val="both"/>
      </w:pPr>
      <w:r>
        <w:rPr>
          <w:rFonts w:ascii="Times New Roman" w:hAnsi="Times New Roman"/>
          <w:b/>
          <w:i w:val="0"/>
          <w:color w:val="000000"/>
          <w:sz w:val="28"/>
        </w:rPr>
        <w:t xml:space="preserve">характеризовать </w:t>
      </w:r>
      <w:r>
        <w:rPr>
          <w:rFonts w:ascii="Times New Roman" w:hAnsi="Times New Roman"/>
          <w:b w:val="0"/>
          <w:i w:val="0"/>
          <w:color w:val="000000"/>
          <w:sz w:val="28"/>
        </w:rPr>
        <w:t xml:space="preserve">сущность информационного общества; здоровый образ жизни; глобализацию как важный общемировой интеграционный процесс; </w:t>
      </w:r>
    </w:p>
    <w:p w14:paraId="1532B21C">
      <w:pPr>
        <w:numPr>
          <w:ilvl w:val="0"/>
          <w:numId w:val="12"/>
        </w:numPr>
        <w:spacing w:before="0" w:after="0" w:line="264" w:lineRule="auto"/>
        <w:jc w:val="both"/>
      </w:pPr>
      <w:r>
        <w:rPr>
          <w:rFonts w:ascii="Times New Roman" w:hAnsi="Times New Roman"/>
          <w:b/>
          <w:i w:val="0"/>
          <w:color w:val="000000"/>
          <w:sz w:val="28"/>
        </w:rPr>
        <w:t xml:space="preserve">приводить </w:t>
      </w:r>
      <w:r>
        <w:rPr>
          <w:rFonts w:ascii="Times New Roman" w:hAnsi="Times New Roman"/>
          <w:b w:val="0"/>
          <w:i w:val="0"/>
          <w:color w:val="000000"/>
          <w:sz w:val="28"/>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67FED955">
      <w:pPr>
        <w:numPr>
          <w:ilvl w:val="0"/>
          <w:numId w:val="12"/>
        </w:numPr>
        <w:spacing w:before="0" w:after="0" w:line="264" w:lineRule="auto"/>
        <w:jc w:val="both"/>
      </w:pPr>
      <w:r>
        <w:rPr>
          <w:rFonts w:ascii="Times New Roman" w:hAnsi="Times New Roman"/>
          <w:b/>
          <w:i w:val="0"/>
          <w:color w:val="000000"/>
          <w:sz w:val="28"/>
        </w:rPr>
        <w:t xml:space="preserve">сравнивать </w:t>
      </w:r>
      <w:r>
        <w:rPr>
          <w:rFonts w:ascii="Times New Roman" w:hAnsi="Times New Roman"/>
          <w:b w:val="0"/>
          <w:i w:val="0"/>
          <w:color w:val="000000"/>
          <w:sz w:val="28"/>
        </w:rPr>
        <w:t>требования к современным профессиям;</w:t>
      </w:r>
    </w:p>
    <w:p w14:paraId="68434EDD">
      <w:pPr>
        <w:numPr>
          <w:ilvl w:val="0"/>
          <w:numId w:val="12"/>
        </w:numPr>
        <w:spacing w:before="0" w:after="0" w:line="264" w:lineRule="auto"/>
        <w:jc w:val="both"/>
      </w:pPr>
      <w:r>
        <w:rPr>
          <w:rFonts w:ascii="Times New Roman" w:hAnsi="Times New Roman"/>
          <w:b/>
          <w:i w:val="0"/>
          <w:color w:val="000000"/>
          <w:sz w:val="28"/>
        </w:rPr>
        <w:t>устанавливать и объяснять</w:t>
      </w:r>
      <w:r>
        <w:rPr>
          <w:rFonts w:ascii="Times New Roman" w:hAnsi="Times New Roman"/>
          <w:b w:val="0"/>
          <w:i w:val="0"/>
          <w:color w:val="000000"/>
          <w:sz w:val="28"/>
        </w:rPr>
        <w:t xml:space="preserve"> причины и последствия глобализации;</w:t>
      </w:r>
    </w:p>
    <w:p w14:paraId="33FA4C6B">
      <w:pPr>
        <w:numPr>
          <w:ilvl w:val="0"/>
          <w:numId w:val="12"/>
        </w:numPr>
        <w:spacing w:before="0" w:after="0" w:line="264" w:lineRule="auto"/>
        <w:jc w:val="both"/>
      </w:pPr>
      <w:r>
        <w:rPr>
          <w:rFonts w:ascii="Times New Roman" w:hAnsi="Times New Roman"/>
          <w:b/>
          <w:i w:val="0"/>
          <w:color w:val="000000"/>
          <w:sz w:val="28"/>
        </w:rPr>
        <w:t xml:space="preserve">использовать </w:t>
      </w:r>
      <w:r>
        <w:rPr>
          <w:rFonts w:ascii="Times New Roman" w:hAnsi="Times New Roman"/>
          <w:b w:val="0"/>
          <w:i w:val="0"/>
          <w:color w:val="000000"/>
          <w:sz w:val="28"/>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714E9392">
      <w:pPr>
        <w:numPr>
          <w:ilvl w:val="0"/>
          <w:numId w:val="12"/>
        </w:numPr>
        <w:spacing w:before="0" w:after="0" w:line="264" w:lineRule="auto"/>
        <w:jc w:val="both"/>
      </w:pPr>
      <w:r>
        <w:rPr>
          <w:rFonts w:ascii="Times New Roman" w:hAnsi="Times New Roman"/>
          <w:b/>
          <w:i w:val="0"/>
          <w:color w:val="000000"/>
          <w:sz w:val="28"/>
        </w:rPr>
        <w:t>определять и аргументировать</w:t>
      </w:r>
      <w:r>
        <w:rPr>
          <w:rFonts w:ascii="Times New Roman" w:hAnsi="Times New Roman"/>
          <w:b w:val="0"/>
          <w:i w:val="0"/>
          <w:color w:val="000000"/>
          <w:sz w:val="28"/>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20255D44">
      <w:pPr>
        <w:numPr>
          <w:ilvl w:val="0"/>
          <w:numId w:val="12"/>
        </w:numPr>
        <w:spacing w:before="0" w:after="0" w:line="264" w:lineRule="auto"/>
        <w:jc w:val="both"/>
      </w:pPr>
      <w:r>
        <w:rPr>
          <w:rFonts w:ascii="Times New Roman" w:hAnsi="Times New Roman"/>
          <w:b/>
          <w:i w:val="0"/>
          <w:color w:val="000000"/>
          <w:sz w:val="28"/>
        </w:rPr>
        <w:t xml:space="preserve">решать </w:t>
      </w:r>
      <w:r>
        <w:rPr>
          <w:rFonts w:ascii="Times New Roman" w:hAnsi="Times New Roman"/>
          <w:b w:val="0"/>
          <w:i w:val="0"/>
          <w:color w:val="000000"/>
          <w:sz w:val="28"/>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3C1949E1">
      <w:pPr>
        <w:numPr>
          <w:ilvl w:val="0"/>
          <w:numId w:val="12"/>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02EBD2FE">
      <w:pPr>
        <w:numPr>
          <w:ilvl w:val="0"/>
          <w:numId w:val="12"/>
        </w:numPr>
        <w:spacing w:before="0" w:after="0" w:line="264" w:lineRule="auto"/>
        <w:jc w:val="both"/>
      </w:pPr>
      <w:r>
        <w:rPr>
          <w:rFonts w:ascii="Times New Roman" w:hAnsi="Times New Roman"/>
          <w:b/>
          <w:i w:val="0"/>
          <w:color w:val="000000"/>
          <w:sz w:val="28"/>
        </w:rPr>
        <w:t xml:space="preserve">осуществлять </w:t>
      </w:r>
      <w:r>
        <w:rPr>
          <w:rFonts w:ascii="Times New Roman" w:hAnsi="Times New Roman"/>
          <w:b w:val="0"/>
          <w:i w:val="0"/>
          <w:color w:val="000000"/>
          <w:sz w:val="28"/>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3B9344F1">
      <w:pPr>
        <w:sectPr>
          <w:pgSz w:w="11906" w:h="16383"/>
          <w:cols w:space="720" w:num="1"/>
        </w:sectPr>
      </w:pPr>
      <w:bookmarkStart w:id="11" w:name="block-33548742"/>
    </w:p>
    <w:bookmarkEnd w:id="10"/>
    <w:bookmarkEnd w:id="11"/>
    <w:p w14:paraId="60668CC2">
      <w:pPr>
        <w:spacing w:before="0" w:after="0"/>
        <w:ind w:left="120"/>
        <w:jc w:val="left"/>
      </w:pPr>
      <w:bookmarkStart w:id="12" w:name="block-33548739"/>
      <w:r>
        <w:rPr>
          <w:rFonts w:ascii="Times New Roman" w:hAnsi="Times New Roman"/>
          <w:b/>
          <w:i w:val="0"/>
          <w:color w:val="000000"/>
          <w:sz w:val="28"/>
        </w:rPr>
        <w:t xml:space="preserve"> ТЕМАТИЧЕСКОЕ ПЛАНИРОВАНИЕ </w:t>
      </w:r>
    </w:p>
    <w:p w14:paraId="3F4A5AE4">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261"/>
        <w:gridCol w:w="4046"/>
        <w:gridCol w:w="1519"/>
        <w:gridCol w:w="1625"/>
        <w:gridCol w:w="1698"/>
        <w:gridCol w:w="2847"/>
      </w:tblGrid>
      <w:tr w14:paraId="1AA9FC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538" w:type="dxa"/>
            <w:vMerge w:val="restart"/>
            <w:tcMar>
              <w:top w:w="50" w:type="dxa"/>
              <w:left w:w="100" w:type="dxa"/>
            </w:tcMar>
            <w:vAlign w:val="center"/>
          </w:tcPr>
          <w:p w14:paraId="34F21542">
            <w:pPr>
              <w:spacing w:before="0" w:after="0"/>
              <w:ind w:left="135"/>
              <w:jc w:val="left"/>
            </w:pPr>
            <w:r>
              <w:rPr>
                <w:rFonts w:ascii="Times New Roman" w:hAnsi="Times New Roman"/>
                <w:b/>
                <w:i w:val="0"/>
                <w:color w:val="000000"/>
                <w:sz w:val="24"/>
              </w:rPr>
              <w:t xml:space="preserve">№ п/п </w:t>
            </w:r>
          </w:p>
          <w:p w14:paraId="785980E6">
            <w:pPr>
              <w:spacing w:before="0" w:after="0"/>
              <w:ind w:left="135"/>
              <w:jc w:val="left"/>
            </w:pPr>
          </w:p>
        </w:tc>
        <w:tc>
          <w:tcPr>
            <w:tcW w:w="2288" w:type="dxa"/>
            <w:vMerge w:val="restart"/>
            <w:tcMar>
              <w:top w:w="50" w:type="dxa"/>
              <w:left w:w="100" w:type="dxa"/>
            </w:tcMar>
            <w:vAlign w:val="center"/>
          </w:tcPr>
          <w:p w14:paraId="27F6F84A">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1CA64B33">
            <w:pPr>
              <w:spacing w:before="0" w:after="0"/>
              <w:ind w:left="135"/>
              <w:jc w:val="left"/>
            </w:pPr>
          </w:p>
        </w:tc>
        <w:tc>
          <w:tcPr>
            <w:tcW w:w="0" w:type="auto"/>
            <w:gridSpan w:val="3"/>
            <w:tcMar>
              <w:top w:w="50" w:type="dxa"/>
              <w:left w:w="100" w:type="dxa"/>
            </w:tcMar>
            <w:vAlign w:val="center"/>
          </w:tcPr>
          <w:p w14:paraId="68BA1101">
            <w:pPr>
              <w:spacing w:before="0" w:after="0"/>
              <w:ind w:left="0"/>
              <w:jc w:val="left"/>
            </w:pPr>
            <w:r>
              <w:rPr>
                <w:rFonts w:ascii="Times New Roman" w:hAnsi="Times New Roman"/>
                <w:b/>
                <w:i w:val="0"/>
                <w:color w:val="000000"/>
                <w:sz w:val="24"/>
              </w:rPr>
              <w:t>Количество часов</w:t>
            </w:r>
          </w:p>
        </w:tc>
        <w:tc>
          <w:tcPr>
            <w:tcW w:w="2837" w:type="dxa"/>
            <w:vMerge w:val="restart"/>
            <w:tcMar>
              <w:top w:w="50" w:type="dxa"/>
              <w:left w:w="100" w:type="dxa"/>
            </w:tcMar>
            <w:vAlign w:val="center"/>
          </w:tcPr>
          <w:p w14:paraId="32328D1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7A7FB88E">
            <w:pPr>
              <w:spacing w:before="0" w:after="0"/>
              <w:ind w:left="135"/>
              <w:jc w:val="left"/>
            </w:pPr>
          </w:p>
        </w:tc>
      </w:tr>
      <w:tr w14:paraId="5DDF8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30F19559">
            <w:pPr>
              <w:jc w:val="left"/>
            </w:pPr>
          </w:p>
        </w:tc>
        <w:tc>
          <w:tcPr>
            <w:tcW w:w="0" w:type="auto"/>
            <w:vMerge w:val="continue"/>
            <w:tcBorders>
              <w:top w:val="nil"/>
            </w:tcBorders>
            <w:tcMar>
              <w:top w:w="50" w:type="dxa"/>
              <w:left w:w="100" w:type="dxa"/>
            </w:tcMar>
          </w:tcPr>
          <w:p w14:paraId="474F7EE4">
            <w:pPr>
              <w:jc w:val="left"/>
            </w:pPr>
          </w:p>
        </w:tc>
        <w:tc>
          <w:tcPr>
            <w:tcW w:w="1045" w:type="dxa"/>
            <w:tcMar>
              <w:top w:w="50" w:type="dxa"/>
              <w:left w:w="100" w:type="dxa"/>
            </w:tcMar>
            <w:vAlign w:val="center"/>
          </w:tcPr>
          <w:p w14:paraId="1D8A6B94">
            <w:pPr>
              <w:spacing w:before="0" w:after="0"/>
              <w:ind w:left="135"/>
              <w:jc w:val="left"/>
            </w:pPr>
            <w:r>
              <w:rPr>
                <w:rFonts w:ascii="Times New Roman" w:hAnsi="Times New Roman"/>
                <w:b/>
                <w:i w:val="0"/>
                <w:color w:val="000000"/>
                <w:sz w:val="24"/>
              </w:rPr>
              <w:t xml:space="preserve">Всего </w:t>
            </w:r>
          </w:p>
          <w:p w14:paraId="08660BA0">
            <w:pPr>
              <w:spacing w:before="0" w:after="0"/>
              <w:ind w:left="135"/>
              <w:jc w:val="left"/>
            </w:pPr>
          </w:p>
        </w:tc>
        <w:tc>
          <w:tcPr>
            <w:tcW w:w="1778" w:type="dxa"/>
            <w:tcMar>
              <w:top w:w="50" w:type="dxa"/>
              <w:left w:w="100" w:type="dxa"/>
            </w:tcMar>
            <w:vAlign w:val="center"/>
          </w:tcPr>
          <w:p w14:paraId="6CDDFCD9">
            <w:pPr>
              <w:spacing w:before="0" w:after="0"/>
              <w:ind w:left="135"/>
              <w:jc w:val="left"/>
            </w:pPr>
            <w:r>
              <w:rPr>
                <w:rFonts w:ascii="Times New Roman" w:hAnsi="Times New Roman"/>
                <w:b/>
                <w:i w:val="0"/>
                <w:color w:val="000000"/>
                <w:sz w:val="24"/>
              </w:rPr>
              <w:t xml:space="preserve">Контрольные работы </w:t>
            </w:r>
          </w:p>
          <w:p w14:paraId="487CF1E0">
            <w:pPr>
              <w:spacing w:before="0" w:after="0"/>
              <w:ind w:left="135"/>
              <w:jc w:val="left"/>
            </w:pPr>
          </w:p>
        </w:tc>
        <w:tc>
          <w:tcPr>
            <w:tcW w:w="1860" w:type="dxa"/>
            <w:tcMar>
              <w:top w:w="50" w:type="dxa"/>
              <w:left w:w="100" w:type="dxa"/>
            </w:tcMar>
            <w:vAlign w:val="center"/>
          </w:tcPr>
          <w:p w14:paraId="70799127">
            <w:pPr>
              <w:spacing w:before="0" w:after="0"/>
              <w:ind w:left="135"/>
              <w:jc w:val="left"/>
            </w:pPr>
            <w:r>
              <w:rPr>
                <w:rFonts w:ascii="Times New Roman" w:hAnsi="Times New Roman"/>
                <w:b/>
                <w:i w:val="0"/>
                <w:color w:val="000000"/>
                <w:sz w:val="24"/>
              </w:rPr>
              <w:t xml:space="preserve">Практические работы </w:t>
            </w:r>
          </w:p>
          <w:p w14:paraId="066AACF7">
            <w:pPr>
              <w:spacing w:before="0" w:after="0"/>
              <w:ind w:left="135"/>
              <w:jc w:val="left"/>
            </w:pPr>
          </w:p>
        </w:tc>
        <w:tc>
          <w:tcPr>
            <w:tcW w:w="0" w:type="auto"/>
            <w:vMerge w:val="continue"/>
            <w:tcBorders>
              <w:top w:val="nil"/>
            </w:tcBorders>
            <w:tcMar>
              <w:top w:w="50" w:type="dxa"/>
              <w:left w:w="100" w:type="dxa"/>
            </w:tcMar>
          </w:tcPr>
          <w:p w14:paraId="5F608DFC">
            <w:pPr>
              <w:jc w:val="left"/>
            </w:pPr>
          </w:p>
        </w:tc>
      </w:tr>
      <w:tr w14:paraId="02440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24D859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и его социальное окружение</w:t>
            </w:r>
          </w:p>
        </w:tc>
      </w:tr>
      <w:tr w14:paraId="7B61A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8A7F46D">
            <w:pPr>
              <w:spacing w:before="0" w:after="0"/>
              <w:ind w:left="0"/>
              <w:jc w:val="left"/>
            </w:pPr>
            <w:r>
              <w:rPr>
                <w:rFonts w:ascii="Times New Roman" w:hAnsi="Times New Roman"/>
                <w:b w:val="0"/>
                <w:i w:val="0"/>
                <w:color w:val="000000"/>
                <w:sz w:val="24"/>
              </w:rPr>
              <w:t>1.1</w:t>
            </w:r>
          </w:p>
        </w:tc>
        <w:tc>
          <w:tcPr>
            <w:tcW w:w="2288" w:type="dxa"/>
            <w:tcMar>
              <w:top w:w="50" w:type="dxa"/>
              <w:left w:w="100" w:type="dxa"/>
            </w:tcMar>
            <w:vAlign w:val="center"/>
          </w:tcPr>
          <w:p w14:paraId="3ED07C37">
            <w:pPr>
              <w:spacing w:before="0" w:after="0"/>
              <w:ind w:left="135"/>
              <w:jc w:val="left"/>
            </w:pPr>
            <w:r>
              <w:rPr>
                <w:rFonts w:ascii="Times New Roman" w:hAnsi="Times New Roman"/>
                <w:b w:val="0"/>
                <w:i w:val="0"/>
                <w:color w:val="000000"/>
                <w:sz w:val="24"/>
              </w:rPr>
              <w:t>Социальное становление человека</w:t>
            </w:r>
          </w:p>
        </w:tc>
        <w:tc>
          <w:tcPr>
            <w:tcW w:w="1045" w:type="dxa"/>
            <w:tcMar>
              <w:top w:w="50" w:type="dxa"/>
              <w:left w:w="100" w:type="dxa"/>
            </w:tcMar>
            <w:vAlign w:val="center"/>
          </w:tcPr>
          <w:p w14:paraId="11B5EA21">
            <w:pPr>
              <w:spacing w:before="0" w:after="0" w:line="276" w:lineRule="auto"/>
              <w:ind w:left="135"/>
              <w:jc w:val="center"/>
            </w:pPr>
            <w:r>
              <w:rPr>
                <w:rFonts w:ascii="Times New Roman" w:hAnsi="Times New Roman"/>
                <w:b w:val="0"/>
                <w:i w:val="0"/>
                <w:color w:val="000000"/>
                <w:sz w:val="24"/>
              </w:rPr>
              <w:t xml:space="preserve"> 6 </w:t>
            </w:r>
          </w:p>
        </w:tc>
        <w:tc>
          <w:tcPr>
            <w:tcW w:w="1778" w:type="dxa"/>
            <w:tcMar>
              <w:top w:w="50" w:type="dxa"/>
              <w:left w:w="100" w:type="dxa"/>
            </w:tcMar>
            <w:vAlign w:val="center"/>
          </w:tcPr>
          <w:p w14:paraId="15DADEB2">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3C231A01">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2029888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6AC0D0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203E4DFB">
            <w:pPr>
              <w:spacing w:before="0" w:after="0"/>
              <w:ind w:left="0"/>
              <w:jc w:val="left"/>
            </w:pPr>
            <w:r>
              <w:rPr>
                <w:rFonts w:ascii="Times New Roman" w:hAnsi="Times New Roman"/>
                <w:b w:val="0"/>
                <w:i w:val="0"/>
                <w:color w:val="000000"/>
                <w:sz w:val="24"/>
              </w:rPr>
              <w:t>1.2</w:t>
            </w:r>
          </w:p>
        </w:tc>
        <w:tc>
          <w:tcPr>
            <w:tcW w:w="2288" w:type="dxa"/>
            <w:tcMar>
              <w:top w:w="50" w:type="dxa"/>
              <w:left w:w="100" w:type="dxa"/>
            </w:tcMar>
            <w:vAlign w:val="center"/>
          </w:tcPr>
          <w:p w14:paraId="4B67CEDA">
            <w:pPr>
              <w:spacing w:before="0" w:after="0"/>
              <w:ind w:left="135"/>
              <w:jc w:val="left"/>
            </w:pPr>
            <w:r>
              <w:rPr>
                <w:rFonts w:ascii="Times New Roman" w:hAnsi="Times New Roman"/>
                <w:b w:val="0"/>
                <w:i w:val="0"/>
                <w:color w:val="000000"/>
                <w:sz w:val="24"/>
              </w:rPr>
              <w:t>Деятельность человека. Учебная деятельность школьника</w:t>
            </w:r>
          </w:p>
        </w:tc>
        <w:tc>
          <w:tcPr>
            <w:tcW w:w="1045" w:type="dxa"/>
            <w:tcMar>
              <w:top w:w="50" w:type="dxa"/>
              <w:left w:w="100" w:type="dxa"/>
            </w:tcMar>
            <w:vAlign w:val="center"/>
          </w:tcPr>
          <w:p w14:paraId="62C37D61">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14:paraId="06433F34">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2F24A60F">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66E018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1F211E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061B5FC5">
            <w:pPr>
              <w:spacing w:before="0" w:after="0"/>
              <w:ind w:left="0"/>
              <w:jc w:val="left"/>
            </w:pPr>
            <w:r>
              <w:rPr>
                <w:rFonts w:ascii="Times New Roman" w:hAnsi="Times New Roman"/>
                <w:b w:val="0"/>
                <w:i w:val="0"/>
                <w:color w:val="000000"/>
                <w:sz w:val="24"/>
              </w:rPr>
              <w:t>1.3</w:t>
            </w:r>
          </w:p>
        </w:tc>
        <w:tc>
          <w:tcPr>
            <w:tcW w:w="2288" w:type="dxa"/>
            <w:tcMar>
              <w:top w:w="50" w:type="dxa"/>
              <w:left w:w="100" w:type="dxa"/>
            </w:tcMar>
            <w:vAlign w:val="center"/>
          </w:tcPr>
          <w:p w14:paraId="7B3E478F">
            <w:pPr>
              <w:spacing w:before="0" w:after="0"/>
              <w:ind w:left="135"/>
              <w:jc w:val="left"/>
            </w:pPr>
            <w:r>
              <w:rPr>
                <w:rFonts w:ascii="Times New Roman" w:hAnsi="Times New Roman"/>
                <w:b w:val="0"/>
                <w:i w:val="0"/>
                <w:color w:val="000000"/>
                <w:sz w:val="24"/>
              </w:rPr>
              <w:t>Общение и его роль в жизни человека</w:t>
            </w:r>
          </w:p>
        </w:tc>
        <w:tc>
          <w:tcPr>
            <w:tcW w:w="1045" w:type="dxa"/>
            <w:tcMar>
              <w:top w:w="50" w:type="dxa"/>
              <w:left w:w="100" w:type="dxa"/>
            </w:tcMar>
            <w:vAlign w:val="center"/>
          </w:tcPr>
          <w:p w14:paraId="50513615">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6557556B">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0716C3C5">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3EB5DB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49738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0B32F3A">
            <w:pPr>
              <w:spacing w:before="0" w:after="0"/>
              <w:ind w:left="0"/>
              <w:jc w:val="left"/>
            </w:pPr>
            <w:r>
              <w:rPr>
                <w:rFonts w:ascii="Times New Roman" w:hAnsi="Times New Roman"/>
                <w:b w:val="0"/>
                <w:i w:val="0"/>
                <w:color w:val="000000"/>
                <w:sz w:val="24"/>
              </w:rPr>
              <w:t>1.4</w:t>
            </w:r>
          </w:p>
        </w:tc>
        <w:tc>
          <w:tcPr>
            <w:tcW w:w="2288" w:type="dxa"/>
            <w:tcMar>
              <w:top w:w="50" w:type="dxa"/>
              <w:left w:w="100" w:type="dxa"/>
            </w:tcMar>
            <w:vAlign w:val="center"/>
          </w:tcPr>
          <w:p w14:paraId="38044F96">
            <w:pPr>
              <w:spacing w:before="0" w:after="0"/>
              <w:ind w:left="135"/>
              <w:jc w:val="left"/>
            </w:pPr>
            <w:r>
              <w:rPr>
                <w:rFonts w:ascii="Times New Roman" w:hAnsi="Times New Roman"/>
                <w:b w:val="0"/>
                <w:i w:val="0"/>
                <w:color w:val="000000"/>
                <w:sz w:val="24"/>
              </w:rPr>
              <w:t>Человек в малой группе</w:t>
            </w:r>
          </w:p>
        </w:tc>
        <w:tc>
          <w:tcPr>
            <w:tcW w:w="1045" w:type="dxa"/>
            <w:tcMar>
              <w:top w:w="50" w:type="dxa"/>
              <w:left w:w="100" w:type="dxa"/>
            </w:tcMar>
            <w:vAlign w:val="center"/>
          </w:tcPr>
          <w:p w14:paraId="0B3A59FB">
            <w:pPr>
              <w:spacing w:before="0" w:after="0" w:line="276" w:lineRule="auto"/>
              <w:ind w:left="135"/>
              <w:jc w:val="center"/>
            </w:pPr>
            <w:r>
              <w:rPr>
                <w:rFonts w:ascii="Times New Roman" w:hAnsi="Times New Roman"/>
                <w:b w:val="0"/>
                <w:i w:val="0"/>
                <w:color w:val="000000"/>
                <w:sz w:val="24"/>
              </w:rPr>
              <w:t xml:space="preserve"> 8 </w:t>
            </w:r>
          </w:p>
        </w:tc>
        <w:tc>
          <w:tcPr>
            <w:tcW w:w="1778" w:type="dxa"/>
            <w:tcMar>
              <w:top w:w="50" w:type="dxa"/>
              <w:left w:w="100" w:type="dxa"/>
            </w:tcMar>
            <w:vAlign w:val="center"/>
          </w:tcPr>
          <w:p w14:paraId="312254D0">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14:paraId="0534A35A">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4C0437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0108EA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00BBCD">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14:paraId="0677564D">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6F691151">
            <w:pPr>
              <w:jc w:val="left"/>
            </w:pPr>
          </w:p>
        </w:tc>
      </w:tr>
      <w:tr w14:paraId="134DF5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212630C8">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Общество, в котором мы живём</w:t>
            </w:r>
          </w:p>
        </w:tc>
      </w:tr>
      <w:tr w14:paraId="5DD407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0967196">
            <w:pPr>
              <w:spacing w:before="0" w:after="0"/>
              <w:ind w:left="0"/>
              <w:jc w:val="left"/>
            </w:pPr>
            <w:r>
              <w:rPr>
                <w:rFonts w:ascii="Times New Roman" w:hAnsi="Times New Roman"/>
                <w:b w:val="0"/>
                <w:i w:val="0"/>
                <w:color w:val="000000"/>
                <w:sz w:val="24"/>
              </w:rPr>
              <w:t>2.1</w:t>
            </w:r>
          </w:p>
        </w:tc>
        <w:tc>
          <w:tcPr>
            <w:tcW w:w="2288" w:type="dxa"/>
            <w:tcMar>
              <w:top w:w="50" w:type="dxa"/>
              <w:left w:w="100" w:type="dxa"/>
            </w:tcMar>
            <w:vAlign w:val="center"/>
          </w:tcPr>
          <w:p w14:paraId="6BAB5E26">
            <w:pPr>
              <w:spacing w:before="0" w:after="0"/>
              <w:ind w:left="135"/>
              <w:jc w:val="left"/>
            </w:pPr>
            <w:r>
              <w:rPr>
                <w:rFonts w:ascii="Times New Roman" w:hAnsi="Times New Roman"/>
                <w:b w:val="0"/>
                <w:i w:val="0"/>
                <w:color w:val="000000"/>
                <w:sz w:val="24"/>
              </w:rPr>
              <w:t>Общество — совместная жизнь людей</w:t>
            </w:r>
          </w:p>
        </w:tc>
        <w:tc>
          <w:tcPr>
            <w:tcW w:w="1045" w:type="dxa"/>
            <w:tcMar>
              <w:top w:w="50" w:type="dxa"/>
              <w:left w:w="100" w:type="dxa"/>
            </w:tcMar>
            <w:vAlign w:val="center"/>
          </w:tcPr>
          <w:p w14:paraId="0292238B">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3BAF297A">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68CF29C3">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2B0B737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59FE6D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6A3698E4">
            <w:pPr>
              <w:spacing w:before="0" w:after="0"/>
              <w:ind w:left="0"/>
              <w:jc w:val="left"/>
            </w:pPr>
            <w:r>
              <w:rPr>
                <w:rFonts w:ascii="Times New Roman" w:hAnsi="Times New Roman"/>
                <w:b w:val="0"/>
                <w:i w:val="0"/>
                <w:color w:val="000000"/>
                <w:sz w:val="24"/>
              </w:rPr>
              <w:t>2.2</w:t>
            </w:r>
          </w:p>
        </w:tc>
        <w:tc>
          <w:tcPr>
            <w:tcW w:w="2288" w:type="dxa"/>
            <w:tcMar>
              <w:top w:w="50" w:type="dxa"/>
              <w:left w:w="100" w:type="dxa"/>
            </w:tcMar>
            <w:vAlign w:val="center"/>
          </w:tcPr>
          <w:p w14:paraId="1E6D2465">
            <w:pPr>
              <w:spacing w:before="0" w:after="0"/>
              <w:ind w:left="135"/>
              <w:jc w:val="left"/>
            </w:pPr>
            <w:r>
              <w:rPr>
                <w:rFonts w:ascii="Times New Roman" w:hAnsi="Times New Roman"/>
                <w:b w:val="0"/>
                <w:i w:val="0"/>
                <w:color w:val="000000"/>
                <w:sz w:val="24"/>
              </w:rPr>
              <w:t>Положение человека в обществе</w:t>
            </w:r>
          </w:p>
        </w:tc>
        <w:tc>
          <w:tcPr>
            <w:tcW w:w="1045" w:type="dxa"/>
            <w:tcMar>
              <w:top w:w="50" w:type="dxa"/>
              <w:left w:w="100" w:type="dxa"/>
            </w:tcMar>
            <w:vAlign w:val="center"/>
          </w:tcPr>
          <w:p w14:paraId="16E7AD8C">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18A1C899">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4024EE6A">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5F4105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0FC02A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16336ED8">
            <w:pPr>
              <w:spacing w:before="0" w:after="0"/>
              <w:ind w:left="0"/>
              <w:jc w:val="left"/>
            </w:pPr>
            <w:r>
              <w:rPr>
                <w:rFonts w:ascii="Times New Roman" w:hAnsi="Times New Roman"/>
                <w:b w:val="0"/>
                <w:i w:val="0"/>
                <w:color w:val="000000"/>
                <w:sz w:val="24"/>
              </w:rPr>
              <w:t>2.3</w:t>
            </w:r>
          </w:p>
        </w:tc>
        <w:tc>
          <w:tcPr>
            <w:tcW w:w="2288" w:type="dxa"/>
            <w:tcMar>
              <w:top w:w="50" w:type="dxa"/>
              <w:left w:w="100" w:type="dxa"/>
            </w:tcMar>
            <w:vAlign w:val="center"/>
          </w:tcPr>
          <w:p w14:paraId="19ADD6F9">
            <w:pPr>
              <w:spacing w:before="0" w:after="0"/>
              <w:ind w:left="135"/>
              <w:jc w:val="left"/>
            </w:pPr>
            <w:r>
              <w:rPr>
                <w:rFonts w:ascii="Times New Roman" w:hAnsi="Times New Roman"/>
                <w:b w:val="0"/>
                <w:i w:val="0"/>
                <w:color w:val="000000"/>
                <w:sz w:val="24"/>
              </w:rPr>
              <w:t>Роль экономики в жизни общества. Основные участники экономики</w:t>
            </w:r>
          </w:p>
        </w:tc>
        <w:tc>
          <w:tcPr>
            <w:tcW w:w="1045" w:type="dxa"/>
            <w:tcMar>
              <w:top w:w="50" w:type="dxa"/>
              <w:left w:w="100" w:type="dxa"/>
            </w:tcMar>
            <w:vAlign w:val="center"/>
          </w:tcPr>
          <w:p w14:paraId="4DC41A87">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679522D8">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66FE7225">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64E087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7E5A03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3D7FE87D">
            <w:pPr>
              <w:spacing w:before="0" w:after="0"/>
              <w:ind w:left="0"/>
              <w:jc w:val="left"/>
            </w:pPr>
            <w:r>
              <w:rPr>
                <w:rFonts w:ascii="Times New Roman" w:hAnsi="Times New Roman"/>
                <w:b w:val="0"/>
                <w:i w:val="0"/>
                <w:color w:val="000000"/>
                <w:sz w:val="24"/>
              </w:rPr>
              <w:t>2.4</w:t>
            </w:r>
          </w:p>
        </w:tc>
        <w:tc>
          <w:tcPr>
            <w:tcW w:w="2288" w:type="dxa"/>
            <w:tcMar>
              <w:top w:w="50" w:type="dxa"/>
              <w:left w:w="100" w:type="dxa"/>
            </w:tcMar>
            <w:vAlign w:val="center"/>
          </w:tcPr>
          <w:p w14:paraId="2B943894">
            <w:pPr>
              <w:spacing w:before="0" w:after="0"/>
              <w:ind w:left="135"/>
              <w:jc w:val="left"/>
            </w:pPr>
            <w:r>
              <w:rPr>
                <w:rFonts w:ascii="Times New Roman" w:hAnsi="Times New Roman"/>
                <w:b w:val="0"/>
                <w:i w:val="0"/>
                <w:color w:val="000000"/>
                <w:sz w:val="24"/>
              </w:rPr>
              <w:t>Политическая жизнь</w:t>
            </w:r>
          </w:p>
        </w:tc>
        <w:tc>
          <w:tcPr>
            <w:tcW w:w="1045" w:type="dxa"/>
            <w:tcMar>
              <w:top w:w="50" w:type="dxa"/>
              <w:left w:w="100" w:type="dxa"/>
            </w:tcMar>
            <w:vAlign w:val="center"/>
          </w:tcPr>
          <w:p w14:paraId="3723468C">
            <w:pPr>
              <w:spacing w:before="0" w:after="0" w:line="276" w:lineRule="auto"/>
              <w:ind w:left="135"/>
              <w:jc w:val="center"/>
            </w:pPr>
            <w:r>
              <w:rPr>
                <w:rFonts w:ascii="Times New Roman" w:hAnsi="Times New Roman"/>
                <w:b w:val="0"/>
                <w:i w:val="0"/>
                <w:color w:val="000000"/>
                <w:sz w:val="24"/>
              </w:rPr>
              <w:t xml:space="preserve"> 2 </w:t>
            </w:r>
          </w:p>
        </w:tc>
        <w:tc>
          <w:tcPr>
            <w:tcW w:w="1778" w:type="dxa"/>
            <w:tcMar>
              <w:top w:w="50" w:type="dxa"/>
              <w:left w:w="100" w:type="dxa"/>
            </w:tcMar>
            <w:vAlign w:val="center"/>
          </w:tcPr>
          <w:p w14:paraId="4D0D6F0B">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4094A473">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02481FA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69C9B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56162A2C">
            <w:pPr>
              <w:spacing w:before="0" w:after="0"/>
              <w:ind w:left="0"/>
              <w:jc w:val="left"/>
            </w:pPr>
            <w:r>
              <w:rPr>
                <w:rFonts w:ascii="Times New Roman" w:hAnsi="Times New Roman"/>
                <w:b w:val="0"/>
                <w:i w:val="0"/>
                <w:color w:val="000000"/>
                <w:sz w:val="24"/>
              </w:rPr>
              <w:t>2.5</w:t>
            </w:r>
          </w:p>
        </w:tc>
        <w:tc>
          <w:tcPr>
            <w:tcW w:w="2288" w:type="dxa"/>
            <w:tcMar>
              <w:top w:w="50" w:type="dxa"/>
              <w:left w:w="100" w:type="dxa"/>
            </w:tcMar>
            <w:vAlign w:val="center"/>
          </w:tcPr>
          <w:p w14:paraId="5137798B">
            <w:pPr>
              <w:spacing w:before="0" w:after="0"/>
              <w:ind w:left="135"/>
              <w:jc w:val="left"/>
            </w:pPr>
            <w:r>
              <w:rPr>
                <w:rFonts w:ascii="Times New Roman" w:hAnsi="Times New Roman"/>
                <w:b w:val="0"/>
                <w:i w:val="0"/>
                <w:color w:val="000000"/>
                <w:sz w:val="24"/>
              </w:rPr>
              <w:t>Культурная жизнь</w:t>
            </w:r>
          </w:p>
        </w:tc>
        <w:tc>
          <w:tcPr>
            <w:tcW w:w="1045" w:type="dxa"/>
            <w:tcMar>
              <w:top w:w="50" w:type="dxa"/>
              <w:left w:w="100" w:type="dxa"/>
            </w:tcMar>
            <w:vAlign w:val="center"/>
          </w:tcPr>
          <w:p w14:paraId="16F0C794">
            <w:pPr>
              <w:spacing w:before="0" w:after="0" w:line="276" w:lineRule="auto"/>
              <w:ind w:left="135"/>
              <w:jc w:val="center"/>
            </w:pPr>
            <w:r>
              <w:rPr>
                <w:rFonts w:ascii="Times New Roman" w:hAnsi="Times New Roman"/>
                <w:b w:val="0"/>
                <w:i w:val="0"/>
                <w:color w:val="000000"/>
                <w:sz w:val="24"/>
              </w:rPr>
              <w:t xml:space="preserve"> 1 </w:t>
            </w:r>
          </w:p>
        </w:tc>
        <w:tc>
          <w:tcPr>
            <w:tcW w:w="1778" w:type="dxa"/>
            <w:tcMar>
              <w:top w:w="50" w:type="dxa"/>
              <w:left w:w="100" w:type="dxa"/>
            </w:tcMar>
            <w:vAlign w:val="center"/>
          </w:tcPr>
          <w:p w14:paraId="139BD980">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07853116">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1FBE7C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5C30B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38" w:type="dxa"/>
            <w:tcMar>
              <w:top w:w="50" w:type="dxa"/>
              <w:left w:w="100" w:type="dxa"/>
            </w:tcMar>
            <w:vAlign w:val="center"/>
          </w:tcPr>
          <w:p w14:paraId="47909A14">
            <w:pPr>
              <w:spacing w:before="0" w:after="0"/>
              <w:ind w:left="0"/>
              <w:jc w:val="left"/>
            </w:pPr>
            <w:r>
              <w:rPr>
                <w:rFonts w:ascii="Times New Roman" w:hAnsi="Times New Roman"/>
                <w:b w:val="0"/>
                <w:i w:val="0"/>
                <w:color w:val="000000"/>
                <w:sz w:val="24"/>
              </w:rPr>
              <w:t>2.6</w:t>
            </w:r>
          </w:p>
        </w:tc>
        <w:tc>
          <w:tcPr>
            <w:tcW w:w="2288" w:type="dxa"/>
            <w:tcMar>
              <w:top w:w="50" w:type="dxa"/>
              <w:left w:w="100" w:type="dxa"/>
            </w:tcMar>
            <w:vAlign w:val="center"/>
          </w:tcPr>
          <w:p w14:paraId="29E97F3F">
            <w:pPr>
              <w:spacing w:before="0" w:after="0"/>
              <w:ind w:left="135"/>
              <w:jc w:val="left"/>
            </w:pPr>
            <w:r>
              <w:rPr>
                <w:rFonts w:ascii="Times New Roman" w:hAnsi="Times New Roman"/>
                <w:b w:val="0"/>
                <w:i w:val="0"/>
                <w:color w:val="000000"/>
                <w:sz w:val="24"/>
              </w:rPr>
              <w:t>Развитие общества</w:t>
            </w:r>
          </w:p>
        </w:tc>
        <w:tc>
          <w:tcPr>
            <w:tcW w:w="1045" w:type="dxa"/>
            <w:tcMar>
              <w:top w:w="50" w:type="dxa"/>
              <w:left w:w="100" w:type="dxa"/>
            </w:tcMar>
            <w:vAlign w:val="center"/>
          </w:tcPr>
          <w:p w14:paraId="27F88739">
            <w:pPr>
              <w:spacing w:before="0" w:after="0" w:line="276" w:lineRule="auto"/>
              <w:ind w:left="135"/>
              <w:jc w:val="center"/>
            </w:pPr>
            <w:r>
              <w:rPr>
                <w:rFonts w:ascii="Times New Roman" w:hAnsi="Times New Roman"/>
                <w:b w:val="0"/>
                <w:i w:val="0"/>
                <w:color w:val="000000"/>
                <w:sz w:val="24"/>
              </w:rPr>
              <w:t xml:space="preserve"> 3 </w:t>
            </w:r>
          </w:p>
        </w:tc>
        <w:tc>
          <w:tcPr>
            <w:tcW w:w="1778" w:type="dxa"/>
            <w:tcMar>
              <w:top w:w="50" w:type="dxa"/>
              <w:left w:w="100" w:type="dxa"/>
            </w:tcMar>
            <w:vAlign w:val="center"/>
          </w:tcPr>
          <w:p w14:paraId="6FCC2447">
            <w:pPr>
              <w:spacing w:before="0" w:after="0" w:line="276" w:lineRule="auto"/>
              <w:ind w:left="135"/>
              <w:jc w:val="center"/>
            </w:pPr>
            <w:r>
              <w:rPr>
                <w:rFonts w:ascii="Times New Roman" w:hAnsi="Times New Roman"/>
                <w:b w:val="0"/>
                <w:i w:val="0"/>
                <w:color w:val="000000"/>
                <w:sz w:val="24"/>
              </w:rPr>
              <w:t xml:space="preserve"> 0 </w:t>
            </w:r>
          </w:p>
        </w:tc>
        <w:tc>
          <w:tcPr>
            <w:tcW w:w="1860" w:type="dxa"/>
            <w:tcMar>
              <w:top w:w="50" w:type="dxa"/>
              <w:left w:w="100" w:type="dxa"/>
            </w:tcMar>
            <w:vAlign w:val="center"/>
          </w:tcPr>
          <w:p w14:paraId="41540656">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197B97F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7827C5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24A5125">
            <w:pPr>
              <w:spacing w:before="0" w:after="0"/>
              <w:ind w:left="135"/>
              <w:jc w:val="left"/>
            </w:pPr>
            <w:r>
              <w:rPr>
                <w:rFonts w:ascii="Times New Roman" w:hAnsi="Times New Roman"/>
                <w:b w:val="0"/>
                <w:i w:val="0"/>
                <w:color w:val="000000"/>
                <w:sz w:val="24"/>
              </w:rPr>
              <w:t>Итого по разделу</w:t>
            </w:r>
          </w:p>
        </w:tc>
        <w:tc>
          <w:tcPr>
            <w:tcW w:w="1642" w:type="dxa"/>
            <w:tcMar>
              <w:top w:w="50" w:type="dxa"/>
              <w:left w:w="100" w:type="dxa"/>
            </w:tcMar>
            <w:vAlign w:val="center"/>
          </w:tcPr>
          <w:p w14:paraId="4D08DB42">
            <w:pPr>
              <w:spacing w:before="0" w:after="0" w:line="276" w:lineRule="auto"/>
              <w:ind w:left="135"/>
              <w:jc w:val="center"/>
            </w:pPr>
            <w:r>
              <w:rPr>
                <w:rFonts w:ascii="Times New Roman" w:hAnsi="Times New Roman"/>
                <w:b w:val="0"/>
                <w:i w:val="0"/>
                <w:color w:val="000000"/>
                <w:sz w:val="24"/>
              </w:rPr>
              <w:t xml:space="preserve"> 10 </w:t>
            </w:r>
          </w:p>
        </w:tc>
        <w:tc>
          <w:tcPr>
            <w:tcW w:w="0" w:type="auto"/>
            <w:gridSpan w:val="3"/>
            <w:tcMar>
              <w:top w:w="50" w:type="dxa"/>
              <w:left w:w="100" w:type="dxa"/>
            </w:tcMar>
            <w:vAlign w:val="center"/>
          </w:tcPr>
          <w:p w14:paraId="403B0012">
            <w:pPr>
              <w:jc w:val="left"/>
            </w:pPr>
          </w:p>
        </w:tc>
      </w:tr>
      <w:tr w14:paraId="037FC9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67B4FF">
            <w:pPr>
              <w:spacing w:before="0" w:after="0"/>
              <w:ind w:left="135"/>
              <w:jc w:val="left"/>
            </w:pPr>
            <w:r>
              <w:rPr>
                <w:rFonts w:ascii="Times New Roman" w:hAnsi="Times New Roman"/>
                <w:b w:val="0"/>
                <w:i w:val="0"/>
                <w:color w:val="000000"/>
                <w:sz w:val="24"/>
              </w:rPr>
              <w:t>Защита проектов, итоговое повторение</w:t>
            </w:r>
          </w:p>
        </w:tc>
        <w:tc>
          <w:tcPr>
            <w:tcW w:w="1642" w:type="dxa"/>
            <w:tcMar>
              <w:top w:w="50" w:type="dxa"/>
              <w:left w:w="100" w:type="dxa"/>
            </w:tcMar>
            <w:vAlign w:val="center"/>
          </w:tcPr>
          <w:p w14:paraId="5FCB8928">
            <w:pPr>
              <w:spacing w:before="0" w:after="0" w:line="276" w:lineRule="auto"/>
              <w:ind w:left="135"/>
              <w:jc w:val="center"/>
            </w:pPr>
            <w:r>
              <w:rPr>
                <w:rFonts w:ascii="Times New Roman" w:hAnsi="Times New Roman"/>
                <w:b w:val="0"/>
                <w:i w:val="0"/>
                <w:color w:val="000000"/>
                <w:sz w:val="24"/>
              </w:rPr>
              <w:t xml:space="preserve"> 4 </w:t>
            </w:r>
          </w:p>
        </w:tc>
        <w:tc>
          <w:tcPr>
            <w:tcW w:w="1778" w:type="dxa"/>
            <w:tcMar>
              <w:top w:w="50" w:type="dxa"/>
              <w:left w:w="100" w:type="dxa"/>
            </w:tcMar>
            <w:vAlign w:val="center"/>
          </w:tcPr>
          <w:p w14:paraId="431323ED">
            <w:pPr>
              <w:spacing w:before="0" w:after="0" w:line="276" w:lineRule="auto"/>
              <w:ind w:left="135"/>
              <w:jc w:val="center"/>
            </w:pPr>
            <w:r>
              <w:rPr>
                <w:rFonts w:ascii="Times New Roman" w:hAnsi="Times New Roman"/>
                <w:b w:val="0"/>
                <w:i w:val="0"/>
                <w:color w:val="000000"/>
                <w:sz w:val="24"/>
              </w:rPr>
              <w:t xml:space="preserve"> 1 </w:t>
            </w:r>
          </w:p>
        </w:tc>
        <w:tc>
          <w:tcPr>
            <w:tcW w:w="1860" w:type="dxa"/>
            <w:tcMar>
              <w:top w:w="50" w:type="dxa"/>
              <w:left w:w="100" w:type="dxa"/>
            </w:tcMar>
            <w:vAlign w:val="center"/>
          </w:tcPr>
          <w:p w14:paraId="64753162">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47DCCB2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"https://m.edsoo.ru/7f415294" \h </w:instrText>
            </w:r>
            <w:r>
              <w:fldChar w:fldCharType="separate"/>
            </w:r>
            <w:r>
              <w:rPr>
                <w:rFonts w:ascii="Times New Roman" w:hAnsi="Times New Roman"/>
                <w:b w:val="0"/>
                <w:i w:val="0"/>
                <w:color w:val="0000FF"/>
                <w:sz w:val="22"/>
                <w:u w:val="single"/>
              </w:rPr>
              <w:t>https://m.edsoo.ru/7f415294</w:t>
            </w:r>
            <w:r>
              <w:rPr>
                <w:rFonts w:ascii="Times New Roman" w:hAnsi="Times New Roman"/>
                <w:b w:val="0"/>
                <w:i w:val="0"/>
                <w:color w:val="0000FF"/>
                <w:sz w:val="22"/>
                <w:u w:val="single"/>
              </w:rPr>
              <w:fldChar w:fldCharType="end"/>
            </w:r>
          </w:p>
        </w:tc>
      </w:tr>
      <w:tr w14:paraId="577D50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FFE49DB">
            <w:pPr>
              <w:spacing w:before="0" w:after="0"/>
              <w:ind w:left="135"/>
              <w:jc w:val="left"/>
            </w:pPr>
            <w:r>
              <w:rPr>
                <w:rFonts w:ascii="Times New Roman" w:hAnsi="Times New Roman"/>
                <w:b w:val="0"/>
                <w:i w:val="0"/>
                <w:color w:val="000000"/>
                <w:sz w:val="24"/>
              </w:rPr>
              <w:t>ОБЩЕЕ КОЛИЧЕСТВО ЧАСОВ ПО ПРОГРАММЕ</w:t>
            </w:r>
          </w:p>
        </w:tc>
        <w:tc>
          <w:tcPr>
            <w:tcW w:w="1642" w:type="dxa"/>
            <w:tcMar>
              <w:top w:w="50" w:type="dxa"/>
              <w:left w:w="100" w:type="dxa"/>
            </w:tcMar>
            <w:vAlign w:val="center"/>
          </w:tcPr>
          <w:p w14:paraId="3FCED23F">
            <w:pPr>
              <w:spacing w:before="0" w:after="0" w:line="276" w:lineRule="auto"/>
              <w:ind w:left="135"/>
              <w:jc w:val="center"/>
            </w:pPr>
            <w:r>
              <w:rPr>
                <w:rFonts w:ascii="Times New Roman" w:hAnsi="Times New Roman"/>
                <w:b w:val="0"/>
                <w:i w:val="0"/>
                <w:color w:val="000000"/>
                <w:sz w:val="24"/>
              </w:rPr>
              <w:t xml:space="preserve"> 34 </w:t>
            </w:r>
          </w:p>
        </w:tc>
        <w:tc>
          <w:tcPr>
            <w:tcW w:w="1778" w:type="dxa"/>
            <w:tcMar>
              <w:top w:w="50" w:type="dxa"/>
              <w:left w:w="100" w:type="dxa"/>
            </w:tcMar>
            <w:vAlign w:val="center"/>
          </w:tcPr>
          <w:p w14:paraId="352695D9">
            <w:pPr>
              <w:spacing w:before="0" w:after="0" w:line="276" w:lineRule="auto"/>
              <w:ind w:left="135"/>
              <w:jc w:val="center"/>
            </w:pPr>
            <w:r>
              <w:rPr>
                <w:rFonts w:ascii="Times New Roman" w:hAnsi="Times New Roman"/>
                <w:b w:val="0"/>
                <w:i w:val="0"/>
                <w:color w:val="000000"/>
                <w:sz w:val="24"/>
              </w:rPr>
              <w:t xml:space="preserve"> 2 </w:t>
            </w:r>
          </w:p>
        </w:tc>
        <w:tc>
          <w:tcPr>
            <w:tcW w:w="1860" w:type="dxa"/>
            <w:tcMar>
              <w:top w:w="50" w:type="dxa"/>
              <w:left w:w="100" w:type="dxa"/>
            </w:tcMar>
            <w:vAlign w:val="center"/>
          </w:tcPr>
          <w:p w14:paraId="46CE23A9">
            <w:pPr>
              <w:spacing w:before="0" w:after="0" w:line="276" w:lineRule="auto"/>
              <w:ind w:left="135"/>
              <w:jc w:val="center"/>
            </w:pPr>
            <w:r>
              <w:rPr>
                <w:rFonts w:ascii="Times New Roman" w:hAnsi="Times New Roman"/>
                <w:b w:val="0"/>
                <w:i w:val="0"/>
                <w:color w:val="000000"/>
                <w:sz w:val="24"/>
              </w:rPr>
              <w:t xml:space="preserve"> 0 </w:t>
            </w:r>
          </w:p>
        </w:tc>
        <w:tc>
          <w:tcPr>
            <w:tcW w:w="2837" w:type="dxa"/>
            <w:tcMar>
              <w:top w:w="50" w:type="dxa"/>
              <w:left w:w="100" w:type="dxa"/>
            </w:tcMar>
            <w:vAlign w:val="center"/>
          </w:tcPr>
          <w:p w14:paraId="3A5E9A65">
            <w:pPr>
              <w:jc w:val="left"/>
            </w:pPr>
          </w:p>
        </w:tc>
      </w:tr>
    </w:tbl>
    <w:p w14:paraId="5C85CC71">
      <w:pPr>
        <w:sectPr>
          <w:pgSz w:w="16383" w:h="11906" w:orient="landscape"/>
          <w:cols w:space="720" w:num="1"/>
        </w:sectPr>
      </w:pPr>
    </w:p>
    <w:p w14:paraId="23458BE5">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66"/>
        <w:gridCol w:w="4546"/>
        <w:gridCol w:w="1418"/>
        <w:gridCol w:w="1574"/>
        <w:gridCol w:w="1658"/>
        <w:gridCol w:w="2834"/>
      </w:tblGrid>
      <w:tr w14:paraId="15B232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vMerge w:val="restart"/>
            <w:tcMar>
              <w:top w:w="50" w:type="dxa"/>
              <w:left w:w="100" w:type="dxa"/>
            </w:tcMar>
            <w:vAlign w:val="center"/>
          </w:tcPr>
          <w:p w14:paraId="07DE1B12">
            <w:pPr>
              <w:spacing w:before="0" w:after="0"/>
              <w:ind w:left="135"/>
              <w:jc w:val="left"/>
            </w:pPr>
            <w:r>
              <w:rPr>
                <w:rFonts w:ascii="Times New Roman" w:hAnsi="Times New Roman"/>
                <w:b/>
                <w:i w:val="0"/>
                <w:color w:val="000000"/>
                <w:sz w:val="24"/>
              </w:rPr>
              <w:t xml:space="preserve">№ п/п </w:t>
            </w:r>
          </w:p>
          <w:p w14:paraId="0B47B670">
            <w:pPr>
              <w:spacing w:before="0" w:after="0"/>
              <w:ind w:left="135"/>
              <w:jc w:val="left"/>
            </w:pPr>
          </w:p>
        </w:tc>
        <w:tc>
          <w:tcPr>
            <w:tcW w:w="3344" w:type="dxa"/>
            <w:vMerge w:val="restart"/>
            <w:tcMar>
              <w:top w:w="50" w:type="dxa"/>
              <w:left w:w="100" w:type="dxa"/>
            </w:tcMar>
            <w:vAlign w:val="center"/>
          </w:tcPr>
          <w:p w14:paraId="5E44652E">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82583F1">
            <w:pPr>
              <w:spacing w:before="0" w:after="0"/>
              <w:ind w:left="135"/>
              <w:jc w:val="left"/>
            </w:pPr>
          </w:p>
        </w:tc>
        <w:tc>
          <w:tcPr>
            <w:tcW w:w="0" w:type="auto"/>
            <w:gridSpan w:val="3"/>
            <w:tcMar>
              <w:top w:w="50" w:type="dxa"/>
              <w:left w:w="100" w:type="dxa"/>
            </w:tcMar>
            <w:vAlign w:val="center"/>
          </w:tcPr>
          <w:p w14:paraId="2992B47E">
            <w:pPr>
              <w:spacing w:before="0" w:after="0"/>
              <w:ind w:left="0"/>
              <w:jc w:val="left"/>
            </w:pPr>
            <w:r>
              <w:rPr>
                <w:rFonts w:ascii="Times New Roman" w:hAnsi="Times New Roman"/>
                <w:b/>
                <w:i w:val="0"/>
                <w:color w:val="000000"/>
                <w:sz w:val="24"/>
              </w:rPr>
              <w:t>Количество часов</w:t>
            </w:r>
          </w:p>
        </w:tc>
        <w:tc>
          <w:tcPr>
            <w:tcW w:w="2551" w:type="dxa"/>
            <w:vMerge w:val="restart"/>
            <w:tcMar>
              <w:top w:w="50" w:type="dxa"/>
              <w:left w:w="100" w:type="dxa"/>
            </w:tcMar>
            <w:vAlign w:val="center"/>
          </w:tcPr>
          <w:p w14:paraId="716B47D7">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3E47023">
            <w:pPr>
              <w:spacing w:before="0" w:after="0"/>
              <w:ind w:left="135"/>
              <w:jc w:val="left"/>
            </w:pPr>
          </w:p>
        </w:tc>
      </w:tr>
      <w:tr w14:paraId="57942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AFB0C94">
            <w:pPr>
              <w:jc w:val="left"/>
            </w:pPr>
          </w:p>
        </w:tc>
        <w:tc>
          <w:tcPr>
            <w:tcW w:w="0" w:type="auto"/>
            <w:vMerge w:val="continue"/>
            <w:tcBorders>
              <w:top w:val="nil"/>
            </w:tcBorders>
            <w:tcMar>
              <w:top w:w="50" w:type="dxa"/>
              <w:left w:w="100" w:type="dxa"/>
            </w:tcMar>
          </w:tcPr>
          <w:p w14:paraId="27326B12">
            <w:pPr>
              <w:jc w:val="left"/>
            </w:pPr>
          </w:p>
        </w:tc>
        <w:tc>
          <w:tcPr>
            <w:tcW w:w="943" w:type="dxa"/>
            <w:tcMar>
              <w:top w:w="50" w:type="dxa"/>
              <w:left w:w="100" w:type="dxa"/>
            </w:tcMar>
            <w:vAlign w:val="center"/>
          </w:tcPr>
          <w:p w14:paraId="5181F143">
            <w:pPr>
              <w:spacing w:before="0" w:after="0"/>
              <w:ind w:left="135"/>
              <w:jc w:val="left"/>
            </w:pPr>
            <w:r>
              <w:rPr>
                <w:rFonts w:ascii="Times New Roman" w:hAnsi="Times New Roman"/>
                <w:b/>
                <w:i w:val="0"/>
                <w:color w:val="000000"/>
                <w:sz w:val="24"/>
              </w:rPr>
              <w:t xml:space="preserve">Всего </w:t>
            </w:r>
          </w:p>
          <w:p w14:paraId="77C52739">
            <w:pPr>
              <w:spacing w:before="0" w:after="0"/>
              <w:ind w:left="135"/>
              <w:jc w:val="left"/>
            </w:pPr>
          </w:p>
        </w:tc>
        <w:tc>
          <w:tcPr>
            <w:tcW w:w="1659" w:type="dxa"/>
            <w:tcMar>
              <w:top w:w="50" w:type="dxa"/>
              <w:left w:w="100" w:type="dxa"/>
            </w:tcMar>
            <w:vAlign w:val="center"/>
          </w:tcPr>
          <w:p w14:paraId="31ABD297">
            <w:pPr>
              <w:spacing w:before="0" w:after="0"/>
              <w:ind w:left="135"/>
              <w:jc w:val="left"/>
            </w:pPr>
            <w:r>
              <w:rPr>
                <w:rFonts w:ascii="Times New Roman" w:hAnsi="Times New Roman"/>
                <w:b/>
                <w:i w:val="0"/>
                <w:color w:val="000000"/>
                <w:sz w:val="24"/>
              </w:rPr>
              <w:t xml:space="preserve">Контрольные работы </w:t>
            </w:r>
          </w:p>
          <w:p w14:paraId="1EB35278">
            <w:pPr>
              <w:spacing w:before="0" w:after="0"/>
              <w:ind w:left="135"/>
              <w:jc w:val="left"/>
            </w:pPr>
          </w:p>
        </w:tc>
        <w:tc>
          <w:tcPr>
            <w:tcW w:w="1750" w:type="dxa"/>
            <w:tcMar>
              <w:top w:w="50" w:type="dxa"/>
              <w:left w:w="100" w:type="dxa"/>
            </w:tcMar>
            <w:vAlign w:val="center"/>
          </w:tcPr>
          <w:p w14:paraId="29C45CBF">
            <w:pPr>
              <w:spacing w:before="0" w:after="0"/>
              <w:ind w:left="135"/>
              <w:jc w:val="left"/>
            </w:pPr>
            <w:r>
              <w:rPr>
                <w:rFonts w:ascii="Times New Roman" w:hAnsi="Times New Roman"/>
                <w:b/>
                <w:i w:val="0"/>
                <w:color w:val="000000"/>
                <w:sz w:val="24"/>
              </w:rPr>
              <w:t xml:space="preserve">Практические работы </w:t>
            </w:r>
          </w:p>
          <w:p w14:paraId="730F4E23">
            <w:pPr>
              <w:spacing w:before="0" w:after="0"/>
              <w:ind w:left="135"/>
              <w:jc w:val="left"/>
            </w:pPr>
          </w:p>
        </w:tc>
        <w:tc>
          <w:tcPr>
            <w:tcW w:w="0" w:type="auto"/>
            <w:vMerge w:val="continue"/>
            <w:tcBorders>
              <w:top w:val="nil"/>
            </w:tcBorders>
            <w:tcMar>
              <w:top w:w="50" w:type="dxa"/>
              <w:left w:w="100" w:type="dxa"/>
            </w:tcMar>
          </w:tcPr>
          <w:p w14:paraId="52D87762">
            <w:pPr>
              <w:jc w:val="left"/>
            </w:pPr>
          </w:p>
        </w:tc>
      </w:tr>
      <w:tr w14:paraId="41BE31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033B537B">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Социальные ценности и нормы</w:t>
            </w:r>
          </w:p>
        </w:tc>
      </w:tr>
      <w:tr w14:paraId="000467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A9765A2">
            <w:pPr>
              <w:spacing w:before="0" w:after="0"/>
              <w:ind w:left="0"/>
              <w:jc w:val="left"/>
            </w:pPr>
            <w:r>
              <w:rPr>
                <w:rFonts w:ascii="Times New Roman" w:hAnsi="Times New Roman"/>
                <w:b w:val="0"/>
                <w:i w:val="0"/>
                <w:color w:val="000000"/>
                <w:sz w:val="24"/>
              </w:rPr>
              <w:t>1.1</w:t>
            </w:r>
          </w:p>
        </w:tc>
        <w:tc>
          <w:tcPr>
            <w:tcW w:w="3344" w:type="dxa"/>
            <w:tcMar>
              <w:top w:w="50" w:type="dxa"/>
              <w:left w:w="100" w:type="dxa"/>
            </w:tcMar>
            <w:vAlign w:val="center"/>
          </w:tcPr>
          <w:p w14:paraId="2C1F9EDD">
            <w:pPr>
              <w:spacing w:before="0" w:after="0"/>
              <w:ind w:left="135"/>
              <w:jc w:val="left"/>
            </w:pPr>
            <w:r>
              <w:rPr>
                <w:rFonts w:ascii="Times New Roman" w:hAnsi="Times New Roman"/>
                <w:b w:val="0"/>
                <w:i w:val="0"/>
                <w:color w:val="000000"/>
                <w:sz w:val="24"/>
              </w:rPr>
              <w:t>Социальные ценности</w:t>
            </w:r>
          </w:p>
        </w:tc>
        <w:tc>
          <w:tcPr>
            <w:tcW w:w="943" w:type="dxa"/>
            <w:tcMar>
              <w:top w:w="50" w:type="dxa"/>
              <w:left w:w="100" w:type="dxa"/>
            </w:tcMar>
            <w:vAlign w:val="center"/>
          </w:tcPr>
          <w:p w14:paraId="6EC0FF1F">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40EDB53">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7B4006FE">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426042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51E156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882282B">
            <w:pPr>
              <w:spacing w:before="0" w:after="0"/>
              <w:ind w:left="0"/>
              <w:jc w:val="left"/>
            </w:pPr>
            <w:r>
              <w:rPr>
                <w:rFonts w:ascii="Times New Roman" w:hAnsi="Times New Roman"/>
                <w:b w:val="0"/>
                <w:i w:val="0"/>
                <w:color w:val="000000"/>
                <w:sz w:val="24"/>
              </w:rPr>
              <w:t>1.2</w:t>
            </w:r>
          </w:p>
        </w:tc>
        <w:tc>
          <w:tcPr>
            <w:tcW w:w="3344" w:type="dxa"/>
            <w:tcMar>
              <w:top w:w="50" w:type="dxa"/>
              <w:left w:w="100" w:type="dxa"/>
            </w:tcMar>
            <w:vAlign w:val="center"/>
          </w:tcPr>
          <w:p w14:paraId="1BB518E6">
            <w:pPr>
              <w:spacing w:before="0" w:after="0"/>
              <w:ind w:left="135"/>
              <w:jc w:val="left"/>
            </w:pPr>
            <w:r>
              <w:rPr>
                <w:rFonts w:ascii="Times New Roman" w:hAnsi="Times New Roman"/>
                <w:b w:val="0"/>
                <w:i w:val="0"/>
                <w:color w:val="000000"/>
                <w:sz w:val="24"/>
              </w:rPr>
              <w:t>Социальные нормы</w:t>
            </w:r>
          </w:p>
        </w:tc>
        <w:tc>
          <w:tcPr>
            <w:tcW w:w="943" w:type="dxa"/>
            <w:tcMar>
              <w:top w:w="50" w:type="dxa"/>
              <w:left w:w="100" w:type="dxa"/>
            </w:tcMar>
            <w:vAlign w:val="center"/>
          </w:tcPr>
          <w:p w14:paraId="55487418">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FBE672C">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7728870C">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3A1270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1EC3C0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563B88B">
            <w:pPr>
              <w:spacing w:before="0" w:after="0"/>
              <w:ind w:left="0"/>
              <w:jc w:val="left"/>
            </w:pPr>
            <w:r>
              <w:rPr>
                <w:rFonts w:ascii="Times New Roman" w:hAnsi="Times New Roman"/>
                <w:b w:val="0"/>
                <w:i w:val="0"/>
                <w:color w:val="000000"/>
                <w:sz w:val="24"/>
              </w:rPr>
              <w:t>1.3</w:t>
            </w:r>
          </w:p>
        </w:tc>
        <w:tc>
          <w:tcPr>
            <w:tcW w:w="3344" w:type="dxa"/>
            <w:tcMar>
              <w:top w:w="50" w:type="dxa"/>
              <w:left w:w="100" w:type="dxa"/>
            </w:tcMar>
            <w:vAlign w:val="center"/>
          </w:tcPr>
          <w:p w14:paraId="42C8566B">
            <w:pPr>
              <w:spacing w:before="0" w:after="0"/>
              <w:ind w:left="135"/>
              <w:jc w:val="left"/>
            </w:pPr>
            <w:r>
              <w:rPr>
                <w:rFonts w:ascii="Times New Roman" w:hAnsi="Times New Roman"/>
                <w:b w:val="0"/>
                <w:i w:val="0"/>
                <w:color w:val="000000"/>
                <w:sz w:val="24"/>
              </w:rPr>
              <w:t>Мораль и моральный выбор. Право и мораль</w:t>
            </w:r>
          </w:p>
        </w:tc>
        <w:tc>
          <w:tcPr>
            <w:tcW w:w="943" w:type="dxa"/>
            <w:tcMar>
              <w:top w:w="50" w:type="dxa"/>
              <w:left w:w="100" w:type="dxa"/>
            </w:tcMar>
            <w:vAlign w:val="center"/>
          </w:tcPr>
          <w:p w14:paraId="1A69EC08">
            <w:pPr>
              <w:spacing w:before="0" w:after="0" w:line="276" w:lineRule="auto"/>
              <w:ind w:left="135"/>
              <w:jc w:val="center"/>
            </w:pPr>
            <w:r>
              <w:rPr>
                <w:rFonts w:ascii="Times New Roman" w:hAnsi="Times New Roman"/>
                <w:b w:val="0"/>
                <w:i w:val="0"/>
                <w:color w:val="000000"/>
                <w:sz w:val="24"/>
              </w:rPr>
              <w:t xml:space="preserve"> 8 </w:t>
            </w:r>
          </w:p>
        </w:tc>
        <w:tc>
          <w:tcPr>
            <w:tcW w:w="1659" w:type="dxa"/>
            <w:tcMar>
              <w:top w:w="50" w:type="dxa"/>
              <w:left w:w="100" w:type="dxa"/>
            </w:tcMar>
            <w:vAlign w:val="center"/>
          </w:tcPr>
          <w:p w14:paraId="51F3C96B">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78B7CA58">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39D743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66387B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36EF0D7">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712C93E6">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07C98A69">
            <w:pPr>
              <w:jc w:val="left"/>
            </w:pPr>
          </w:p>
        </w:tc>
      </w:tr>
      <w:tr w14:paraId="7D1D6B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5339249">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Человек как участник правовых отношений</w:t>
            </w:r>
          </w:p>
        </w:tc>
      </w:tr>
      <w:tr w14:paraId="31052E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3B024695">
            <w:pPr>
              <w:spacing w:before="0" w:after="0"/>
              <w:ind w:left="0"/>
              <w:jc w:val="left"/>
            </w:pPr>
            <w:r>
              <w:rPr>
                <w:rFonts w:ascii="Times New Roman" w:hAnsi="Times New Roman"/>
                <w:b w:val="0"/>
                <w:i w:val="0"/>
                <w:color w:val="000000"/>
                <w:sz w:val="24"/>
              </w:rPr>
              <w:t>2.1</w:t>
            </w:r>
          </w:p>
        </w:tc>
        <w:tc>
          <w:tcPr>
            <w:tcW w:w="3344" w:type="dxa"/>
            <w:tcMar>
              <w:top w:w="50" w:type="dxa"/>
              <w:left w:w="100" w:type="dxa"/>
            </w:tcMar>
            <w:vAlign w:val="center"/>
          </w:tcPr>
          <w:p w14:paraId="4BD453F3">
            <w:pPr>
              <w:spacing w:before="0" w:after="0"/>
              <w:ind w:left="135"/>
              <w:jc w:val="left"/>
            </w:pPr>
            <w:r>
              <w:rPr>
                <w:rFonts w:ascii="Times New Roman" w:hAnsi="Times New Roman"/>
                <w:b w:val="0"/>
                <w:i w:val="0"/>
                <w:color w:val="000000"/>
                <w:sz w:val="24"/>
              </w:rPr>
              <w:t>Правоотношения</w:t>
            </w:r>
          </w:p>
        </w:tc>
        <w:tc>
          <w:tcPr>
            <w:tcW w:w="943" w:type="dxa"/>
            <w:tcMar>
              <w:top w:w="50" w:type="dxa"/>
              <w:left w:w="100" w:type="dxa"/>
            </w:tcMar>
            <w:vAlign w:val="center"/>
          </w:tcPr>
          <w:p w14:paraId="7908B94F">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F58BF4F">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74FD4201">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355FA9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07E8E4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996B315">
            <w:pPr>
              <w:spacing w:before="0" w:after="0"/>
              <w:ind w:left="0"/>
              <w:jc w:val="left"/>
            </w:pPr>
            <w:r>
              <w:rPr>
                <w:rFonts w:ascii="Times New Roman" w:hAnsi="Times New Roman"/>
                <w:b w:val="0"/>
                <w:i w:val="0"/>
                <w:color w:val="000000"/>
                <w:sz w:val="24"/>
              </w:rPr>
              <w:t>2.2</w:t>
            </w:r>
          </w:p>
        </w:tc>
        <w:tc>
          <w:tcPr>
            <w:tcW w:w="3344" w:type="dxa"/>
            <w:tcMar>
              <w:top w:w="50" w:type="dxa"/>
              <w:left w:w="100" w:type="dxa"/>
            </w:tcMar>
            <w:vAlign w:val="center"/>
          </w:tcPr>
          <w:p w14:paraId="58BB5398">
            <w:pPr>
              <w:spacing w:before="0" w:after="0"/>
              <w:ind w:left="135"/>
              <w:jc w:val="left"/>
            </w:pPr>
            <w:r>
              <w:rPr>
                <w:rFonts w:ascii="Times New Roman" w:hAnsi="Times New Roman"/>
                <w:b w:val="0"/>
                <w:i w:val="0"/>
                <w:color w:val="000000"/>
                <w:sz w:val="24"/>
              </w:rPr>
              <w:t>Правонарушения и их опасность для личности и общества</w:t>
            </w:r>
          </w:p>
        </w:tc>
        <w:tc>
          <w:tcPr>
            <w:tcW w:w="943" w:type="dxa"/>
            <w:tcMar>
              <w:top w:w="50" w:type="dxa"/>
              <w:left w:w="100" w:type="dxa"/>
            </w:tcMar>
            <w:vAlign w:val="center"/>
          </w:tcPr>
          <w:p w14:paraId="2C576AB7">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6842A240">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2C89BDBF">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22ED236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58117C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6BFD980">
            <w:pPr>
              <w:spacing w:before="0" w:after="0"/>
              <w:ind w:left="0"/>
              <w:jc w:val="left"/>
            </w:pPr>
            <w:r>
              <w:rPr>
                <w:rFonts w:ascii="Times New Roman" w:hAnsi="Times New Roman"/>
                <w:b w:val="0"/>
                <w:i w:val="0"/>
                <w:color w:val="000000"/>
                <w:sz w:val="24"/>
              </w:rPr>
              <w:t>2.3</w:t>
            </w:r>
          </w:p>
        </w:tc>
        <w:tc>
          <w:tcPr>
            <w:tcW w:w="3344" w:type="dxa"/>
            <w:tcMar>
              <w:top w:w="50" w:type="dxa"/>
              <w:left w:w="100" w:type="dxa"/>
            </w:tcMar>
            <w:vAlign w:val="center"/>
          </w:tcPr>
          <w:p w14:paraId="5604F607">
            <w:pPr>
              <w:spacing w:before="0" w:after="0"/>
              <w:ind w:left="135"/>
              <w:jc w:val="left"/>
            </w:pPr>
            <w:r>
              <w:rPr>
                <w:rFonts w:ascii="Times New Roman" w:hAnsi="Times New Roman"/>
                <w:b w:val="0"/>
                <w:i w:val="0"/>
                <w:color w:val="000000"/>
                <w:sz w:val="24"/>
              </w:rPr>
              <w:t>Защита прав и свобод человека и гражданина</w:t>
            </w:r>
          </w:p>
        </w:tc>
        <w:tc>
          <w:tcPr>
            <w:tcW w:w="943" w:type="dxa"/>
            <w:tcMar>
              <w:top w:w="50" w:type="dxa"/>
              <w:left w:w="100" w:type="dxa"/>
            </w:tcMar>
            <w:vAlign w:val="center"/>
          </w:tcPr>
          <w:p w14:paraId="052519F4">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2B6A37CF">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58168A3B">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557800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7BCDE6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53F3392">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3C38A6CC">
            <w:pPr>
              <w:spacing w:before="0" w:after="0" w:line="276" w:lineRule="auto"/>
              <w:ind w:left="135"/>
              <w:jc w:val="center"/>
            </w:pPr>
            <w:r>
              <w:rPr>
                <w:rFonts w:ascii="Times New Roman" w:hAnsi="Times New Roman"/>
                <w:b w:val="0"/>
                <w:i w:val="0"/>
                <w:color w:val="000000"/>
                <w:sz w:val="24"/>
              </w:rPr>
              <w:t xml:space="preserve"> 7 </w:t>
            </w:r>
          </w:p>
        </w:tc>
        <w:tc>
          <w:tcPr>
            <w:tcW w:w="0" w:type="auto"/>
            <w:gridSpan w:val="3"/>
            <w:tcMar>
              <w:top w:w="50" w:type="dxa"/>
              <w:left w:w="100" w:type="dxa"/>
            </w:tcMar>
            <w:vAlign w:val="center"/>
          </w:tcPr>
          <w:p w14:paraId="58C6269D">
            <w:pPr>
              <w:jc w:val="left"/>
            </w:pPr>
          </w:p>
        </w:tc>
      </w:tr>
      <w:tr w14:paraId="0B4C1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41281F87">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Основы российского права</w:t>
            </w:r>
          </w:p>
        </w:tc>
      </w:tr>
      <w:tr w14:paraId="32243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26077E7">
            <w:pPr>
              <w:spacing w:before="0" w:after="0"/>
              <w:ind w:left="0"/>
              <w:jc w:val="left"/>
            </w:pPr>
            <w:r>
              <w:rPr>
                <w:rFonts w:ascii="Times New Roman" w:hAnsi="Times New Roman"/>
                <w:b w:val="0"/>
                <w:i w:val="0"/>
                <w:color w:val="000000"/>
                <w:sz w:val="24"/>
              </w:rPr>
              <w:t>3.1</w:t>
            </w:r>
          </w:p>
        </w:tc>
        <w:tc>
          <w:tcPr>
            <w:tcW w:w="3344" w:type="dxa"/>
            <w:tcMar>
              <w:top w:w="50" w:type="dxa"/>
              <w:left w:w="100" w:type="dxa"/>
            </w:tcMar>
            <w:vAlign w:val="center"/>
          </w:tcPr>
          <w:p w14:paraId="11DB2E2A">
            <w:pPr>
              <w:spacing w:before="0" w:after="0"/>
              <w:ind w:left="135"/>
              <w:jc w:val="left"/>
            </w:pPr>
            <w:r>
              <w:rPr>
                <w:rFonts w:ascii="Times New Roman" w:hAnsi="Times New Roman"/>
                <w:b w:val="0"/>
                <w:i w:val="0"/>
                <w:color w:val="000000"/>
                <w:sz w:val="24"/>
              </w:rPr>
              <w:t>Как устроено российское право</w:t>
            </w:r>
          </w:p>
        </w:tc>
        <w:tc>
          <w:tcPr>
            <w:tcW w:w="943" w:type="dxa"/>
            <w:tcMar>
              <w:top w:w="50" w:type="dxa"/>
              <w:left w:w="100" w:type="dxa"/>
            </w:tcMar>
            <w:vAlign w:val="center"/>
          </w:tcPr>
          <w:p w14:paraId="19B8049D">
            <w:pPr>
              <w:spacing w:before="0" w:after="0" w:line="276" w:lineRule="auto"/>
              <w:ind w:left="135"/>
              <w:jc w:val="center"/>
            </w:pPr>
            <w:r>
              <w:rPr>
                <w:rFonts w:ascii="Times New Roman" w:hAnsi="Times New Roman"/>
                <w:b w:val="0"/>
                <w:i w:val="0"/>
                <w:color w:val="000000"/>
                <w:sz w:val="24"/>
              </w:rPr>
              <w:t xml:space="preserve"> 1 </w:t>
            </w:r>
          </w:p>
        </w:tc>
        <w:tc>
          <w:tcPr>
            <w:tcW w:w="1659" w:type="dxa"/>
            <w:tcMar>
              <w:top w:w="50" w:type="dxa"/>
              <w:left w:w="100" w:type="dxa"/>
            </w:tcMar>
            <w:vAlign w:val="center"/>
          </w:tcPr>
          <w:p w14:paraId="5CEAC632">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4B60FE0A">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0C02252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5B487C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6007E306">
            <w:pPr>
              <w:spacing w:before="0" w:after="0"/>
              <w:ind w:left="0"/>
              <w:jc w:val="left"/>
            </w:pPr>
            <w:r>
              <w:rPr>
                <w:rFonts w:ascii="Times New Roman" w:hAnsi="Times New Roman"/>
                <w:b w:val="0"/>
                <w:i w:val="0"/>
                <w:color w:val="000000"/>
                <w:sz w:val="24"/>
              </w:rPr>
              <w:t>3.2</w:t>
            </w:r>
          </w:p>
        </w:tc>
        <w:tc>
          <w:tcPr>
            <w:tcW w:w="3344" w:type="dxa"/>
            <w:tcMar>
              <w:top w:w="50" w:type="dxa"/>
              <w:left w:w="100" w:type="dxa"/>
            </w:tcMar>
            <w:vAlign w:val="center"/>
          </w:tcPr>
          <w:p w14:paraId="1BBCD3C6">
            <w:pPr>
              <w:spacing w:before="0" w:after="0"/>
              <w:ind w:left="135"/>
              <w:jc w:val="left"/>
            </w:pPr>
            <w:r>
              <w:rPr>
                <w:rFonts w:ascii="Times New Roman" w:hAnsi="Times New Roman"/>
                <w:b w:val="0"/>
                <w:i w:val="0"/>
                <w:color w:val="000000"/>
                <w:sz w:val="24"/>
              </w:rPr>
              <w:t>Основы гражданского права</w:t>
            </w:r>
          </w:p>
        </w:tc>
        <w:tc>
          <w:tcPr>
            <w:tcW w:w="943" w:type="dxa"/>
            <w:tcMar>
              <w:top w:w="50" w:type="dxa"/>
              <w:left w:w="100" w:type="dxa"/>
            </w:tcMar>
            <w:vAlign w:val="center"/>
          </w:tcPr>
          <w:p w14:paraId="1DF6E472">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FB694D4">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793876DA">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4C2A421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58C19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73EF14D9">
            <w:pPr>
              <w:spacing w:before="0" w:after="0"/>
              <w:ind w:left="0"/>
              <w:jc w:val="left"/>
            </w:pPr>
            <w:r>
              <w:rPr>
                <w:rFonts w:ascii="Times New Roman" w:hAnsi="Times New Roman"/>
                <w:b w:val="0"/>
                <w:i w:val="0"/>
                <w:color w:val="000000"/>
                <w:sz w:val="24"/>
              </w:rPr>
              <w:t>3.3</w:t>
            </w:r>
          </w:p>
        </w:tc>
        <w:tc>
          <w:tcPr>
            <w:tcW w:w="3344" w:type="dxa"/>
            <w:tcMar>
              <w:top w:w="50" w:type="dxa"/>
              <w:left w:w="100" w:type="dxa"/>
            </w:tcMar>
            <w:vAlign w:val="center"/>
          </w:tcPr>
          <w:p w14:paraId="6C0E3F71">
            <w:pPr>
              <w:spacing w:before="0" w:after="0"/>
              <w:ind w:left="135"/>
              <w:jc w:val="left"/>
            </w:pPr>
            <w:r>
              <w:rPr>
                <w:rFonts w:ascii="Times New Roman" w:hAnsi="Times New Roman"/>
                <w:b w:val="0"/>
                <w:i w:val="0"/>
                <w:color w:val="000000"/>
                <w:sz w:val="24"/>
              </w:rPr>
              <w:t>Основы семейного права</w:t>
            </w:r>
          </w:p>
        </w:tc>
        <w:tc>
          <w:tcPr>
            <w:tcW w:w="943" w:type="dxa"/>
            <w:tcMar>
              <w:top w:w="50" w:type="dxa"/>
              <w:left w:w="100" w:type="dxa"/>
            </w:tcMar>
            <w:vAlign w:val="center"/>
          </w:tcPr>
          <w:p w14:paraId="4F943326">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5F5302E6">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13D1E547">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28E9F27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03CD64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51911423">
            <w:pPr>
              <w:spacing w:before="0" w:after="0"/>
              <w:ind w:left="0"/>
              <w:jc w:val="left"/>
            </w:pPr>
            <w:r>
              <w:rPr>
                <w:rFonts w:ascii="Times New Roman" w:hAnsi="Times New Roman"/>
                <w:b w:val="0"/>
                <w:i w:val="0"/>
                <w:color w:val="000000"/>
                <w:sz w:val="24"/>
              </w:rPr>
              <w:t>3.4</w:t>
            </w:r>
          </w:p>
        </w:tc>
        <w:tc>
          <w:tcPr>
            <w:tcW w:w="3344" w:type="dxa"/>
            <w:tcMar>
              <w:top w:w="50" w:type="dxa"/>
              <w:left w:w="100" w:type="dxa"/>
            </w:tcMar>
            <w:vAlign w:val="center"/>
          </w:tcPr>
          <w:p w14:paraId="09A7F5C7">
            <w:pPr>
              <w:spacing w:before="0" w:after="0"/>
              <w:ind w:left="135"/>
              <w:jc w:val="left"/>
            </w:pPr>
            <w:r>
              <w:rPr>
                <w:rFonts w:ascii="Times New Roman" w:hAnsi="Times New Roman"/>
                <w:b w:val="0"/>
                <w:i w:val="0"/>
                <w:color w:val="000000"/>
                <w:sz w:val="24"/>
              </w:rPr>
              <w:t>Основы трудового права</w:t>
            </w:r>
          </w:p>
        </w:tc>
        <w:tc>
          <w:tcPr>
            <w:tcW w:w="943" w:type="dxa"/>
            <w:tcMar>
              <w:top w:w="50" w:type="dxa"/>
              <w:left w:w="100" w:type="dxa"/>
            </w:tcMar>
            <w:vAlign w:val="center"/>
          </w:tcPr>
          <w:p w14:paraId="5F86D819">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0B9BE3D8">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55B0B8CA">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0E12701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01ECCD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13A641E6">
            <w:pPr>
              <w:spacing w:before="0" w:after="0"/>
              <w:ind w:left="0"/>
              <w:jc w:val="left"/>
            </w:pPr>
            <w:r>
              <w:rPr>
                <w:rFonts w:ascii="Times New Roman" w:hAnsi="Times New Roman"/>
                <w:b w:val="0"/>
                <w:i w:val="0"/>
                <w:color w:val="000000"/>
                <w:sz w:val="24"/>
              </w:rPr>
              <w:t>3.5</w:t>
            </w:r>
          </w:p>
        </w:tc>
        <w:tc>
          <w:tcPr>
            <w:tcW w:w="3344" w:type="dxa"/>
            <w:tcMar>
              <w:top w:w="50" w:type="dxa"/>
              <w:left w:w="100" w:type="dxa"/>
            </w:tcMar>
            <w:vAlign w:val="center"/>
          </w:tcPr>
          <w:p w14:paraId="6FD66BC7">
            <w:pPr>
              <w:spacing w:before="0" w:after="0"/>
              <w:ind w:left="135"/>
              <w:jc w:val="left"/>
            </w:pPr>
            <w:r>
              <w:rPr>
                <w:rFonts w:ascii="Times New Roman" w:hAnsi="Times New Roman"/>
                <w:b w:val="0"/>
                <w:i w:val="0"/>
                <w:color w:val="000000"/>
                <w:sz w:val="24"/>
              </w:rPr>
              <w:t>Виды юридической ответственности</w:t>
            </w:r>
          </w:p>
        </w:tc>
        <w:tc>
          <w:tcPr>
            <w:tcW w:w="943" w:type="dxa"/>
            <w:tcMar>
              <w:top w:w="50" w:type="dxa"/>
              <w:left w:w="100" w:type="dxa"/>
            </w:tcMar>
            <w:vAlign w:val="center"/>
          </w:tcPr>
          <w:p w14:paraId="50AF4C51">
            <w:pPr>
              <w:spacing w:before="0" w:after="0" w:line="276" w:lineRule="auto"/>
              <w:ind w:left="135"/>
              <w:jc w:val="center"/>
            </w:pPr>
            <w:r>
              <w:rPr>
                <w:rFonts w:ascii="Times New Roman" w:hAnsi="Times New Roman"/>
                <w:b w:val="0"/>
                <w:i w:val="0"/>
                <w:color w:val="000000"/>
                <w:sz w:val="24"/>
              </w:rPr>
              <w:t xml:space="preserve"> 2 </w:t>
            </w:r>
          </w:p>
        </w:tc>
        <w:tc>
          <w:tcPr>
            <w:tcW w:w="1659" w:type="dxa"/>
            <w:tcMar>
              <w:top w:w="50" w:type="dxa"/>
              <w:left w:w="100" w:type="dxa"/>
            </w:tcMar>
            <w:vAlign w:val="center"/>
          </w:tcPr>
          <w:p w14:paraId="008B9D24">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315D5A83">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4A76BFE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0E223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83" w:type="dxa"/>
            <w:tcMar>
              <w:top w:w="50" w:type="dxa"/>
              <w:left w:w="100" w:type="dxa"/>
            </w:tcMar>
            <w:vAlign w:val="center"/>
          </w:tcPr>
          <w:p w14:paraId="25F4D9C6">
            <w:pPr>
              <w:spacing w:before="0" w:after="0"/>
              <w:ind w:left="0"/>
              <w:jc w:val="left"/>
            </w:pPr>
            <w:r>
              <w:rPr>
                <w:rFonts w:ascii="Times New Roman" w:hAnsi="Times New Roman"/>
                <w:b w:val="0"/>
                <w:i w:val="0"/>
                <w:color w:val="000000"/>
                <w:sz w:val="24"/>
              </w:rPr>
              <w:t>3.6</w:t>
            </w:r>
          </w:p>
        </w:tc>
        <w:tc>
          <w:tcPr>
            <w:tcW w:w="3344" w:type="dxa"/>
            <w:tcMar>
              <w:top w:w="50" w:type="dxa"/>
              <w:left w:w="100" w:type="dxa"/>
            </w:tcMar>
            <w:vAlign w:val="center"/>
          </w:tcPr>
          <w:p w14:paraId="076E5598">
            <w:pPr>
              <w:spacing w:before="0" w:after="0"/>
              <w:ind w:left="135"/>
              <w:jc w:val="left"/>
            </w:pPr>
            <w:r>
              <w:rPr>
                <w:rFonts w:ascii="Times New Roman" w:hAnsi="Times New Roman"/>
                <w:b w:val="0"/>
                <w:i w:val="0"/>
                <w:color w:val="000000"/>
                <w:sz w:val="24"/>
              </w:rPr>
              <w:t>Правоохранительные органы в Российской Федерации</w:t>
            </w:r>
          </w:p>
        </w:tc>
        <w:tc>
          <w:tcPr>
            <w:tcW w:w="943" w:type="dxa"/>
            <w:tcMar>
              <w:top w:w="50" w:type="dxa"/>
              <w:left w:w="100" w:type="dxa"/>
            </w:tcMar>
            <w:vAlign w:val="center"/>
          </w:tcPr>
          <w:p w14:paraId="312E263E">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1FF1585F">
            <w:pPr>
              <w:spacing w:before="0" w:after="0" w:line="276" w:lineRule="auto"/>
              <w:ind w:left="135"/>
              <w:jc w:val="center"/>
            </w:pPr>
            <w:r>
              <w:rPr>
                <w:rFonts w:ascii="Times New Roman" w:hAnsi="Times New Roman"/>
                <w:b w:val="0"/>
                <w:i w:val="0"/>
                <w:color w:val="000000"/>
                <w:sz w:val="24"/>
              </w:rPr>
              <w:t xml:space="preserve"> 0 </w:t>
            </w:r>
          </w:p>
        </w:tc>
        <w:tc>
          <w:tcPr>
            <w:tcW w:w="1750" w:type="dxa"/>
            <w:tcMar>
              <w:top w:w="50" w:type="dxa"/>
              <w:left w:w="100" w:type="dxa"/>
            </w:tcMar>
            <w:vAlign w:val="center"/>
          </w:tcPr>
          <w:p w14:paraId="29F06452">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28703B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208CD0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5227B9">
            <w:pPr>
              <w:spacing w:before="0" w:after="0"/>
              <w:ind w:left="135"/>
              <w:jc w:val="left"/>
            </w:pPr>
            <w:r>
              <w:rPr>
                <w:rFonts w:ascii="Times New Roman" w:hAnsi="Times New Roman"/>
                <w:b w:val="0"/>
                <w:i w:val="0"/>
                <w:color w:val="000000"/>
                <w:sz w:val="24"/>
              </w:rPr>
              <w:t>Итого по разделу</w:t>
            </w:r>
          </w:p>
        </w:tc>
        <w:tc>
          <w:tcPr>
            <w:tcW w:w="1482" w:type="dxa"/>
            <w:tcMar>
              <w:top w:w="50" w:type="dxa"/>
              <w:left w:w="100" w:type="dxa"/>
            </w:tcMar>
            <w:vAlign w:val="center"/>
          </w:tcPr>
          <w:p w14:paraId="77049859">
            <w:pPr>
              <w:spacing w:before="0" w:after="0" w:line="276" w:lineRule="auto"/>
              <w:ind w:left="135"/>
              <w:jc w:val="center"/>
            </w:pPr>
            <w:r>
              <w:rPr>
                <w:rFonts w:ascii="Times New Roman" w:hAnsi="Times New Roman"/>
                <w:b w:val="0"/>
                <w:i w:val="0"/>
                <w:color w:val="000000"/>
                <w:sz w:val="24"/>
              </w:rPr>
              <w:t xml:space="preserve"> 12 </w:t>
            </w:r>
          </w:p>
        </w:tc>
        <w:tc>
          <w:tcPr>
            <w:tcW w:w="0" w:type="auto"/>
            <w:gridSpan w:val="3"/>
            <w:tcMar>
              <w:top w:w="50" w:type="dxa"/>
              <w:left w:w="100" w:type="dxa"/>
            </w:tcMar>
            <w:vAlign w:val="center"/>
          </w:tcPr>
          <w:p w14:paraId="1F9AA14C">
            <w:pPr>
              <w:jc w:val="left"/>
            </w:pPr>
          </w:p>
        </w:tc>
      </w:tr>
      <w:tr w14:paraId="70F8CB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291AF2A">
            <w:pPr>
              <w:spacing w:before="0" w:after="0"/>
              <w:ind w:left="135"/>
              <w:jc w:val="left"/>
            </w:pPr>
            <w:r>
              <w:rPr>
                <w:rFonts w:ascii="Times New Roman" w:hAnsi="Times New Roman"/>
                <w:b w:val="0"/>
                <w:i w:val="0"/>
                <w:color w:val="000000"/>
                <w:sz w:val="24"/>
              </w:rPr>
              <w:t>Защита проектов, итоговое повторение</w:t>
            </w:r>
          </w:p>
        </w:tc>
        <w:tc>
          <w:tcPr>
            <w:tcW w:w="1482" w:type="dxa"/>
            <w:tcMar>
              <w:top w:w="50" w:type="dxa"/>
              <w:left w:w="100" w:type="dxa"/>
            </w:tcMar>
            <w:vAlign w:val="center"/>
          </w:tcPr>
          <w:p w14:paraId="34EF8590">
            <w:pPr>
              <w:spacing w:before="0" w:after="0" w:line="276" w:lineRule="auto"/>
              <w:ind w:left="135"/>
              <w:jc w:val="center"/>
            </w:pPr>
            <w:r>
              <w:rPr>
                <w:rFonts w:ascii="Times New Roman" w:hAnsi="Times New Roman"/>
                <w:b w:val="0"/>
                <w:i w:val="0"/>
                <w:color w:val="000000"/>
                <w:sz w:val="24"/>
              </w:rPr>
              <w:t xml:space="preserve"> 3 </w:t>
            </w:r>
          </w:p>
        </w:tc>
        <w:tc>
          <w:tcPr>
            <w:tcW w:w="1659" w:type="dxa"/>
            <w:tcMar>
              <w:top w:w="50" w:type="dxa"/>
              <w:left w:w="100" w:type="dxa"/>
            </w:tcMar>
            <w:vAlign w:val="center"/>
          </w:tcPr>
          <w:p w14:paraId="57813193">
            <w:pPr>
              <w:spacing w:before="0" w:after="0" w:line="276" w:lineRule="auto"/>
              <w:ind w:left="135"/>
              <w:jc w:val="center"/>
            </w:pPr>
            <w:r>
              <w:rPr>
                <w:rFonts w:ascii="Times New Roman" w:hAnsi="Times New Roman"/>
                <w:b w:val="0"/>
                <w:i w:val="0"/>
                <w:color w:val="000000"/>
                <w:sz w:val="24"/>
              </w:rPr>
              <w:t xml:space="preserve"> 1 </w:t>
            </w:r>
          </w:p>
        </w:tc>
        <w:tc>
          <w:tcPr>
            <w:tcW w:w="1750" w:type="dxa"/>
            <w:tcMar>
              <w:top w:w="50" w:type="dxa"/>
              <w:left w:w="100" w:type="dxa"/>
            </w:tcMar>
            <w:vAlign w:val="center"/>
          </w:tcPr>
          <w:p w14:paraId="29440085">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3F6FD19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"https://m.edsoo.ru/7f4170e4" \h </w:instrText>
            </w:r>
            <w:r>
              <w:fldChar w:fldCharType="separate"/>
            </w:r>
            <w:r>
              <w:rPr>
                <w:rFonts w:ascii="Times New Roman" w:hAnsi="Times New Roman"/>
                <w:b w:val="0"/>
                <w:i w:val="0"/>
                <w:color w:val="0000FF"/>
                <w:sz w:val="22"/>
                <w:u w:val="single"/>
              </w:rPr>
              <w:t>https://m.edsoo.ru/7f4170e4</w:t>
            </w:r>
            <w:r>
              <w:rPr>
                <w:rFonts w:ascii="Times New Roman" w:hAnsi="Times New Roman"/>
                <w:b w:val="0"/>
                <w:i w:val="0"/>
                <w:color w:val="0000FF"/>
                <w:sz w:val="22"/>
                <w:u w:val="single"/>
              </w:rPr>
              <w:fldChar w:fldCharType="end"/>
            </w:r>
          </w:p>
        </w:tc>
      </w:tr>
      <w:tr w14:paraId="32A1EE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33E18A74">
            <w:pPr>
              <w:spacing w:before="0" w:after="0"/>
              <w:ind w:left="135"/>
              <w:jc w:val="left"/>
            </w:pPr>
            <w:r>
              <w:rPr>
                <w:rFonts w:ascii="Times New Roman" w:hAnsi="Times New Roman"/>
                <w:b w:val="0"/>
                <w:i w:val="0"/>
                <w:color w:val="000000"/>
                <w:sz w:val="24"/>
              </w:rPr>
              <w:t>ОБЩЕЕ КОЛИЧЕСТВО ЧАСОВ ПО ПРОГРАММЕ</w:t>
            </w:r>
          </w:p>
        </w:tc>
        <w:tc>
          <w:tcPr>
            <w:tcW w:w="1482" w:type="dxa"/>
            <w:tcMar>
              <w:top w:w="50" w:type="dxa"/>
              <w:left w:w="100" w:type="dxa"/>
            </w:tcMar>
            <w:vAlign w:val="center"/>
          </w:tcPr>
          <w:p w14:paraId="1D6FA8A8">
            <w:pPr>
              <w:spacing w:before="0" w:after="0" w:line="276" w:lineRule="auto"/>
              <w:ind w:left="135"/>
              <w:jc w:val="center"/>
            </w:pPr>
            <w:r>
              <w:rPr>
                <w:rFonts w:ascii="Times New Roman" w:hAnsi="Times New Roman"/>
                <w:b w:val="0"/>
                <w:i w:val="0"/>
                <w:color w:val="000000"/>
                <w:sz w:val="24"/>
              </w:rPr>
              <w:t xml:space="preserve"> 34 </w:t>
            </w:r>
          </w:p>
        </w:tc>
        <w:tc>
          <w:tcPr>
            <w:tcW w:w="1659" w:type="dxa"/>
            <w:tcMar>
              <w:top w:w="50" w:type="dxa"/>
              <w:left w:w="100" w:type="dxa"/>
            </w:tcMar>
            <w:vAlign w:val="center"/>
          </w:tcPr>
          <w:p w14:paraId="0BCE63CB">
            <w:pPr>
              <w:spacing w:before="0" w:after="0" w:line="276" w:lineRule="auto"/>
              <w:ind w:left="135"/>
              <w:jc w:val="center"/>
            </w:pPr>
            <w:r>
              <w:rPr>
                <w:rFonts w:ascii="Times New Roman" w:hAnsi="Times New Roman"/>
                <w:b w:val="0"/>
                <w:i w:val="0"/>
                <w:color w:val="000000"/>
                <w:sz w:val="24"/>
              </w:rPr>
              <w:t xml:space="preserve"> 2 </w:t>
            </w:r>
          </w:p>
        </w:tc>
        <w:tc>
          <w:tcPr>
            <w:tcW w:w="1750" w:type="dxa"/>
            <w:tcMar>
              <w:top w:w="50" w:type="dxa"/>
              <w:left w:w="100" w:type="dxa"/>
            </w:tcMar>
            <w:vAlign w:val="center"/>
          </w:tcPr>
          <w:p w14:paraId="351CF152">
            <w:pPr>
              <w:spacing w:before="0" w:after="0" w:line="276" w:lineRule="auto"/>
              <w:ind w:left="135"/>
              <w:jc w:val="center"/>
            </w:pPr>
            <w:r>
              <w:rPr>
                <w:rFonts w:ascii="Times New Roman" w:hAnsi="Times New Roman"/>
                <w:b w:val="0"/>
                <w:i w:val="0"/>
                <w:color w:val="000000"/>
                <w:sz w:val="24"/>
              </w:rPr>
              <w:t xml:space="preserve"> 0 </w:t>
            </w:r>
          </w:p>
        </w:tc>
        <w:tc>
          <w:tcPr>
            <w:tcW w:w="2551" w:type="dxa"/>
            <w:tcMar>
              <w:top w:w="50" w:type="dxa"/>
              <w:left w:w="100" w:type="dxa"/>
            </w:tcMar>
            <w:vAlign w:val="center"/>
          </w:tcPr>
          <w:p w14:paraId="55E14D66">
            <w:pPr>
              <w:jc w:val="left"/>
            </w:pPr>
          </w:p>
        </w:tc>
      </w:tr>
    </w:tbl>
    <w:p w14:paraId="163921EF">
      <w:pPr>
        <w:sectPr>
          <w:pgSz w:w="16383" w:h="11906" w:orient="landscape"/>
          <w:cols w:space="720" w:num="1"/>
        </w:sectPr>
      </w:pPr>
    </w:p>
    <w:p w14:paraId="7DE521CD">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06"/>
        <w:gridCol w:w="4449"/>
        <w:gridCol w:w="1438"/>
        <w:gridCol w:w="1587"/>
        <w:gridCol w:w="1668"/>
        <w:gridCol w:w="2848"/>
      </w:tblGrid>
      <w:tr w14:paraId="1C724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vMerge w:val="restart"/>
            <w:tcMar>
              <w:top w:w="50" w:type="dxa"/>
              <w:left w:w="100" w:type="dxa"/>
            </w:tcMar>
            <w:vAlign w:val="center"/>
          </w:tcPr>
          <w:p w14:paraId="345E4F93">
            <w:pPr>
              <w:spacing w:before="0" w:after="0"/>
              <w:ind w:left="135"/>
              <w:jc w:val="left"/>
            </w:pPr>
            <w:r>
              <w:rPr>
                <w:rFonts w:ascii="Times New Roman" w:hAnsi="Times New Roman"/>
                <w:b/>
                <w:i w:val="0"/>
                <w:color w:val="000000"/>
                <w:sz w:val="24"/>
              </w:rPr>
              <w:t xml:space="preserve">№ п/п </w:t>
            </w:r>
          </w:p>
          <w:p w14:paraId="6696BE59">
            <w:pPr>
              <w:spacing w:before="0" w:after="0"/>
              <w:ind w:left="135"/>
              <w:jc w:val="left"/>
            </w:pPr>
          </w:p>
        </w:tc>
        <w:tc>
          <w:tcPr>
            <w:tcW w:w="3168" w:type="dxa"/>
            <w:vMerge w:val="restart"/>
            <w:tcMar>
              <w:top w:w="50" w:type="dxa"/>
              <w:left w:w="100" w:type="dxa"/>
            </w:tcMar>
            <w:vAlign w:val="center"/>
          </w:tcPr>
          <w:p w14:paraId="2C3D402D">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2E593AC6">
            <w:pPr>
              <w:spacing w:before="0" w:after="0"/>
              <w:ind w:left="135"/>
              <w:jc w:val="left"/>
            </w:pPr>
          </w:p>
        </w:tc>
        <w:tc>
          <w:tcPr>
            <w:tcW w:w="0" w:type="auto"/>
            <w:gridSpan w:val="3"/>
            <w:tcMar>
              <w:top w:w="50" w:type="dxa"/>
              <w:left w:w="100" w:type="dxa"/>
            </w:tcMar>
            <w:vAlign w:val="center"/>
          </w:tcPr>
          <w:p w14:paraId="15C9C315">
            <w:pPr>
              <w:spacing w:before="0" w:after="0"/>
              <w:ind w:left="0"/>
              <w:jc w:val="left"/>
            </w:pPr>
            <w:r>
              <w:rPr>
                <w:rFonts w:ascii="Times New Roman" w:hAnsi="Times New Roman"/>
                <w:b/>
                <w:i w:val="0"/>
                <w:color w:val="000000"/>
                <w:sz w:val="24"/>
              </w:rPr>
              <w:t>Количество часов</w:t>
            </w:r>
          </w:p>
        </w:tc>
        <w:tc>
          <w:tcPr>
            <w:tcW w:w="2599" w:type="dxa"/>
            <w:vMerge w:val="restart"/>
            <w:tcMar>
              <w:top w:w="50" w:type="dxa"/>
              <w:left w:w="100" w:type="dxa"/>
            </w:tcMar>
            <w:vAlign w:val="center"/>
          </w:tcPr>
          <w:p w14:paraId="0379814C">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50D3B446">
            <w:pPr>
              <w:spacing w:before="0" w:after="0"/>
              <w:ind w:left="135"/>
              <w:jc w:val="left"/>
            </w:pPr>
          </w:p>
        </w:tc>
      </w:tr>
      <w:tr w14:paraId="682B0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6379333C">
            <w:pPr>
              <w:jc w:val="left"/>
            </w:pPr>
          </w:p>
        </w:tc>
        <w:tc>
          <w:tcPr>
            <w:tcW w:w="0" w:type="auto"/>
            <w:vMerge w:val="continue"/>
            <w:tcBorders>
              <w:top w:val="nil"/>
            </w:tcBorders>
            <w:tcMar>
              <w:top w:w="50" w:type="dxa"/>
              <w:left w:w="100" w:type="dxa"/>
            </w:tcMar>
          </w:tcPr>
          <w:p w14:paraId="1590D991">
            <w:pPr>
              <w:jc w:val="left"/>
            </w:pPr>
          </w:p>
        </w:tc>
        <w:tc>
          <w:tcPr>
            <w:tcW w:w="960" w:type="dxa"/>
            <w:tcMar>
              <w:top w:w="50" w:type="dxa"/>
              <w:left w:w="100" w:type="dxa"/>
            </w:tcMar>
            <w:vAlign w:val="center"/>
          </w:tcPr>
          <w:p w14:paraId="382A6083">
            <w:pPr>
              <w:spacing w:before="0" w:after="0"/>
              <w:ind w:left="135"/>
              <w:jc w:val="left"/>
            </w:pPr>
            <w:r>
              <w:rPr>
                <w:rFonts w:ascii="Times New Roman" w:hAnsi="Times New Roman"/>
                <w:b/>
                <w:i w:val="0"/>
                <w:color w:val="000000"/>
                <w:sz w:val="24"/>
              </w:rPr>
              <w:t xml:space="preserve">Всего </w:t>
            </w:r>
          </w:p>
          <w:p w14:paraId="4F3C261E">
            <w:pPr>
              <w:spacing w:before="0" w:after="0"/>
              <w:ind w:left="135"/>
              <w:jc w:val="left"/>
            </w:pPr>
          </w:p>
        </w:tc>
        <w:tc>
          <w:tcPr>
            <w:tcW w:w="1680" w:type="dxa"/>
            <w:tcMar>
              <w:top w:w="50" w:type="dxa"/>
              <w:left w:w="100" w:type="dxa"/>
            </w:tcMar>
            <w:vAlign w:val="center"/>
          </w:tcPr>
          <w:p w14:paraId="2E221E1C">
            <w:pPr>
              <w:spacing w:before="0" w:after="0"/>
              <w:ind w:left="135"/>
              <w:jc w:val="left"/>
            </w:pPr>
            <w:r>
              <w:rPr>
                <w:rFonts w:ascii="Times New Roman" w:hAnsi="Times New Roman"/>
                <w:b/>
                <w:i w:val="0"/>
                <w:color w:val="000000"/>
                <w:sz w:val="24"/>
              </w:rPr>
              <w:t xml:space="preserve">Контрольные работы </w:t>
            </w:r>
          </w:p>
          <w:p w14:paraId="49E17C02">
            <w:pPr>
              <w:spacing w:before="0" w:after="0"/>
              <w:ind w:left="135"/>
              <w:jc w:val="left"/>
            </w:pPr>
          </w:p>
        </w:tc>
        <w:tc>
          <w:tcPr>
            <w:tcW w:w="1768" w:type="dxa"/>
            <w:tcMar>
              <w:top w:w="50" w:type="dxa"/>
              <w:left w:w="100" w:type="dxa"/>
            </w:tcMar>
            <w:vAlign w:val="center"/>
          </w:tcPr>
          <w:p w14:paraId="2AC21BAB">
            <w:pPr>
              <w:spacing w:before="0" w:after="0"/>
              <w:ind w:left="135"/>
              <w:jc w:val="left"/>
            </w:pPr>
            <w:r>
              <w:rPr>
                <w:rFonts w:ascii="Times New Roman" w:hAnsi="Times New Roman"/>
                <w:b/>
                <w:i w:val="0"/>
                <w:color w:val="000000"/>
                <w:sz w:val="24"/>
              </w:rPr>
              <w:t xml:space="preserve">Практические работы </w:t>
            </w:r>
          </w:p>
          <w:p w14:paraId="1FE52169">
            <w:pPr>
              <w:spacing w:before="0" w:after="0"/>
              <w:ind w:left="135"/>
              <w:jc w:val="left"/>
            </w:pPr>
          </w:p>
        </w:tc>
        <w:tc>
          <w:tcPr>
            <w:tcW w:w="0" w:type="auto"/>
            <w:vMerge w:val="continue"/>
            <w:tcBorders>
              <w:top w:val="nil"/>
            </w:tcBorders>
            <w:tcMar>
              <w:top w:w="50" w:type="dxa"/>
              <w:left w:w="100" w:type="dxa"/>
            </w:tcMar>
          </w:tcPr>
          <w:p w14:paraId="2467D0B5">
            <w:pPr>
              <w:jc w:val="left"/>
            </w:pPr>
          </w:p>
        </w:tc>
      </w:tr>
      <w:tr w14:paraId="2DCBA1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66323E31">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экономических отношениях</w:t>
            </w:r>
          </w:p>
        </w:tc>
      </w:tr>
      <w:tr w14:paraId="19D2B1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604B903">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34FDC623">
            <w:pPr>
              <w:spacing w:before="0" w:after="0"/>
              <w:ind w:left="135"/>
              <w:jc w:val="left"/>
            </w:pPr>
            <w:r>
              <w:rPr>
                <w:rFonts w:ascii="Times New Roman" w:hAnsi="Times New Roman"/>
                <w:b w:val="0"/>
                <w:i w:val="0"/>
                <w:color w:val="000000"/>
                <w:sz w:val="24"/>
              </w:rPr>
              <w:t>Экономика — основа жизнедеятельности человека</w:t>
            </w:r>
          </w:p>
        </w:tc>
        <w:tc>
          <w:tcPr>
            <w:tcW w:w="960" w:type="dxa"/>
            <w:tcMar>
              <w:top w:w="50" w:type="dxa"/>
              <w:left w:w="100" w:type="dxa"/>
            </w:tcMar>
            <w:vAlign w:val="center"/>
          </w:tcPr>
          <w:p w14:paraId="15130C87">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05DF404C">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687F27E9">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9C2255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07A136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F6BEBBD">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68CCDEFC">
            <w:pPr>
              <w:spacing w:before="0" w:after="0"/>
              <w:ind w:left="135"/>
              <w:jc w:val="left"/>
            </w:pPr>
            <w:r>
              <w:rPr>
                <w:rFonts w:ascii="Times New Roman" w:hAnsi="Times New Roman"/>
                <w:b w:val="0"/>
                <w:i w:val="0"/>
                <w:color w:val="000000"/>
                <w:sz w:val="24"/>
              </w:rPr>
              <w:t>Рыночные отношения в экономике</w:t>
            </w:r>
          </w:p>
        </w:tc>
        <w:tc>
          <w:tcPr>
            <w:tcW w:w="960" w:type="dxa"/>
            <w:tcMar>
              <w:top w:w="50" w:type="dxa"/>
              <w:left w:w="100" w:type="dxa"/>
            </w:tcMar>
            <w:vAlign w:val="center"/>
          </w:tcPr>
          <w:p w14:paraId="3A9D5690">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6A7C6679">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2C685CA2">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314EC86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0F8EEF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DA92E3B">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95FEE89">
            <w:pPr>
              <w:spacing w:before="0" w:after="0"/>
              <w:ind w:left="135"/>
              <w:jc w:val="left"/>
            </w:pPr>
            <w:r>
              <w:rPr>
                <w:rFonts w:ascii="Times New Roman" w:hAnsi="Times New Roman"/>
                <w:b w:val="0"/>
                <w:i w:val="0"/>
                <w:color w:val="000000"/>
                <w:sz w:val="24"/>
              </w:rPr>
              <w:t>Финансовые отношения в экономике</w:t>
            </w:r>
          </w:p>
        </w:tc>
        <w:tc>
          <w:tcPr>
            <w:tcW w:w="960" w:type="dxa"/>
            <w:tcMar>
              <w:top w:w="50" w:type="dxa"/>
              <w:left w:w="100" w:type="dxa"/>
            </w:tcMar>
            <w:vAlign w:val="center"/>
          </w:tcPr>
          <w:p w14:paraId="19F542CB">
            <w:pPr>
              <w:spacing w:before="0" w:after="0" w:line="276" w:lineRule="auto"/>
              <w:ind w:left="135"/>
              <w:jc w:val="center"/>
            </w:pPr>
            <w:r>
              <w:rPr>
                <w:rFonts w:ascii="Times New Roman" w:hAnsi="Times New Roman"/>
                <w:b w:val="0"/>
                <w:i w:val="0"/>
                <w:color w:val="000000"/>
                <w:sz w:val="24"/>
              </w:rPr>
              <w:t xml:space="preserve"> 5 </w:t>
            </w:r>
          </w:p>
        </w:tc>
        <w:tc>
          <w:tcPr>
            <w:tcW w:w="1680" w:type="dxa"/>
            <w:tcMar>
              <w:top w:w="50" w:type="dxa"/>
              <w:left w:w="100" w:type="dxa"/>
            </w:tcMar>
            <w:vAlign w:val="center"/>
          </w:tcPr>
          <w:p w14:paraId="2F8E9BC5">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3897370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48DF98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11DC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122B2135">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2B8E978C">
            <w:pPr>
              <w:spacing w:before="0" w:after="0"/>
              <w:ind w:left="135"/>
              <w:jc w:val="left"/>
            </w:pPr>
            <w:r>
              <w:rPr>
                <w:rFonts w:ascii="Times New Roman" w:hAnsi="Times New Roman"/>
                <w:b w:val="0"/>
                <w:i w:val="0"/>
                <w:color w:val="000000"/>
                <w:sz w:val="24"/>
              </w:rPr>
              <w:t>Домашнее хозяйство</w:t>
            </w:r>
          </w:p>
        </w:tc>
        <w:tc>
          <w:tcPr>
            <w:tcW w:w="960" w:type="dxa"/>
            <w:tcMar>
              <w:top w:w="50" w:type="dxa"/>
              <w:left w:w="100" w:type="dxa"/>
            </w:tcMar>
            <w:vAlign w:val="center"/>
          </w:tcPr>
          <w:p w14:paraId="4C8EAA3D">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5EDE4C34">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33216279">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3200F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EE00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1C62334">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25CC0FD1">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960" w:type="dxa"/>
            <w:tcMar>
              <w:top w:w="50" w:type="dxa"/>
              <w:left w:w="100" w:type="dxa"/>
            </w:tcMar>
            <w:vAlign w:val="center"/>
          </w:tcPr>
          <w:p w14:paraId="77502949">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37765AE4">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0A9CE9D4">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7FB087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715ED3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53F7F59">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24FE7085">
            <w:pPr>
              <w:spacing w:before="0" w:after="0" w:line="276" w:lineRule="auto"/>
              <w:ind w:left="135"/>
              <w:jc w:val="center"/>
            </w:pPr>
            <w:r>
              <w:rPr>
                <w:rFonts w:ascii="Times New Roman" w:hAnsi="Times New Roman"/>
                <w:b w:val="0"/>
                <w:i w:val="0"/>
                <w:color w:val="000000"/>
                <w:sz w:val="24"/>
              </w:rPr>
              <w:t xml:space="preserve"> 20 </w:t>
            </w:r>
          </w:p>
        </w:tc>
        <w:tc>
          <w:tcPr>
            <w:tcW w:w="0" w:type="auto"/>
            <w:gridSpan w:val="3"/>
            <w:tcMar>
              <w:top w:w="50" w:type="dxa"/>
              <w:left w:w="100" w:type="dxa"/>
            </w:tcMar>
            <w:vAlign w:val="center"/>
          </w:tcPr>
          <w:p w14:paraId="1585193C">
            <w:pPr>
              <w:jc w:val="left"/>
            </w:pPr>
          </w:p>
        </w:tc>
      </w:tr>
      <w:tr w14:paraId="0ECFF5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C722EE0">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Человек в мире культуры</w:t>
            </w:r>
          </w:p>
        </w:tc>
      </w:tr>
      <w:tr w14:paraId="4B3D48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286FCB0D">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069D62DB">
            <w:pPr>
              <w:spacing w:before="0" w:after="0"/>
              <w:ind w:left="135"/>
              <w:jc w:val="left"/>
            </w:pPr>
            <w:r>
              <w:rPr>
                <w:rFonts w:ascii="Times New Roman" w:hAnsi="Times New Roman"/>
                <w:b w:val="0"/>
                <w:i w:val="0"/>
                <w:color w:val="000000"/>
                <w:sz w:val="24"/>
              </w:rPr>
              <w:t>Культура, её многообразие и формы</w:t>
            </w:r>
          </w:p>
        </w:tc>
        <w:tc>
          <w:tcPr>
            <w:tcW w:w="960" w:type="dxa"/>
            <w:tcMar>
              <w:top w:w="50" w:type="dxa"/>
              <w:left w:w="100" w:type="dxa"/>
            </w:tcMar>
            <w:vAlign w:val="center"/>
          </w:tcPr>
          <w:p w14:paraId="73F2E6C4">
            <w:pPr>
              <w:spacing w:before="0" w:after="0" w:line="276" w:lineRule="auto"/>
              <w:ind w:left="135"/>
              <w:jc w:val="center"/>
            </w:pPr>
            <w:r>
              <w:rPr>
                <w:rFonts w:ascii="Times New Roman" w:hAnsi="Times New Roman"/>
                <w:b w:val="0"/>
                <w:i w:val="0"/>
                <w:color w:val="000000"/>
                <w:sz w:val="24"/>
              </w:rPr>
              <w:t xml:space="preserve"> 1 </w:t>
            </w:r>
          </w:p>
        </w:tc>
        <w:tc>
          <w:tcPr>
            <w:tcW w:w="1680" w:type="dxa"/>
            <w:tcMar>
              <w:top w:w="50" w:type="dxa"/>
              <w:left w:w="100" w:type="dxa"/>
            </w:tcMar>
            <w:vAlign w:val="center"/>
          </w:tcPr>
          <w:p w14:paraId="4C1E3A0D">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6D857194">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168CFB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9B99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74EF3C4F">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58E233A5">
            <w:pPr>
              <w:spacing w:before="0" w:after="0"/>
              <w:ind w:left="135"/>
              <w:jc w:val="left"/>
            </w:pPr>
            <w:r>
              <w:rPr>
                <w:rFonts w:ascii="Times New Roman" w:hAnsi="Times New Roman"/>
                <w:b w:val="0"/>
                <w:i w:val="0"/>
                <w:color w:val="000000"/>
                <w:sz w:val="24"/>
              </w:rPr>
              <w:t>Наука и образование в Российской Федерации</w:t>
            </w:r>
          </w:p>
        </w:tc>
        <w:tc>
          <w:tcPr>
            <w:tcW w:w="960" w:type="dxa"/>
            <w:tcMar>
              <w:top w:w="50" w:type="dxa"/>
              <w:left w:w="100" w:type="dxa"/>
            </w:tcMar>
            <w:vAlign w:val="center"/>
          </w:tcPr>
          <w:p w14:paraId="2710101F">
            <w:pPr>
              <w:spacing w:before="0" w:after="0" w:line="276" w:lineRule="auto"/>
              <w:ind w:left="135"/>
              <w:jc w:val="center"/>
            </w:pPr>
            <w:r>
              <w:rPr>
                <w:rFonts w:ascii="Times New Roman" w:hAnsi="Times New Roman"/>
                <w:b w:val="0"/>
                <w:i w:val="0"/>
                <w:color w:val="000000"/>
                <w:sz w:val="24"/>
              </w:rPr>
              <w:t xml:space="preserve"> 4 </w:t>
            </w:r>
          </w:p>
        </w:tc>
        <w:tc>
          <w:tcPr>
            <w:tcW w:w="1680" w:type="dxa"/>
            <w:tcMar>
              <w:top w:w="50" w:type="dxa"/>
              <w:left w:w="100" w:type="dxa"/>
            </w:tcMar>
            <w:vAlign w:val="center"/>
          </w:tcPr>
          <w:p w14:paraId="373F6A38">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34670CBF">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7F0345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7FE348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6D412B25">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57179DA1">
            <w:pPr>
              <w:spacing w:before="0" w:after="0"/>
              <w:ind w:left="135"/>
              <w:jc w:val="left"/>
            </w:pPr>
            <w:r>
              <w:rPr>
                <w:rFonts w:ascii="Times New Roman" w:hAnsi="Times New Roman"/>
                <w:b w:val="0"/>
                <w:i w:val="0"/>
                <w:color w:val="000000"/>
                <w:sz w:val="24"/>
              </w:rPr>
              <w:t>Роль религии в жизни общества</w:t>
            </w:r>
          </w:p>
        </w:tc>
        <w:tc>
          <w:tcPr>
            <w:tcW w:w="960" w:type="dxa"/>
            <w:tcMar>
              <w:top w:w="50" w:type="dxa"/>
              <w:left w:w="100" w:type="dxa"/>
            </w:tcMar>
            <w:vAlign w:val="center"/>
          </w:tcPr>
          <w:p w14:paraId="31D18C5F">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4AC834F0">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59E3C21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E896E7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67BB2D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B5DA2AB">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63CD37F9">
            <w:pPr>
              <w:spacing w:before="0" w:after="0"/>
              <w:ind w:left="135"/>
              <w:jc w:val="left"/>
            </w:pPr>
            <w:r>
              <w:rPr>
                <w:rFonts w:ascii="Times New Roman" w:hAnsi="Times New Roman"/>
                <w:b w:val="0"/>
                <w:i w:val="0"/>
                <w:color w:val="000000"/>
                <w:sz w:val="24"/>
              </w:rPr>
              <w:t>Роль искусства в жизни человека</w:t>
            </w:r>
          </w:p>
        </w:tc>
        <w:tc>
          <w:tcPr>
            <w:tcW w:w="960" w:type="dxa"/>
            <w:tcMar>
              <w:top w:w="50" w:type="dxa"/>
              <w:left w:w="100" w:type="dxa"/>
            </w:tcMar>
            <w:vAlign w:val="center"/>
          </w:tcPr>
          <w:p w14:paraId="411AEC65">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61DF459E">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002C9780">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36A328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16920D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492" w:type="dxa"/>
            <w:tcMar>
              <w:top w:w="50" w:type="dxa"/>
              <w:left w:w="100" w:type="dxa"/>
            </w:tcMar>
            <w:vAlign w:val="center"/>
          </w:tcPr>
          <w:p w14:paraId="4626F361">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359966A5">
            <w:pPr>
              <w:spacing w:before="0" w:after="0"/>
              <w:ind w:left="135"/>
              <w:jc w:val="left"/>
            </w:pPr>
            <w:r>
              <w:rPr>
                <w:rFonts w:ascii="Times New Roman" w:hAnsi="Times New Roman"/>
                <w:b w:val="0"/>
                <w:i w:val="0"/>
                <w:color w:val="000000"/>
                <w:sz w:val="24"/>
              </w:rPr>
              <w:t>Роль информации в современном мире</w:t>
            </w:r>
          </w:p>
        </w:tc>
        <w:tc>
          <w:tcPr>
            <w:tcW w:w="960" w:type="dxa"/>
            <w:tcMar>
              <w:top w:w="50" w:type="dxa"/>
              <w:left w:w="100" w:type="dxa"/>
            </w:tcMar>
            <w:vAlign w:val="center"/>
          </w:tcPr>
          <w:p w14:paraId="73CB7B75">
            <w:pPr>
              <w:spacing w:before="0" w:after="0" w:line="276" w:lineRule="auto"/>
              <w:ind w:left="135"/>
              <w:jc w:val="center"/>
            </w:pPr>
            <w:r>
              <w:rPr>
                <w:rFonts w:ascii="Times New Roman" w:hAnsi="Times New Roman"/>
                <w:b w:val="0"/>
                <w:i w:val="0"/>
                <w:color w:val="000000"/>
                <w:sz w:val="24"/>
              </w:rPr>
              <w:t xml:space="preserve"> 2 </w:t>
            </w:r>
          </w:p>
        </w:tc>
        <w:tc>
          <w:tcPr>
            <w:tcW w:w="1680" w:type="dxa"/>
            <w:tcMar>
              <w:top w:w="50" w:type="dxa"/>
              <w:left w:w="100" w:type="dxa"/>
            </w:tcMar>
            <w:vAlign w:val="center"/>
          </w:tcPr>
          <w:p w14:paraId="4C5D1207">
            <w:pPr>
              <w:spacing w:before="0" w:after="0" w:line="276" w:lineRule="auto"/>
              <w:ind w:left="135"/>
              <w:jc w:val="center"/>
            </w:pPr>
            <w:r>
              <w:rPr>
                <w:rFonts w:ascii="Times New Roman" w:hAnsi="Times New Roman"/>
                <w:b w:val="0"/>
                <w:i w:val="0"/>
                <w:color w:val="000000"/>
                <w:sz w:val="24"/>
              </w:rPr>
              <w:t xml:space="preserve"> 0 </w:t>
            </w:r>
          </w:p>
        </w:tc>
        <w:tc>
          <w:tcPr>
            <w:tcW w:w="1768" w:type="dxa"/>
            <w:tcMar>
              <w:top w:w="50" w:type="dxa"/>
              <w:left w:w="100" w:type="dxa"/>
            </w:tcMar>
            <w:vAlign w:val="center"/>
          </w:tcPr>
          <w:p w14:paraId="1231E8FC">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40C885C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36B2BD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4AE7F1A3">
            <w:pPr>
              <w:spacing w:before="0" w:after="0"/>
              <w:ind w:left="135"/>
              <w:jc w:val="left"/>
            </w:pPr>
            <w:r>
              <w:rPr>
                <w:rFonts w:ascii="Times New Roman" w:hAnsi="Times New Roman"/>
                <w:b w:val="0"/>
                <w:i w:val="0"/>
                <w:color w:val="000000"/>
                <w:sz w:val="24"/>
              </w:rPr>
              <w:t>Итого по разделу</w:t>
            </w:r>
          </w:p>
        </w:tc>
        <w:tc>
          <w:tcPr>
            <w:tcW w:w="1509" w:type="dxa"/>
            <w:tcMar>
              <w:top w:w="50" w:type="dxa"/>
              <w:left w:w="100" w:type="dxa"/>
            </w:tcMar>
            <w:vAlign w:val="center"/>
          </w:tcPr>
          <w:p w14:paraId="692886B4">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64801372">
            <w:pPr>
              <w:jc w:val="left"/>
            </w:pPr>
          </w:p>
        </w:tc>
      </w:tr>
      <w:tr w14:paraId="485A74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73A8D77">
            <w:pPr>
              <w:spacing w:before="0" w:after="0"/>
              <w:ind w:left="135"/>
              <w:jc w:val="left"/>
            </w:pPr>
            <w:r>
              <w:rPr>
                <w:rFonts w:ascii="Times New Roman" w:hAnsi="Times New Roman"/>
                <w:b w:val="0"/>
                <w:i w:val="0"/>
                <w:color w:val="000000"/>
                <w:sz w:val="24"/>
              </w:rPr>
              <w:t>Защита проектов, итоговое повторение</w:t>
            </w:r>
          </w:p>
        </w:tc>
        <w:tc>
          <w:tcPr>
            <w:tcW w:w="1509" w:type="dxa"/>
            <w:tcMar>
              <w:top w:w="50" w:type="dxa"/>
              <w:left w:w="100" w:type="dxa"/>
            </w:tcMar>
            <w:vAlign w:val="center"/>
          </w:tcPr>
          <w:p w14:paraId="49B03B13">
            <w:pPr>
              <w:spacing w:before="0" w:after="0" w:line="276" w:lineRule="auto"/>
              <w:ind w:left="135"/>
              <w:jc w:val="center"/>
            </w:pPr>
            <w:r>
              <w:rPr>
                <w:rFonts w:ascii="Times New Roman" w:hAnsi="Times New Roman"/>
                <w:b w:val="0"/>
                <w:i w:val="0"/>
                <w:color w:val="000000"/>
                <w:sz w:val="24"/>
              </w:rPr>
              <w:t xml:space="preserve"> 3 </w:t>
            </w:r>
          </w:p>
        </w:tc>
        <w:tc>
          <w:tcPr>
            <w:tcW w:w="1680" w:type="dxa"/>
            <w:tcMar>
              <w:top w:w="50" w:type="dxa"/>
              <w:left w:w="100" w:type="dxa"/>
            </w:tcMar>
            <w:vAlign w:val="center"/>
          </w:tcPr>
          <w:p w14:paraId="3B508568">
            <w:pPr>
              <w:spacing w:before="0" w:after="0" w:line="276" w:lineRule="auto"/>
              <w:ind w:left="135"/>
              <w:jc w:val="center"/>
            </w:pPr>
            <w:r>
              <w:rPr>
                <w:rFonts w:ascii="Times New Roman" w:hAnsi="Times New Roman"/>
                <w:b w:val="0"/>
                <w:i w:val="0"/>
                <w:color w:val="000000"/>
                <w:sz w:val="24"/>
              </w:rPr>
              <w:t xml:space="preserve"> 1 </w:t>
            </w:r>
          </w:p>
        </w:tc>
        <w:tc>
          <w:tcPr>
            <w:tcW w:w="1768" w:type="dxa"/>
            <w:tcMar>
              <w:top w:w="50" w:type="dxa"/>
              <w:left w:w="100" w:type="dxa"/>
            </w:tcMar>
            <w:vAlign w:val="center"/>
          </w:tcPr>
          <w:p w14:paraId="5195B582">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0A7298F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"https://m.edsoo.ru/7f419196" \h </w:instrText>
            </w:r>
            <w:r>
              <w:fldChar w:fldCharType="separate"/>
            </w:r>
            <w:r>
              <w:rPr>
                <w:rFonts w:ascii="Times New Roman" w:hAnsi="Times New Roman"/>
                <w:b w:val="0"/>
                <w:i w:val="0"/>
                <w:color w:val="0000FF"/>
                <w:sz w:val="22"/>
                <w:u w:val="single"/>
              </w:rPr>
              <w:t>https://m.edsoo.ru/7f419196</w:t>
            </w:r>
            <w:r>
              <w:rPr>
                <w:rFonts w:ascii="Times New Roman" w:hAnsi="Times New Roman"/>
                <w:b w:val="0"/>
                <w:i w:val="0"/>
                <w:color w:val="0000FF"/>
                <w:sz w:val="22"/>
                <w:u w:val="single"/>
              </w:rPr>
              <w:fldChar w:fldCharType="end"/>
            </w:r>
          </w:p>
        </w:tc>
      </w:tr>
      <w:tr w14:paraId="04A4D6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BF103A3">
            <w:pPr>
              <w:spacing w:before="0" w:after="0"/>
              <w:ind w:left="135"/>
              <w:jc w:val="left"/>
            </w:pPr>
            <w:r>
              <w:rPr>
                <w:rFonts w:ascii="Times New Roman" w:hAnsi="Times New Roman"/>
                <w:b w:val="0"/>
                <w:i w:val="0"/>
                <w:color w:val="000000"/>
                <w:sz w:val="24"/>
              </w:rPr>
              <w:t>ОБЩЕЕ КОЛИЧЕСТВО ЧАСОВ ПО ПРОГРАММЕ</w:t>
            </w:r>
          </w:p>
        </w:tc>
        <w:tc>
          <w:tcPr>
            <w:tcW w:w="1509" w:type="dxa"/>
            <w:tcMar>
              <w:top w:w="50" w:type="dxa"/>
              <w:left w:w="100" w:type="dxa"/>
            </w:tcMar>
            <w:vAlign w:val="center"/>
          </w:tcPr>
          <w:p w14:paraId="384835B3">
            <w:pPr>
              <w:spacing w:before="0" w:after="0" w:line="276" w:lineRule="auto"/>
              <w:ind w:left="135"/>
              <w:jc w:val="center"/>
            </w:pPr>
            <w:r>
              <w:rPr>
                <w:rFonts w:ascii="Times New Roman" w:hAnsi="Times New Roman"/>
                <w:b w:val="0"/>
                <w:i w:val="0"/>
                <w:color w:val="000000"/>
                <w:sz w:val="24"/>
              </w:rPr>
              <w:t xml:space="preserve"> 34 </w:t>
            </w:r>
          </w:p>
        </w:tc>
        <w:tc>
          <w:tcPr>
            <w:tcW w:w="1680" w:type="dxa"/>
            <w:tcMar>
              <w:top w:w="50" w:type="dxa"/>
              <w:left w:w="100" w:type="dxa"/>
            </w:tcMar>
            <w:vAlign w:val="center"/>
          </w:tcPr>
          <w:p w14:paraId="298C3285">
            <w:pPr>
              <w:spacing w:before="0" w:after="0" w:line="276" w:lineRule="auto"/>
              <w:ind w:left="135"/>
              <w:jc w:val="center"/>
            </w:pPr>
            <w:r>
              <w:rPr>
                <w:rFonts w:ascii="Times New Roman" w:hAnsi="Times New Roman"/>
                <w:b w:val="0"/>
                <w:i w:val="0"/>
                <w:color w:val="000000"/>
                <w:sz w:val="24"/>
              </w:rPr>
              <w:t xml:space="preserve"> 2 </w:t>
            </w:r>
          </w:p>
        </w:tc>
        <w:tc>
          <w:tcPr>
            <w:tcW w:w="1768" w:type="dxa"/>
            <w:tcMar>
              <w:top w:w="50" w:type="dxa"/>
              <w:left w:w="100" w:type="dxa"/>
            </w:tcMar>
            <w:vAlign w:val="center"/>
          </w:tcPr>
          <w:p w14:paraId="6E1CC561">
            <w:pPr>
              <w:spacing w:before="0" w:after="0" w:line="276" w:lineRule="auto"/>
              <w:ind w:left="135"/>
              <w:jc w:val="center"/>
            </w:pPr>
            <w:r>
              <w:rPr>
                <w:rFonts w:ascii="Times New Roman" w:hAnsi="Times New Roman"/>
                <w:b w:val="0"/>
                <w:i w:val="0"/>
                <w:color w:val="000000"/>
                <w:sz w:val="24"/>
              </w:rPr>
              <w:t xml:space="preserve"> 0 </w:t>
            </w:r>
          </w:p>
        </w:tc>
        <w:tc>
          <w:tcPr>
            <w:tcW w:w="2599" w:type="dxa"/>
            <w:tcMar>
              <w:top w:w="50" w:type="dxa"/>
              <w:left w:w="100" w:type="dxa"/>
            </w:tcMar>
            <w:vAlign w:val="center"/>
          </w:tcPr>
          <w:p w14:paraId="61EC19A5">
            <w:pPr>
              <w:jc w:val="left"/>
            </w:pPr>
          </w:p>
        </w:tc>
      </w:tr>
    </w:tbl>
    <w:p w14:paraId="5E1F826C">
      <w:pPr>
        <w:sectPr>
          <w:pgSz w:w="16383" w:h="11906" w:orient="landscape"/>
          <w:cols w:space="720" w:num="1"/>
        </w:sectPr>
      </w:pPr>
    </w:p>
    <w:p w14:paraId="115F095E">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07"/>
        <w:gridCol w:w="4601"/>
        <w:gridCol w:w="1378"/>
        <w:gridCol w:w="1495"/>
        <w:gridCol w:w="1568"/>
        <w:gridCol w:w="2847"/>
      </w:tblGrid>
      <w:tr w14:paraId="373861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rPr>
          <w:trHeight w:val="144" w:hRule="atLeast"/>
          <w:tblCellSpacing w:w="0" w:type="dxa"/>
        </w:trPr>
        <w:tc>
          <w:tcPr>
            <w:tcW w:w="501" w:type="dxa"/>
            <w:vMerge w:val="restart"/>
            <w:tcMar>
              <w:top w:w="50" w:type="dxa"/>
              <w:left w:w="100" w:type="dxa"/>
            </w:tcMar>
            <w:vAlign w:val="center"/>
          </w:tcPr>
          <w:p w14:paraId="0B8B715C">
            <w:pPr>
              <w:spacing w:before="0" w:after="0"/>
              <w:ind w:left="135"/>
              <w:jc w:val="left"/>
            </w:pPr>
            <w:r>
              <w:rPr>
                <w:rFonts w:ascii="Times New Roman" w:hAnsi="Times New Roman"/>
                <w:b/>
                <w:i w:val="0"/>
                <w:color w:val="000000"/>
                <w:sz w:val="24"/>
              </w:rPr>
              <w:t xml:space="preserve">№ п/п </w:t>
            </w:r>
          </w:p>
          <w:p w14:paraId="2E26BD3A">
            <w:pPr>
              <w:spacing w:before="0" w:after="0"/>
              <w:ind w:left="135"/>
              <w:jc w:val="left"/>
            </w:pPr>
          </w:p>
        </w:tc>
        <w:tc>
          <w:tcPr>
            <w:tcW w:w="2992" w:type="dxa"/>
            <w:vMerge w:val="restart"/>
            <w:tcMar>
              <w:top w:w="50" w:type="dxa"/>
              <w:left w:w="100" w:type="dxa"/>
            </w:tcMar>
            <w:vAlign w:val="center"/>
          </w:tcPr>
          <w:p w14:paraId="4174E122">
            <w:pPr>
              <w:spacing w:before="0" w:after="0"/>
              <w:ind w:left="135"/>
              <w:jc w:val="left"/>
            </w:pPr>
            <w:r>
              <w:rPr>
                <w:rFonts w:ascii="Times New Roman" w:hAnsi="Times New Roman"/>
                <w:b/>
                <w:i w:val="0"/>
                <w:color w:val="000000"/>
                <w:sz w:val="24"/>
              </w:rPr>
              <w:t xml:space="preserve">Наименование разделов и тем программы </w:t>
            </w:r>
          </w:p>
          <w:p w14:paraId="4B773B8F">
            <w:pPr>
              <w:spacing w:before="0" w:after="0"/>
              <w:ind w:left="135"/>
              <w:jc w:val="left"/>
            </w:pPr>
          </w:p>
        </w:tc>
        <w:tc>
          <w:tcPr>
            <w:tcW w:w="0" w:type="auto"/>
            <w:gridSpan w:val="3"/>
            <w:tcMar>
              <w:top w:w="50" w:type="dxa"/>
              <w:left w:w="100" w:type="dxa"/>
            </w:tcMar>
            <w:vAlign w:val="center"/>
          </w:tcPr>
          <w:p w14:paraId="38E2BE00">
            <w:pPr>
              <w:spacing w:before="0" w:after="0"/>
              <w:ind w:left="0"/>
              <w:jc w:val="left"/>
            </w:pPr>
            <w:r>
              <w:rPr>
                <w:rFonts w:ascii="Times New Roman" w:hAnsi="Times New Roman"/>
                <w:b/>
                <w:i w:val="0"/>
                <w:color w:val="000000"/>
                <w:sz w:val="24"/>
              </w:rPr>
              <w:t>Количество часов</w:t>
            </w:r>
          </w:p>
        </w:tc>
        <w:tc>
          <w:tcPr>
            <w:tcW w:w="2646" w:type="dxa"/>
            <w:vMerge w:val="restart"/>
            <w:tcMar>
              <w:top w:w="50" w:type="dxa"/>
              <w:left w:w="100" w:type="dxa"/>
            </w:tcMar>
            <w:vAlign w:val="center"/>
          </w:tcPr>
          <w:p w14:paraId="07C7BC80">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61B6546">
            <w:pPr>
              <w:spacing w:before="0" w:after="0"/>
              <w:ind w:left="135"/>
              <w:jc w:val="left"/>
            </w:pPr>
          </w:p>
        </w:tc>
      </w:tr>
      <w:tr w14:paraId="0AB6A5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FB6F8D4">
            <w:pPr>
              <w:jc w:val="left"/>
            </w:pPr>
          </w:p>
        </w:tc>
        <w:tc>
          <w:tcPr>
            <w:tcW w:w="0" w:type="auto"/>
            <w:vMerge w:val="continue"/>
            <w:tcBorders>
              <w:top w:val="nil"/>
            </w:tcBorders>
            <w:tcMar>
              <w:top w:w="50" w:type="dxa"/>
              <w:left w:w="100" w:type="dxa"/>
            </w:tcMar>
          </w:tcPr>
          <w:p w14:paraId="4D27AE9A">
            <w:pPr>
              <w:jc w:val="left"/>
            </w:pPr>
          </w:p>
        </w:tc>
        <w:tc>
          <w:tcPr>
            <w:tcW w:w="977" w:type="dxa"/>
            <w:tcMar>
              <w:top w:w="50" w:type="dxa"/>
              <w:left w:w="100" w:type="dxa"/>
            </w:tcMar>
            <w:vAlign w:val="center"/>
          </w:tcPr>
          <w:p w14:paraId="4BC080D0">
            <w:pPr>
              <w:spacing w:before="0" w:after="0"/>
              <w:ind w:left="135"/>
              <w:jc w:val="left"/>
            </w:pPr>
            <w:r>
              <w:rPr>
                <w:rFonts w:ascii="Times New Roman" w:hAnsi="Times New Roman"/>
                <w:b/>
                <w:i w:val="0"/>
                <w:color w:val="000000"/>
                <w:sz w:val="24"/>
              </w:rPr>
              <w:t xml:space="preserve">Всего </w:t>
            </w:r>
          </w:p>
          <w:p w14:paraId="0D3142B9">
            <w:pPr>
              <w:spacing w:before="0" w:after="0"/>
              <w:ind w:left="135"/>
              <w:jc w:val="left"/>
            </w:pPr>
          </w:p>
        </w:tc>
        <w:tc>
          <w:tcPr>
            <w:tcW w:w="1699" w:type="dxa"/>
            <w:tcMar>
              <w:top w:w="50" w:type="dxa"/>
              <w:left w:w="100" w:type="dxa"/>
            </w:tcMar>
            <w:vAlign w:val="center"/>
          </w:tcPr>
          <w:p w14:paraId="6D3EC66C">
            <w:pPr>
              <w:spacing w:before="0" w:after="0"/>
              <w:ind w:left="135"/>
              <w:jc w:val="left"/>
            </w:pPr>
            <w:r>
              <w:rPr>
                <w:rFonts w:ascii="Times New Roman" w:hAnsi="Times New Roman"/>
                <w:b/>
                <w:i w:val="0"/>
                <w:color w:val="000000"/>
                <w:sz w:val="24"/>
              </w:rPr>
              <w:t xml:space="preserve">Контрольные работы </w:t>
            </w:r>
          </w:p>
          <w:p w14:paraId="73B5AF10">
            <w:pPr>
              <w:spacing w:before="0" w:after="0"/>
              <w:ind w:left="135"/>
              <w:jc w:val="left"/>
            </w:pPr>
          </w:p>
        </w:tc>
        <w:tc>
          <w:tcPr>
            <w:tcW w:w="1787" w:type="dxa"/>
            <w:tcMar>
              <w:top w:w="50" w:type="dxa"/>
              <w:left w:w="100" w:type="dxa"/>
            </w:tcMar>
            <w:vAlign w:val="center"/>
          </w:tcPr>
          <w:p w14:paraId="1DFBA1C5">
            <w:pPr>
              <w:spacing w:before="0" w:after="0"/>
              <w:ind w:left="135"/>
              <w:jc w:val="left"/>
            </w:pPr>
            <w:r>
              <w:rPr>
                <w:rFonts w:ascii="Times New Roman" w:hAnsi="Times New Roman"/>
                <w:b/>
                <w:i w:val="0"/>
                <w:color w:val="000000"/>
                <w:sz w:val="24"/>
              </w:rPr>
              <w:t xml:space="preserve">Практические работы </w:t>
            </w:r>
          </w:p>
          <w:p w14:paraId="29AFA016">
            <w:pPr>
              <w:spacing w:before="0" w:after="0"/>
              <w:ind w:left="135"/>
              <w:jc w:val="left"/>
            </w:pPr>
          </w:p>
        </w:tc>
        <w:tc>
          <w:tcPr>
            <w:tcW w:w="0" w:type="auto"/>
            <w:vMerge w:val="continue"/>
            <w:tcBorders>
              <w:top w:val="nil"/>
            </w:tcBorders>
            <w:tcMar>
              <w:top w:w="50" w:type="dxa"/>
              <w:left w:w="100" w:type="dxa"/>
            </w:tcMar>
          </w:tcPr>
          <w:p w14:paraId="488A89AF">
            <w:pPr>
              <w:jc w:val="left"/>
            </w:pPr>
          </w:p>
        </w:tc>
      </w:tr>
      <w:tr w14:paraId="4F5C82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356795F7">
            <w:pPr>
              <w:spacing w:before="0" w:after="0"/>
              <w:ind w:left="135"/>
              <w:jc w:val="left"/>
            </w:pPr>
            <w:r>
              <w:rPr>
                <w:rFonts w:ascii="Times New Roman" w:hAnsi="Times New Roman"/>
                <w:b/>
                <w:i w:val="0"/>
                <w:color w:val="000000"/>
                <w:sz w:val="24"/>
              </w:rPr>
              <w:t>Раздел 1.</w:t>
            </w:r>
            <w:r>
              <w:rPr>
                <w:rFonts w:ascii="Times New Roman" w:hAnsi="Times New Roman"/>
                <w:b w:val="0"/>
                <w:i w:val="0"/>
                <w:color w:val="000000"/>
                <w:sz w:val="24"/>
              </w:rPr>
              <w:t xml:space="preserve"> </w:t>
            </w:r>
            <w:r>
              <w:rPr>
                <w:rFonts w:ascii="Times New Roman" w:hAnsi="Times New Roman"/>
                <w:b/>
                <w:i w:val="0"/>
                <w:color w:val="000000"/>
                <w:sz w:val="24"/>
              </w:rPr>
              <w:t>Человек в политическом измерении</w:t>
            </w:r>
          </w:p>
        </w:tc>
      </w:tr>
      <w:tr w14:paraId="272174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1082C25">
            <w:pPr>
              <w:spacing w:before="0" w:after="0"/>
              <w:ind w:left="0"/>
              <w:jc w:val="left"/>
            </w:pPr>
            <w:r>
              <w:rPr>
                <w:rFonts w:ascii="Times New Roman" w:hAnsi="Times New Roman"/>
                <w:b w:val="0"/>
                <w:i w:val="0"/>
                <w:color w:val="000000"/>
                <w:sz w:val="24"/>
              </w:rPr>
              <w:t>1.1</w:t>
            </w:r>
          </w:p>
        </w:tc>
        <w:tc>
          <w:tcPr>
            <w:tcW w:w="2992" w:type="dxa"/>
            <w:tcMar>
              <w:top w:w="50" w:type="dxa"/>
              <w:left w:w="100" w:type="dxa"/>
            </w:tcMar>
            <w:vAlign w:val="center"/>
          </w:tcPr>
          <w:p w14:paraId="44AE31B7">
            <w:pPr>
              <w:spacing w:before="0" w:after="0"/>
              <w:ind w:left="135"/>
              <w:jc w:val="left"/>
            </w:pPr>
            <w:r>
              <w:rPr>
                <w:rFonts w:ascii="Times New Roman" w:hAnsi="Times New Roman"/>
                <w:b w:val="0"/>
                <w:i w:val="0"/>
                <w:color w:val="000000"/>
                <w:sz w:val="24"/>
              </w:rPr>
              <w:t>Политика и политическая власть</w:t>
            </w:r>
          </w:p>
        </w:tc>
        <w:tc>
          <w:tcPr>
            <w:tcW w:w="977" w:type="dxa"/>
            <w:tcMar>
              <w:top w:w="50" w:type="dxa"/>
              <w:left w:w="100" w:type="dxa"/>
            </w:tcMar>
            <w:vAlign w:val="center"/>
          </w:tcPr>
          <w:p w14:paraId="1260E1CC">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00D68AB0">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7A949732">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324810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4955CA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FAA033B">
            <w:pPr>
              <w:spacing w:before="0" w:after="0"/>
              <w:ind w:left="0"/>
              <w:jc w:val="left"/>
            </w:pPr>
            <w:r>
              <w:rPr>
                <w:rFonts w:ascii="Times New Roman" w:hAnsi="Times New Roman"/>
                <w:b w:val="0"/>
                <w:i w:val="0"/>
                <w:color w:val="000000"/>
                <w:sz w:val="24"/>
              </w:rPr>
              <w:t>1.2</w:t>
            </w:r>
          </w:p>
        </w:tc>
        <w:tc>
          <w:tcPr>
            <w:tcW w:w="2992" w:type="dxa"/>
            <w:tcMar>
              <w:top w:w="50" w:type="dxa"/>
              <w:left w:w="100" w:type="dxa"/>
            </w:tcMar>
            <w:vAlign w:val="center"/>
          </w:tcPr>
          <w:p w14:paraId="33C5DE45">
            <w:pPr>
              <w:spacing w:before="0" w:after="0"/>
              <w:ind w:left="135"/>
              <w:jc w:val="left"/>
            </w:pPr>
            <w:r>
              <w:rPr>
                <w:rFonts w:ascii="Times New Roman" w:hAnsi="Times New Roman"/>
                <w:b w:val="0"/>
                <w:i w:val="0"/>
                <w:color w:val="000000"/>
                <w:sz w:val="24"/>
              </w:rPr>
              <w:t>Участие граждан в политике</w:t>
            </w:r>
          </w:p>
        </w:tc>
        <w:tc>
          <w:tcPr>
            <w:tcW w:w="977" w:type="dxa"/>
            <w:tcMar>
              <w:top w:w="50" w:type="dxa"/>
              <w:left w:w="100" w:type="dxa"/>
            </w:tcMar>
            <w:vAlign w:val="center"/>
          </w:tcPr>
          <w:p w14:paraId="5D89464A">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2E5AE10F">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0EF08955">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C79764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4C17B2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7A87445">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905E8C6">
            <w:pPr>
              <w:spacing w:before="0" w:after="0" w:line="276" w:lineRule="auto"/>
              <w:ind w:left="135"/>
              <w:jc w:val="center"/>
            </w:pPr>
            <w:r>
              <w:rPr>
                <w:rFonts w:ascii="Times New Roman" w:hAnsi="Times New Roman"/>
                <w:b w:val="0"/>
                <w:i w:val="0"/>
                <w:color w:val="000000"/>
                <w:sz w:val="24"/>
              </w:rPr>
              <w:t xml:space="preserve"> 6 </w:t>
            </w:r>
          </w:p>
        </w:tc>
        <w:tc>
          <w:tcPr>
            <w:tcW w:w="0" w:type="auto"/>
            <w:gridSpan w:val="3"/>
            <w:tcMar>
              <w:top w:w="50" w:type="dxa"/>
              <w:left w:w="100" w:type="dxa"/>
            </w:tcMar>
            <w:vAlign w:val="center"/>
          </w:tcPr>
          <w:p w14:paraId="2301EB4C">
            <w:pPr>
              <w:jc w:val="left"/>
            </w:pPr>
          </w:p>
        </w:tc>
      </w:tr>
      <w:tr w14:paraId="63F090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5E01149D">
            <w:pPr>
              <w:spacing w:before="0" w:after="0"/>
              <w:ind w:left="135"/>
              <w:jc w:val="left"/>
            </w:pPr>
            <w:r>
              <w:rPr>
                <w:rFonts w:ascii="Times New Roman" w:hAnsi="Times New Roman"/>
                <w:b/>
                <w:i w:val="0"/>
                <w:color w:val="000000"/>
                <w:sz w:val="24"/>
              </w:rPr>
              <w:t>Раздел 2.</w:t>
            </w:r>
            <w:r>
              <w:rPr>
                <w:rFonts w:ascii="Times New Roman" w:hAnsi="Times New Roman"/>
                <w:b w:val="0"/>
                <w:i w:val="0"/>
                <w:color w:val="000000"/>
                <w:sz w:val="24"/>
              </w:rPr>
              <w:t xml:space="preserve"> </w:t>
            </w:r>
            <w:r>
              <w:rPr>
                <w:rFonts w:ascii="Times New Roman" w:hAnsi="Times New Roman"/>
                <w:b/>
                <w:i w:val="0"/>
                <w:color w:val="000000"/>
                <w:sz w:val="24"/>
              </w:rPr>
              <w:t>Гражданин и государство</w:t>
            </w:r>
          </w:p>
        </w:tc>
      </w:tr>
      <w:tr w14:paraId="1F2706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B2E0F30">
            <w:pPr>
              <w:spacing w:before="0" w:after="0"/>
              <w:ind w:left="0"/>
              <w:jc w:val="left"/>
            </w:pPr>
            <w:r>
              <w:rPr>
                <w:rFonts w:ascii="Times New Roman" w:hAnsi="Times New Roman"/>
                <w:b w:val="0"/>
                <w:i w:val="0"/>
                <w:color w:val="000000"/>
                <w:sz w:val="24"/>
              </w:rPr>
              <w:t>2.1</w:t>
            </w:r>
          </w:p>
        </w:tc>
        <w:tc>
          <w:tcPr>
            <w:tcW w:w="2992" w:type="dxa"/>
            <w:tcMar>
              <w:top w:w="50" w:type="dxa"/>
              <w:left w:w="100" w:type="dxa"/>
            </w:tcMar>
            <w:vAlign w:val="center"/>
          </w:tcPr>
          <w:p w14:paraId="6C3722F9">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977" w:type="dxa"/>
            <w:tcMar>
              <w:top w:w="50" w:type="dxa"/>
              <w:left w:w="100" w:type="dxa"/>
            </w:tcMar>
            <w:vAlign w:val="center"/>
          </w:tcPr>
          <w:p w14:paraId="1811DFC3">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71C906DF">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09CC4D68">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34FD005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78F7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1056651E">
            <w:pPr>
              <w:spacing w:before="0" w:after="0"/>
              <w:ind w:left="0"/>
              <w:jc w:val="left"/>
            </w:pPr>
            <w:r>
              <w:rPr>
                <w:rFonts w:ascii="Times New Roman" w:hAnsi="Times New Roman"/>
                <w:b w:val="0"/>
                <w:i w:val="0"/>
                <w:color w:val="000000"/>
                <w:sz w:val="24"/>
              </w:rPr>
              <w:t>2.2</w:t>
            </w:r>
          </w:p>
        </w:tc>
        <w:tc>
          <w:tcPr>
            <w:tcW w:w="2992" w:type="dxa"/>
            <w:tcMar>
              <w:top w:w="50" w:type="dxa"/>
              <w:left w:w="100" w:type="dxa"/>
            </w:tcMar>
            <w:vAlign w:val="center"/>
          </w:tcPr>
          <w:p w14:paraId="642F0B7F">
            <w:pPr>
              <w:spacing w:before="0" w:after="0"/>
              <w:ind w:left="135"/>
              <w:jc w:val="left"/>
            </w:pPr>
            <w:r>
              <w:rPr>
                <w:rFonts w:ascii="Times New Roman" w:hAnsi="Times New Roman"/>
                <w:b w:val="0"/>
                <w:i w:val="0"/>
                <w:color w:val="000000"/>
                <w:sz w:val="24"/>
              </w:rPr>
              <w:t>Высшие органы публичной власти в Российской Федерации</w:t>
            </w:r>
          </w:p>
        </w:tc>
        <w:tc>
          <w:tcPr>
            <w:tcW w:w="977" w:type="dxa"/>
            <w:tcMar>
              <w:top w:w="50" w:type="dxa"/>
              <w:left w:w="100" w:type="dxa"/>
            </w:tcMar>
            <w:vAlign w:val="center"/>
          </w:tcPr>
          <w:p w14:paraId="540E1226">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56C88BD6">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78BE99F0">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592849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1CE5CD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03D483D">
            <w:pPr>
              <w:spacing w:before="0" w:after="0"/>
              <w:ind w:left="0"/>
              <w:jc w:val="left"/>
            </w:pPr>
            <w:r>
              <w:rPr>
                <w:rFonts w:ascii="Times New Roman" w:hAnsi="Times New Roman"/>
                <w:b w:val="0"/>
                <w:i w:val="0"/>
                <w:color w:val="000000"/>
                <w:sz w:val="24"/>
              </w:rPr>
              <w:t>2.3</w:t>
            </w:r>
          </w:p>
        </w:tc>
        <w:tc>
          <w:tcPr>
            <w:tcW w:w="2992" w:type="dxa"/>
            <w:tcMar>
              <w:top w:w="50" w:type="dxa"/>
              <w:left w:w="100" w:type="dxa"/>
            </w:tcMar>
            <w:vAlign w:val="center"/>
          </w:tcPr>
          <w:p w14:paraId="77A76B63">
            <w:pPr>
              <w:spacing w:before="0" w:after="0"/>
              <w:ind w:left="135"/>
              <w:jc w:val="left"/>
            </w:pPr>
            <w:r>
              <w:rPr>
                <w:rFonts w:ascii="Times New Roman" w:hAnsi="Times New Roman"/>
                <w:b w:val="0"/>
                <w:i w:val="0"/>
                <w:color w:val="000000"/>
                <w:sz w:val="24"/>
              </w:rPr>
              <w:t>Государственно-территориальное устройство Российской Федерации</w:t>
            </w:r>
          </w:p>
        </w:tc>
        <w:tc>
          <w:tcPr>
            <w:tcW w:w="977" w:type="dxa"/>
            <w:tcMar>
              <w:top w:w="50" w:type="dxa"/>
              <w:left w:w="100" w:type="dxa"/>
            </w:tcMar>
            <w:vAlign w:val="center"/>
          </w:tcPr>
          <w:p w14:paraId="51AC406C">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4A6883F6">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6E785EA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756C9B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5BBC31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0E1ECE04">
            <w:pPr>
              <w:spacing w:before="0" w:after="0"/>
              <w:ind w:left="0"/>
              <w:jc w:val="left"/>
            </w:pPr>
            <w:r>
              <w:rPr>
                <w:rFonts w:ascii="Times New Roman" w:hAnsi="Times New Roman"/>
                <w:b w:val="0"/>
                <w:i w:val="0"/>
                <w:color w:val="000000"/>
                <w:sz w:val="24"/>
              </w:rPr>
              <w:t>2.4</w:t>
            </w:r>
          </w:p>
        </w:tc>
        <w:tc>
          <w:tcPr>
            <w:tcW w:w="2992" w:type="dxa"/>
            <w:tcMar>
              <w:top w:w="50" w:type="dxa"/>
              <w:left w:w="100" w:type="dxa"/>
            </w:tcMar>
            <w:vAlign w:val="center"/>
          </w:tcPr>
          <w:p w14:paraId="4496187C">
            <w:pPr>
              <w:spacing w:before="0" w:after="0"/>
              <w:ind w:left="135"/>
              <w:jc w:val="left"/>
            </w:pPr>
            <w:r>
              <w:rPr>
                <w:rFonts w:ascii="Times New Roman" w:hAnsi="Times New Roman"/>
                <w:b w:val="0"/>
                <w:i w:val="0"/>
                <w:color w:val="000000"/>
                <w:sz w:val="24"/>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7861A5B7">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14B0A551">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757628F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7B8634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152F1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06340346">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2496518E">
            <w:pPr>
              <w:spacing w:before="0" w:after="0" w:line="276" w:lineRule="auto"/>
              <w:ind w:left="135"/>
              <w:jc w:val="center"/>
            </w:pPr>
            <w:r>
              <w:rPr>
                <w:rFonts w:ascii="Times New Roman" w:hAnsi="Times New Roman"/>
                <w:b w:val="0"/>
                <w:i w:val="0"/>
                <w:color w:val="000000"/>
                <w:sz w:val="24"/>
              </w:rPr>
              <w:t xml:space="preserve"> 8 </w:t>
            </w:r>
          </w:p>
        </w:tc>
        <w:tc>
          <w:tcPr>
            <w:tcW w:w="0" w:type="auto"/>
            <w:gridSpan w:val="3"/>
            <w:tcMar>
              <w:top w:w="50" w:type="dxa"/>
              <w:left w:w="100" w:type="dxa"/>
            </w:tcMar>
            <w:vAlign w:val="center"/>
          </w:tcPr>
          <w:p w14:paraId="5AF8D452">
            <w:pPr>
              <w:jc w:val="left"/>
            </w:pPr>
          </w:p>
        </w:tc>
      </w:tr>
      <w:tr w14:paraId="0D70EC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6"/>
            <w:tcMar>
              <w:top w:w="50" w:type="dxa"/>
              <w:left w:w="100" w:type="dxa"/>
            </w:tcMar>
            <w:vAlign w:val="center"/>
          </w:tcPr>
          <w:p w14:paraId="7E34E512">
            <w:pPr>
              <w:spacing w:before="0" w:after="0"/>
              <w:ind w:left="135"/>
              <w:jc w:val="left"/>
            </w:pPr>
            <w:r>
              <w:rPr>
                <w:rFonts w:ascii="Times New Roman" w:hAnsi="Times New Roman"/>
                <w:b/>
                <w:i w:val="0"/>
                <w:color w:val="000000"/>
                <w:sz w:val="24"/>
              </w:rPr>
              <w:t>Раздел 3.</w:t>
            </w:r>
            <w:r>
              <w:rPr>
                <w:rFonts w:ascii="Times New Roman" w:hAnsi="Times New Roman"/>
                <w:b w:val="0"/>
                <w:i w:val="0"/>
                <w:color w:val="000000"/>
                <w:sz w:val="24"/>
              </w:rPr>
              <w:t xml:space="preserve"> </w:t>
            </w:r>
            <w:r>
              <w:rPr>
                <w:rFonts w:ascii="Times New Roman" w:hAnsi="Times New Roman"/>
                <w:b/>
                <w:i w:val="0"/>
                <w:color w:val="000000"/>
                <w:sz w:val="24"/>
              </w:rPr>
              <w:t>Человек в системе социальных отношений</w:t>
            </w:r>
          </w:p>
        </w:tc>
      </w:tr>
      <w:tr w14:paraId="6255B5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42281AA5">
            <w:pPr>
              <w:spacing w:before="0" w:after="0"/>
              <w:ind w:left="0"/>
              <w:jc w:val="left"/>
            </w:pPr>
            <w:r>
              <w:rPr>
                <w:rFonts w:ascii="Times New Roman" w:hAnsi="Times New Roman"/>
                <w:b w:val="0"/>
                <w:i w:val="0"/>
                <w:color w:val="000000"/>
                <w:sz w:val="24"/>
              </w:rPr>
              <w:t>3.1</w:t>
            </w:r>
          </w:p>
        </w:tc>
        <w:tc>
          <w:tcPr>
            <w:tcW w:w="2992" w:type="dxa"/>
            <w:tcMar>
              <w:top w:w="50" w:type="dxa"/>
              <w:left w:w="100" w:type="dxa"/>
            </w:tcMar>
            <w:vAlign w:val="center"/>
          </w:tcPr>
          <w:p w14:paraId="445A5DF0">
            <w:pPr>
              <w:spacing w:before="0" w:after="0"/>
              <w:ind w:left="135"/>
              <w:jc w:val="left"/>
            </w:pPr>
            <w:r>
              <w:rPr>
                <w:rFonts w:ascii="Times New Roman" w:hAnsi="Times New Roman"/>
                <w:b w:val="0"/>
                <w:i w:val="0"/>
                <w:color w:val="000000"/>
                <w:sz w:val="24"/>
              </w:rPr>
              <w:t>Социальные общности и группы</w:t>
            </w:r>
          </w:p>
        </w:tc>
        <w:tc>
          <w:tcPr>
            <w:tcW w:w="977" w:type="dxa"/>
            <w:tcMar>
              <w:top w:w="50" w:type="dxa"/>
              <w:left w:w="100" w:type="dxa"/>
            </w:tcMar>
            <w:vAlign w:val="center"/>
          </w:tcPr>
          <w:p w14:paraId="4F1B1B44">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34388225">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33B553F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2286B2A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0F57BA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5906B4EA">
            <w:pPr>
              <w:spacing w:before="0" w:after="0"/>
              <w:ind w:left="0"/>
              <w:jc w:val="left"/>
            </w:pPr>
            <w:r>
              <w:rPr>
                <w:rFonts w:ascii="Times New Roman" w:hAnsi="Times New Roman"/>
                <w:b w:val="0"/>
                <w:i w:val="0"/>
                <w:color w:val="000000"/>
                <w:sz w:val="24"/>
              </w:rPr>
              <w:t>3.2</w:t>
            </w:r>
          </w:p>
        </w:tc>
        <w:tc>
          <w:tcPr>
            <w:tcW w:w="2992" w:type="dxa"/>
            <w:tcMar>
              <w:top w:w="50" w:type="dxa"/>
              <w:left w:w="100" w:type="dxa"/>
            </w:tcMar>
            <w:vAlign w:val="center"/>
          </w:tcPr>
          <w:p w14:paraId="5BF46F65">
            <w:pPr>
              <w:spacing w:before="0" w:after="0"/>
              <w:ind w:left="135"/>
              <w:jc w:val="left"/>
            </w:pPr>
            <w:r>
              <w:rPr>
                <w:rFonts w:ascii="Times New Roman" w:hAnsi="Times New Roman"/>
                <w:b w:val="0"/>
                <w:i w:val="0"/>
                <w:color w:val="000000"/>
                <w:sz w:val="24"/>
              </w:rPr>
              <w:t>Статусы и роли. Социализация личности. Семья и её функции</w:t>
            </w:r>
          </w:p>
        </w:tc>
        <w:tc>
          <w:tcPr>
            <w:tcW w:w="977" w:type="dxa"/>
            <w:tcMar>
              <w:top w:w="50" w:type="dxa"/>
              <w:left w:w="100" w:type="dxa"/>
            </w:tcMar>
            <w:vAlign w:val="center"/>
          </w:tcPr>
          <w:p w14:paraId="039EBC59">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27C9E2DC">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3D6337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B56DE3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03FE9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72646037">
            <w:pPr>
              <w:spacing w:before="0" w:after="0"/>
              <w:ind w:left="0"/>
              <w:jc w:val="left"/>
            </w:pPr>
            <w:r>
              <w:rPr>
                <w:rFonts w:ascii="Times New Roman" w:hAnsi="Times New Roman"/>
                <w:b w:val="0"/>
                <w:i w:val="0"/>
                <w:color w:val="000000"/>
                <w:sz w:val="24"/>
              </w:rPr>
              <w:t>3.3</w:t>
            </w:r>
          </w:p>
        </w:tc>
        <w:tc>
          <w:tcPr>
            <w:tcW w:w="2992" w:type="dxa"/>
            <w:tcMar>
              <w:top w:w="50" w:type="dxa"/>
              <w:left w:w="100" w:type="dxa"/>
            </w:tcMar>
            <w:vAlign w:val="center"/>
          </w:tcPr>
          <w:p w14:paraId="3948C019">
            <w:pPr>
              <w:spacing w:before="0" w:after="0"/>
              <w:ind w:left="135"/>
              <w:jc w:val="left"/>
            </w:pPr>
            <w:r>
              <w:rPr>
                <w:rFonts w:ascii="Times New Roman" w:hAnsi="Times New Roman"/>
                <w:b w:val="0"/>
                <w:i w:val="0"/>
                <w:color w:val="000000"/>
                <w:sz w:val="24"/>
              </w:rPr>
              <w:t>Этносы и нации в современном обществе. Социальная политика Российского государства</w:t>
            </w:r>
          </w:p>
        </w:tc>
        <w:tc>
          <w:tcPr>
            <w:tcW w:w="977" w:type="dxa"/>
            <w:tcMar>
              <w:top w:w="50" w:type="dxa"/>
              <w:left w:w="100" w:type="dxa"/>
            </w:tcMar>
            <w:vAlign w:val="center"/>
          </w:tcPr>
          <w:p w14:paraId="789ED84D">
            <w:pPr>
              <w:spacing w:before="0" w:after="0" w:line="276" w:lineRule="auto"/>
              <w:ind w:left="135"/>
              <w:jc w:val="center"/>
            </w:pPr>
            <w:r>
              <w:rPr>
                <w:rFonts w:ascii="Times New Roman" w:hAnsi="Times New Roman"/>
                <w:b w:val="0"/>
                <w:i w:val="0"/>
                <w:color w:val="000000"/>
                <w:sz w:val="24"/>
              </w:rPr>
              <w:t xml:space="preserve"> 3 </w:t>
            </w:r>
          </w:p>
        </w:tc>
        <w:tc>
          <w:tcPr>
            <w:tcW w:w="1699" w:type="dxa"/>
            <w:tcMar>
              <w:top w:w="50" w:type="dxa"/>
              <w:left w:w="100" w:type="dxa"/>
            </w:tcMar>
            <w:vAlign w:val="center"/>
          </w:tcPr>
          <w:p w14:paraId="4F39DEB5">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22DFF78D">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089DB78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6B993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501" w:type="dxa"/>
            <w:tcMar>
              <w:top w:w="50" w:type="dxa"/>
              <w:left w:w="100" w:type="dxa"/>
            </w:tcMar>
            <w:vAlign w:val="center"/>
          </w:tcPr>
          <w:p w14:paraId="3934AFB8">
            <w:pPr>
              <w:spacing w:before="0" w:after="0"/>
              <w:ind w:left="0"/>
              <w:jc w:val="left"/>
            </w:pPr>
            <w:r>
              <w:rPr>
                <w:rFonts w:ascii="Times New Roman" w:hAnsi="Times New Roman"/>
                <w:b w:val="0"/>
                <w:i w:val="0"/>
                <w:color w:val="000000"/>
                <w:sz w:val="24"/>
              </w:rPr>
              <w:t>3.4</w:t>
            </w:r>
          </w:p>
        </w:tc>
        <w:tc>
          <w:tcPr>
            <w:tcW w:w="2992" w:type="dxa"/>
            <w:tcMar>
              <w:top w:w="50" w:type="dxa"/>
              <w:left w:w="100" w:type="dxa"/>
            </w:tcMar>
            <w:vAlign w:val="center"/>
          </w:tcPr>
          <w:p w14:paraId="345462EF">
            <w:pPr>
              <w:spacing w:before="0" w:after="0"/>
              <w:ind w:left="135"/>
              <w:jc w:val="left"/>
            </w:pPr>
            <w:r>
              <w:rPr>
                <w:rFonts w:ascii="Times New Roman" w:hAnsi="Times New Roman"/>
                <w:b w:val="0"/>
                <w:i w:val="0"/>
                <w:color w:val="000000"/>
                <w:sz w:val="24"/>
              </w:rPr>
              <w:t>Отклоняющееся поведение и здоровый образ жизни</w:t>
            </w:r>
          </w:p>
        </w:tc>
        <w:tc>
          <w:tcPr>
            <w:tcW w:w="977" w:type="dxa"/>
            <w:tcMar>
              <w:top w:w="50" w:type="dxa"/>
              <w:left w:w="100" w:type="dxa"/>
            </w:tcMar>
            <w:vAlign w:val="center"/>
          </w:tcPr>
          <w:p w14:paraId="0ABAC6D0">
            <w:pPr>
              <w:spacing w:before="0" w:after="0" w:line="276" w:lineRule="auto"/>
              <w:ind w:left="135"/>
              <w:jc w:val="center"/>
            </w:pPr>
            <w:r>
              <w:rPr>
                <w:rFonts w:ascii="Times New Roman" w:hAnsi="Times New Roman"/>
                <w:b w:val="0"/>
                <w:i w:val="0"/>
                <w:color w:val="000000"/>
                <w:sz w:val="24"/>
              </w:rPr>
              <w:t xml:space="preserve"> 2 </w:t>
            </w:r>
          </w:p>
        </w:tc>
        <w:tc>
          <w:tcPr>
            <w:tcW w:w="1699" w:type="dxa"/>
            <w:tcMar>
              <w:top w:w="50" w:type="dxa"/>
              <w:left w:w="100" w:type="dxa"/>
            </w:tcMar>
            <w:vAlign w:val="center"/>
          </w:tcPr>
          <w:p w14:paraId="29328DD7">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58336846">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F8D9A1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7596B4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1A53703">
            <w:pPr>
              <w:spacing w:before="0" w:after="0"/>
              <w:ind w:left="135"/>
              <w:jc w:val="left"/>
            </w:pPr>
            <w:r>
              <w:rPr>
                <w:rFonts w:ascii="Times New Roman" w:hAnsi="Times New Roman"/>
                <w:b w:val="0"/>
                <w:i w:val="0"/>
                <w:color w:val="000000"/>
                <w:sz w:val="24"/>
              </w:rPr>
              <w:t>Итого по разделу</w:t>
            </w:r>
          </w:p>
        </w:tc>
        <w:tc>
          <w:tcPr>
            <w:tcW w:w="1535" w:type="dxa"/>
            <w:tcMar>
              <w:top w:w="50" w:type="dxa"/>
              <w:left w:w="100" w:type="dxa"/>
            </w:tcMar>
            <w:vAlign w:val="center"/>
          </w:tcPr>
          <w:p w14:paraId="5CA2510E">
            <w:pPr>
              <w:spacing w:before="0" w:after="0" w:line="276" w:lineRule="auto"/>
              <w:ind w:left="135"/>
              <w:jc w:val="center"/>
            </w:pPr>
            <w:r>
              <w:rPr>
                <w:rFonts w:ascii="Times New Roman" w:hAnsi="Times New Roman"/>
                <w:b w:val="0"/>
                <w:i w:val="0"/>
                <w:color w:val="000000"/>
                <w:sz w:val="24"/>
              </w:rPr>
              <w:t xml:space="preserve"> 11 </w:t>
            </w:r>
          </w:p>
        </w:tc>
        <w:tc>
          <w:tcPr>
            <w:tcW w:w="0" w:type="auto"/>
            <w:gridSpan w:val="3"/>
            <w:tcMar>
              <w:top w:w="50" w:type="dxa"/>
              <w:left w:w="100" w:type="dxa"/>
            </w:tcMar>
            <w:vAlign w:val="center"/>
          </w:tcPr>
          <w:p w14:paraId="0A914A27">
            <w:pPr>
              <w:jc w:val="left"/>
            </w:pPr>
          </w:p>
        </w:tc>
      </w:tr>
      <w:tr w14:paraId="58FA64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7A6B17B">
            <w:pPr>
              <w:spacing w:before="0" w:after="0"/>
              <w:ind w:left="135"/>
              <w:jc w:val="left"/>
            </w:pPr>
            <w:r>
              <w:rPr>
                <w:rFonts w:ascii="Times New Roman" w:hAnsi="Times New Roman"/>
                <w:b/>
                <w:i w:val="0"/>
                <w:color w:val="000000"/>
                <w:sz w:val="24"/>
              </w:rPr>
              <w:t>Раздел 4. Человек в современном изменяющемся мире</w:t>
            </w:r>
          </w:p>
        </w:tc>
        <w:tc>
          <w:tcPr>
            <w:tcW w:w="1535" w:type="dxa"/>
            <w:tcMar>
              <w:top w:w="50" w:type="dxa"/>
              <w:left w:w="100" w:type="dxa"/>
            </w:tcMar>
            <w:vAlign w:val="center"/>
          </w:tcPr>
          <w:p w14:paraId="5E586DF9">
            <w:pPr>
              <w:spacing w:before="0" w:after="0" w:line="276" w:lineRule="auto"/>
              <w:ind w:left="135"/>
              <w:jc w:val="center"/>
            </w:pPr>
            <w:r>
              <w:rPr>
                <w:rFonts w:ascii="Times New Roman" w:hAnsi="Times New Roman"/>
                <w:b w:val="0"/>
                <w:i w:val="0"/>
                <w:color w:val="000000"/>
                <w:sz w:val="24"/>
              </w:rPr>
              <w:t xml:space="preserve"> 5 </w:t>
            </w:r>
          </w:p>
        </w:tc>
        <w:tc>
          <w:tcPr>
            <w:tcW w:w="1699" w:type="dxa"/>
            <w:tcMar>
              <w:top w:w="50" w:type="dxa"/>
              <w:left w:w="100" w:type="dxa"/>
            </w:tcMar>
            <w:vAlign w:val="center"/>
          </w:tcPr>
          <w:p w14:paraId="5688985D">
            <w:pPr>
              <w:spacing w:before="0" w:after="0" w:line="276" w:lineRule="auto"/>
              <w:ind w:left="135"/>
              <w:jc w:val="center"/>
            </w:pPr>
            <w:r>
              <w:rPr>
                <w:rFonts w:ascii="Times New Roman" w:hAnsi="Times New Roman"/>
                <w:b w:val="0"/>
                <w:i w:val="0"/>
                <w:color w:val="000000"/>
                <w:sz w:val="24"/>
              </w:rPr>
              <w:t xml:space="preserve"> 0 </w:t>
            </w:r>
          </w:p>
        </w:tc>
        <w:tc>
          <w:tcPr>
            <w:tcW w:w="1787" w:type="dxa"/>
            <w:tcMar>
              <w:top w:w="50" w:type="dxa"/>
              <w:left w:w="100" w:type="dxa"/>
            </w:tcMar>
            <w:vAlign w:val="center"/>
          </w:tcPr>
          <w:p w14:paraId="06D91B58">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4FE675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055483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2C8BC726">
            <w:pPr>
              <w:spacing w:before="0" w:after="0"/>
              <w:ind w:left="135"/>
              <w:jc w:val="left"/>
            </w:pPr>
            <w:r>
              <w:rPr>
                <w:rFonts w:ascii="Times New Roman" w:hAnsi="Times New Roman"/>
                <w:b w:val="0"/>
                <w:i w:val="0"/>
                <w:color w:val="000000"/>
                <w:sz w:val="24"/>
              </w:rPr>
              <w:t>Защита проектов, итоговое повторение</w:t>
            </w:r>
          </w:p>
        </w:tc>
        <w:tc>
          <w:tcPr>
            <w:tcW w:w="1535" w:type="dxa"/>
            <w:tcMar>
              <w:top w:w="50" w:type="dxa"/>
              <w:left w:w="100" w:type="dxa"/>
            </w:tcMar>
            <w:vAlign w:val="center"/>
          </w:tcPr>
          <w:p w14:paraId="6F4D4191">
            <w:pPr>
              <w:spacing w:before="0" w:after="0" w:line="276" w:lineRule="auto"/>
              <w:ind w:left="135"/>
              <w:jc w:val="center"/>
            </w:pPr>
            <w:r>
              <w:rPr>
                <w:rFonts w:ascii="Times New Roman" w:hAnsi="Times New Roman"/>
                <w:b w:val="0"/>
                <w:i w:val="0"/>
                <w:color w:val="000000"/>
                <w:sz w:val="24"/>
              </w:rPr>
              <w:t xml:space="preserve"> 4 </w:t>
            </w:r>
          </w:p>
        </w:tc>
        <w:tc>
          <w:tcPr>
            <w:tcW w:w="1699" w:type="dxa"/>
            <w:tcMar>
              <w:top w:w="50" w:type="dxa"/>
              <w:left w:w="100" w:type="dxa"/>
            </w:tcMar>
            <w:vAlign w:val="center"/>
          </w:tcPr>
          <w:p w14:paraId="462E4859">
            <w:pPr>
              <w:spacing w:before="0" w:after="0" w:line="276" w:lineRule="auto"/>
              <w:ind w:left="135"/>
              <w:jc w:val="center"/>
            </w:pPr>
            <w:r>
              <w:rPr>
                <w:rFonts w:ascii="Times New Roman" w:hAnsi="Times New Roman"/>
                <w:b w:val="0"/>
                <w:i w:val="0"/>
                <w:color w:val="000000"/>
                <w:sz w:val="24"/>
              </w:rPr>
              <w:t xml:space="preserve"> 1 </w:t>
            </w:r>
          </w:p>
        </w:tc>
        <w:tc>
          <w:tcPr>
            <w:tcW w:w="1787" w:type="dxa"/>
            <w:tcMar>
              <w:top w:w="50" w:type="dxa"/>
              <w:left w:w="100" w:type="dxa"/>
            </w:tcMar>
            <w:vAlign w:val="center"/>
          </w:tcPr>
          <w:p w14:paraId="4E4AC60B">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69ADB7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"https://m.edsoo.ru/7f41b414" \h </w:instrText>
            </w:r>
            <w:r>
              <w:fldChar w:fldCharType="separate"/>
            </w:r>
            <w:r>
              <w:rPr>
                <w:rFonts w:ascii="Times New Roman" w:hAnsi="Times New Roman"/>
                <w:b w:val="0"/>
                <w:i w:val="0"/>
                <w:color w:val="0000FF"/>
                <w:sz w:val="22"/>
                <w:u w:val="single"/>
              </w:rPr>
              <w:t>https://m.edsoo.ru/7f41b414</w:t>
            </w:r>
            <w:r>
              <w:rPr>
                <w:rFonts w:ascii="Times New Roman" w:hAnsi="Times New Roman"/>
                <w:b w:val="0"/>
                <w:i w:val="0"/>
                <w:color w:val="0000FF"/>
                <w:sz w:val="22"/>
                <w:u w:val="single"/>
              </w:rPr>
              <w:fldChar w:fldCharType="end"/>
            </w:r>
          </w:p>
        </w:tc>
      </w:tr>
      <w:tr w14:paraId="31097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6E00A3FB">
            <w:pPr>
              <w:spacing w:before="0" w:after="0"/>
              <w:ind w:left="135"/>
              <w:jc w:val="left"/>
            </w:pPr>
            <w:r>
              <w:rPr>
                <w:rFonts w:ascii="Times New Roman" w:hAnsi="Times New Roman"/>
                <w:b w:val="0"/>
                <w:i w:val="0"/>
                <w:color w:val="000000"/>
                <w:sz w:val="24"/>
              </w:rPr>
              <w:t>ОБЩЕЕ КОЛИЧЕСТВО ЧАСОВ ПО ПРОГРАММЕ</w:t>
            </w:r>
          </w:p>
        </w:tc>
        <w:tc>
          <w:tcPr>
            <w:tcW w:w="1535" w:type="dxa"/>
            <w:tcMar>
              <w:top w:w="50" w:type="dxa"/>
              <w:left w:w="100" w:type="dxa"/>
            </w:tcMar>
            <w:vAlign w:val="center"/>
          </w:tcPr>
          <w:p w14:paraId="4F8E85E7">
            <w:pPr>
              <w:spacing w:before="0" w:after="0" w:line="276" w:lineRule="auto"/>
              <w:ind w:left="135"/>
              <w:jc w:val="center"/>
            </w:pPr>
            <w:r>
              <w:rPr>
                <w:rFonts w:ascii="Times New Roman" w:hAnsi="Times New Roman"/>
                <w:b w:val="0"/>
                <w:i w:val="0"/>
                <w:color w:val="000000"/>
                <w:sz w:val="24"/>
              </w:rPr>
              <w:t xml:space="preserve"> 34 </w:t>
            </w:r>
          </w:p>
        </w:tc>
        <w:tc>
          <w:tcPr>
            <w:tcW w:w="1699" w:type="dxa"/>
            <w:tcMar>
              <w:top w:w="50" w:type="dxa"/>
              <w:left w:w="100" w:type="dxa"/>
            </w:tcMar>
            <w:vAlign w:val="center"/>
          </w:tcPr>
          <w:p w14:paraId="21CA5E9B">
            <w:pPr>
              <w:spacing w:before="0" w:after="0" w:line="276" w:lineRule="auto"/>
              <w:ind w:left="135"/>
              <w:jc w:val="center"/>
            </w:pPr>
            <w:r>
              <w:rPr>
                <w:rFonts w:ascii="Times New Roman" w:hAnsi="Times New Roman"/>
                <w:b w:val="0"/>
                <w:i w:val="0"/>
                <w:color w:val="000000"/>
                <w:sz w:val="24"/>
              </w:rPr>
              <w:t xml:space="preserve"> 2 </w:t>
            </w:r>
          </w:p>
        </w:tc>
        <w:tc>
          <w:tcPr>
            <w:tcW w:w="1787" w:type="dxa"/>
            <w:tcMar>
              <w:top w:w="50" w:type="dxa"/>
              <w:left w:w="100" w:type="dxa"/>
            </w:tcMar>
            <w:vAlign w:val="center"/>
          </w:tcPr>
          <w:p w14:paraId="599F6BA7">
            <w:pPr>
              <w:spacing w:before="0" w:after="0" w:line="276" w:lineRule="auto"/>
              <w:ind w:left="135"/>
              <w:jc w:val="center"/>
            </w:pPr>
            <w:r>
              <w:rPr>
                <w:rFonts w:ascii="Times New Roman" w:hAnsi="Times New Roman"/>
                <w:b w:val="0"/>
                <w:i w:val="0"/>
                <w:color w:val="000000"/>
                <w:sz w:val="24"/>
              </w:rPr>
              <w:t xml:space="preserve"> 0 </w:t>
            </w:r>
          </w:p>
        </w:tc>
        <w:tc>
          <w:tcPr>
            <w:tcW w:w="2646" w:type="dxa"/>
            <w:tcMar>
              <w:top w:w="50" w:type="dxa"/>
              <w:left w:w="100" w:type="dxa"/>
            </w:tcMar>
            <w:vAlign w:val="center"/>
          </w:tcPr>
          <w:p w14:paraId="13E95FB6">
            <w:pPr>
              <w:jc w:val="left"/>
            </w:pPr>
          </w:p>
        </w:tc>
      </w:tr>
    </w:tbl>
    <w:p w14:paraId="7DF2ACA3">
      <w:pPr>
        <w:sectPr>
          <w:pgSz w:w="16383" w:h="11906" w:orient="landscape"/>
          <w:cols w:space="720" w:num="1"/>
        </w:sectPr>
      </w:pPr>
    </w:p>
    <w:p w14:paraId="4C47B457">
      <w:pPr>
        <w:sectPr>
          <w:pgSz w:w="16383" w:h="11906" w:orient="landscape"/>
          <w:cols w:space="720" w:num="1"/>
        </w:sectPr>
      </w:pPr>
      <w:bookmarkStart w:id="13" w:name="block-33548739"/>
    </w:p>
    <w:bookmarkEnd w:id="12"/>
    <w:bookmarkEnd w:id="13"/>
    <w:p w14:paraId="66E8D97A">
      <w:pPr>
        <w:spacing w:before="0" w:after="0"/>
        <w:ind w:left="120"/>
        <w:jc w:val="left"/>
      </w:pPr>
      <w:bookmarkStart w:id="14" w:name="block-33548740"/>
      <w:r>
        <w:rPr>
          <w:rFonts w:ascii="Times New Roman" w:hAnsi="Times New Roman"/>
          <w:b/>
          <w:i w:val="0"/>
          <w:color w:val="000000"/>
          <w:sz w:val="28"/>
        </w:rPr>
        <w:t xml:space="preserve"> ПОУРОЧНОЕ ПЛАНИРОВАНИЕ </w:t>
      </w:r>
    </w:p>
    <w:p w14:paraId="26022E54">
      <w:pPr>
        <w:spacing w:before="0" w:after="0"/>
        <w:ind w:left="120"/>
        <w:jc w:val="left"/>
      </w:pPr>
      <w:r>
        <w:rPr>
          <w:rFonts w:ascii="Times New Roman" w:hAnsi="Times New Roman"/>
          <w:b/>
          <w:i w:val="0"/>
          <w:color w:val="000000"/>
          <w:sz w:val="28"/>
        </w:rPr>
        <w:t xml:space="preserve"> 6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88"/>
        <w:gridCol w:w="4221"/>
        <w:gridCol w:w="1184"/>
        <w:gridCol w:w="1339"/>
        <w:gridCol w:w="1419"/>
        <w:gridCol w:w="1011"/>
        <w:gridCol w:w="2834"/>
      </w:tblGrid>
      <w:tr w14:paraId="52A719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vMerge w:val="restart"/>
            <w:tcMar>
              <w:top w:w="50" w:type="dxa"/>
              <w:left w:w="100" w:type="dxa"/>
            </w:tcMar>
            <w:vAlign w:val="center"/>
          </w:tcPr>
          <w:p w14:paraId="3474A11C">
            <w:pPr>
              <w:spacing w:before="0" w:after="0"/>
              <w:ind w:left="135"/>
              <w:jc w:val="left"/>
            </w:pPr>
            <w:r>
              <w:rPr>
                <w:rFonts w:ascii="Times New Roman" w:hAnsi="Times New Roman"/>
                <w:b/>
                <w:i w:val="0"/>
                <w:color w:val="000000"/>
                <w:sz w:val="24"/>
              </w:rPr>
              <w:t xml:space="preserve">№ п/п </w:t>
            </w:r>
          </w:p>
          <w:p w14:paraId="317BCC77">
            <w:pPr>
              <w:spacing w:before="0" w:after="0"/>
              <w:ind w:left="135"/>
              <w:jc w:val="left"/>
            </w:pPr>
          </w:p>
        </w:tc>
        <w:tc>
          <w:tcPr>
            <w:tcW w:w="3080" w:type="dxa"/>
            <w:vMerge w:val="restart"/>
            <w:tcMar>
              <w:top w:w="50" w:type="dxa"/>
              <w:left w:w="100" w:type="dxa"/>
            </w:tcMar>
            <w:vAlign w:val="center"/>
          </w:tcPr>
          <w:p w14:paraId="07C85CBE">
            <w:pPr>
              <w:spacing w:before="0" w:after="0"/>
              <w:ind w:left="135"/>
              <w:jc w:val="left"/>
            </w:pPr>
            <w:r>
              <w:rPr>
                <w:rFonts w:ascii="Times New Roman" w:hAnsi="Times New Roman"/>
                <w:b/>
                <w:i w:val="0"/>
                <w:color w:val="000000"/>
                <w:sz w:val="24"/>
              </w:rPr>
              <w:t xml:space="preserve">Тема урока </w:t>
            </w:r>
          </w:p>
          <w:p w14:paraId="1034191D">
            <w:pPr>
              <w:spacing w:before="0" w:after="0"/>
              <w:ind w:left="135"/>
              <w:jc w:val="left"/>
            </w:pPr>
          </w:p>
        </w:tc>
        <w:tc>
          <w:tcPr>
            <w:tcW w:w="0" w:type="auto"/>
            <w:gridSpan w:val="3"/>
            <w:tcMar>
              <w:top w:w="50" w:type="dxa"/>
              <w:left w:w="100" w:type="dxa"/>
            </w:tcMar>
            <w:vAlign w:val="center"/>
          </w:tcPr>
          <w:p w14:paraId="17E464E2">
            <w:pPr>
              <w:spacing w:before="0" w:after="0"/>
              <w:ind w:left="0"/>
              <w:jc w:val="left"/>
            </w:pPr>
            <w:r>
              <w:rPr>
                <w:rFonts w:ascii="Times New Roman" w:hAnsi="Times New Roman"/>
                <w:b/>
                <w:i w:val="0"/>
                <w:color w:val="000000"/>
                <w:sz w:val="24"/>
              </w:rPr>
              <w:t>Количество часов</w:t>
            </w:r>
          </w:p>
        </w:tc>
        <w:tc>
          <w:tcPr>
            <w:tcW w:w="1163" w:type="dxa"/>
            <w:vMerge w:val="restart"/>
            <w:tcMar>
              <w:top w:w="50" w:type="dxa"/>
              <w:left w:w="100" w:type="dxa"/>
            </w:tcMar>
            <w:vAlign w:val="center"/>
          </w:tcPr>
          <w:p w14:paraId="237E648E">
            <w:pPr>
              <w:spacing w:before="0" w:after="0"/>
              <w:ind w:left="135"/>
              <w:jc w:val="left"/>
            </w:pPr>
            <w:r>
              <w:rPr>
                <w:rFonts w:ascii="Times New Roman" w:hAnsi="Times New Roman"/>
                <w:b/>
                <w:i w:val="0"/>
                <w:color w:val="000000"/>
                <w:sz w:val="24"/>
              </w:rPr>
              <w:t xml:space="preserve">Дата изучения </w:t>
            </w:r>
          </w:p>
          <w:p w14:paraId="56129AEC">
            <w:pPr>
              <w:spacing w:before="0" w:after="0"/>
              <w:ind w:left="135"/>
              <w:jc w:val="left"/>
            </w:pPr>
          </w:p>
        </w:tc>
        <w:tc>
          <w:tcPr>
            <w:tcW w:w="1988" w:type="dxa"/>
            <w:vMerge w:val="restart"/>
            <w:tcMar>
              <w:top w:w="50" w:type="dxa"/>
              <w:left w:w="100" w:type="dxa"/>
            </w:tcMar>
            <w:vAlign w:val="center"/>
          </w:tcPr>
          <w:p w14:paraId="268B9111">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42483DAE">
            <w:pPr>
              <w:spacing w:before="0" w:after="0"/>
              <w:ind w:left="135"/>
              <w:jc w:val="left"/>
            </w:pPr>
          </w:p>
        </w:tc>
      </w:tr>
      <w:tr w14:paraId="708ED9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5C72E9A">
            <w:pPr>
              <w:jc w:val="left"/>
            </w:pPr>
          </w:p>
        </w:tc>
        <w:tc>
          <w:tcPr>
            <w:tcW w:w="0" w:type="auto"/>
            <w:vMerge w:val="continue"/>
            <w:tcBorders>
              <w:top w:val="nil"/>
            </w:tcBorders>
            <w:tcMar>
              <w:top w:w="50" w:type="dxa"/>
              <w:left w:w="100" w:type="dxa"/>
            </w:tcMar>
          </w:tcPr>
          <w:p w14:paraId="783DFF48">
            <w:pPr>
              <w:jc w:val="left"/>
            </w:pPr>
          </w:p>
        </w:tc>
        <w:tc>
          <w:tcPr>
            <w:tcW w:w="840" w:type="dxa"/>
            <w:tcMar>
              <w:top w:w="50" w:type="dxa"/>
              <w:left w:w="100" w:type="dxa"/>
            </w:tcMar>
            <w:vAlign w:val="center"/>
          </w:tcPr>
          <w:p w14:paraId="73A452C9">
            <w:pPr>
              <w:spacing w:before="0" w:after="0"/>
              <w:ind w:left="135"/>
              <w:jc w:val="left"/>
            </w:pPr>
            <w:r>
              <w:rPr>
                <w:rFonts w:ascii="Times New Roman" w:hAnsi="Times New Roman"/>
                <w:b/>
                <w:i w:val="0"/>
                <w:color w:val="000000"/>
                <w:sz w:val="24"/>
              </w:rPr>
              <w:t xml:space="preserve">Всего </w:t>
            </w:r>
          </w:p>
          <w:p w14:paraId="7123DBF0">
            <w:pPr>
              <w:spacing w:before="0" w:after="0"/>
              <w:ind w:left="135"/>
              <w:jc w:val="left"/>
            </w:pPr>
          </w:p>
        </w:tc>
        <w:tc>
          <w:tcPr>
            <w:tcW w:w="1540" w:type="dxa"/>
            <w:tcMar>
              <w:top w:w="50" w:type="dxa"/>
              <w:left w:w="100" w:type="dxa"/>
            </w:tcMar>
            <w:vAlign w:val="center"/>
          </w:tcPr>
          <w:p w14:paraId="408959BB">
            <w:pPr>
              <w:spacing w:before="0" w:after="0"/>
              <w:ind w:left="135"/>
              <w:jc w:val="left"/>
            </w:pPr>
            <w:r>
              <w:rPr>
                <w:rFonts w:ascii="Times New Roman" w:hAnsi="Times New Roman"/>
                <w:b/>
                <w:i w:val="0"/>
                <w:color w:val="000000"/>
                <w:sz w:val="24"/>
              </w:rPr>
              <w:t xml:space="preserve">Контрольные работы </w:t>
            </w:r>
          </w:p>
          <w:p w14:paraId="364F71E8">
            <w:pPr>
              <w:spacing w:before="0" w:after="0"/>
              <w:ind w:left="135"/>
              <w:jc w:val="left"/>
            </w:pPr>
          </w:p>
        </w:tc>
        <w:tc>
          <w:tcPr>
            <w:tcW w:w="1638" w:type="dxa"/>
            <w:tcMar>
              <w:top w:w="50" w:type="dxa"/>
              <w:left w:w="100" w:type="dxa"/>
            </w:tcMar>
            <w:vAlign w:val="center"/>
          </w:tcPr>
          <w:p w14:paraId="1B1A10F4">
            <w:pPr>
              <w:spacing w:before="0" w:after="0"/>
              <w:ind w:left="135"/>
              <w:jc w:val="left"/>
            </w:pPr>
            <w:r>
              <w:rPr>
                <w:rFonts w:ascii="Times New Roman" w:hAnsi="Times New Roman"/>
                <w:b/>
                <w:i w:val="0"/>
                <w:color w:val="000000"/>
                <w:sz w:val="24"/>
              </w:rPr>
              <w:t xml:space="preserve">Практические работы </w:t>
            </w:r>
          </w:p>
          <w:p w14:paraId="3D901952">
            <w:pPr>
              <w:spacing w:before="0" w:after="0"/>
              <w:ind w:left="135"/>
              <w:jc w:val="left"/>
            </w:pPr>
          </w:p>
        </w:tc>
        <w:tc>
          <w:tcPr>
            <w:tcW w:w="0" w:type="auto"/>
            <w:vMerge w:val="continue"/>
            <w:tcBorders>
              <w:top w:val="nil"/>
            </w:tcBorders>
            <w:tcMar>
              <w:top w:w="50" w:type="dxa"/>
              <w:left w:w="100" w:type="dxa"/>
            </w:tcMar>
          </w:tcPr>
          <w:p w14:paraId="36EE0EA4">
            <w:pPr>
              <w:jc w:val="left"/>
            </w:pPr>
          </w:p>
        </w:tc>
        <w:tc>
          <w:tcPr>
            <w:tcW w:w="0" w:type="auto"/>
            <w:vMerge w:val="continue"/>
            <w:tcBorders>
              <w:top w:val="nil"/>
            </w:tcBorders>
            <w:tcMar>
              <w:top w:w="50" w:type="dxa"/>
              <w:left w:w="100" w:type="dxa"/>
            </w:tcMar>
          </w:tcPr>
          <w:p w14:paraId="6CBDA818">
            <w:pPr>
              <w:jc w:val="left"/>
            </w:pPr>
          </w:p>
        </w:tc>
      </w:tr>
      <w:tr w14:paraId="283BE6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702C50C">
            <w:pPr>
              <w:spacing w:before="0" w:after="0"/>
              <w:ind w:left="0"/>
              <w:jc w:val="left"/>
            </w:pPr>
            <w:r>
              <w:rPr>
                <w:rFonts w:ascii="Times New Roman" w:hAnsi="Times New Roman"/>
                <w:b w:val="0"/>
                <w:i w:val="0"/>
                <w:color w:val="000000"/>
                <w:sz w:val="24"/>
              </w:rPr>
              <w:t>1</w:t>
            </w:r>
          </w:p>
        </w:tc>
        <w:tc>
          <w:tcPr>
            <w:tcW w:w="3080" w:type="dxa"/>
            <w:tcMar>
              <w:top w:w="50" w:type="dxa"/>
              <w:left w:w="100" w:type="dxa"/>
            </w:tcMar>
            <w:vAlign w:val="center"/>
          </w:tcPr>
          <w:p w14:paraId="65B499D0">
            <w:pPr>
              <w:spacing w:before="0" w:after="0"/>
              <w:ind w:left="135"/>
              <w:jc w:val="left"/>
            </w:pPr>
            <w:r>
              <w:rPr>
                <w:rFonts w:ascii="Times New Roman" w:hAnsi="Times New Roman"/>
                <w:b w:val="0"/>
                <w:i w:val="0"/>
                <w:color w:val="000000"/>
                <w:sz w:val="24"/>
              </w:rPr>
              <w:t>Социальное становление человека</w:t>
            </w:r>
          </w:p>
        </w:tc>
        <w:tc>
          <w:tcPr>
            <w:tcW w:w="840" w:type="dxa"/>
            <w:tcMar>
              <w:top w:w="50" w:type="dxa"/>
              <w:left w:w="100" w:type="dxa"/>
            </w:tcMar>
            <w:vAlign w:val="center"/>
          </w:tcPr>
          <w:p w14:paraId="23AF9E1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1989EB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22F7F8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014E44D">
            <w:pPr>
              <w:spacing w:before="0" w:after="0"/>
              <w:ind w:left="135"/>
              <w:jc w:val="left"/>
            </w:pPr>
          </w:p>
        </w:tc>
        <w:tc>
          <w:tcPr>
            <w:tcW w:w="1988" w:type="dxa"/>
            <w:tcMar>
              <w:top w:w="50" w:type="dxa"/>
              <w:left w:w="100" w:type="dxa"/>
            </w:tcMar>
            <w:vAlign w:val="center"/>
          </w:tcPr>
          <w:p w14:paraId="799DAF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"https://m.edsoo.ru/f5eb673c" \h </w:instrText>
            </w:r>
            <w:r>
              <w:fldChar w:fldCharType="separate"/>
            </w:r>
            <w:r>
              <w:rPr>
                <w:rFonts w:ascii="Times New Roman" w:hAnsi="Times New Roman"/>
                <w:b w:val="0"/>
                <w:i w:val="0"/>
                <w:color w:val="0000FF"/>
                <w:sz w:val="22"/>
                <w:u w:val="single"/>
              </w:rPr>
              <w:t>https://m.edsoo.ru/f5eb673c</w:t>
            </w:r>
            <w:r>
              <w:rPr>
                <w:rFonts w:ascii="Times New Roman" w:hAnsi="Times New Roman"/>
                <w:b w:val="0"/>
                <w:i w:val="0"/>
                <w:color w:val="0000FF"/>
                <w:sz w:val="22"/>
                <w:u w:val="single"/>
              </w:rPr>
              <w:fldChar w:fldCharType="end"/>
            </w:r>
          </w:p>
        </w:tc>
      </w:tr>
      <w:tr w14:paraId="235C58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710F10E">
            <w:pPr>
              <w:spacing w:before="0" w:after="0"/>
              <w:ind w:left="0"/>
              <w:jc w:val="left"/>
            </w:pPr>
            <w:r>
              <w:rPr>
                <w:rFonts w:ascii="Times New Roman" w:hAnsi="Times New Roman"/>
                <w:b w:val="0"/>
                <w:i w:val="0"/>
                <w:color w:val="000000"/>
                <w:sz w:val="24"/>
              </w:rPr>
              <w:t>2</w:t>
            </w:r>
          </w:p>
        </w:tc>
        <w:tc>
          <w:tcPr>
            <w:tcW w:w="3080" w:type="dxa"/>
            <w:tcMar>
              <w:top w:w="50" w:type="dxa"/>
              <w:left w:w="100" w:type="dxa"/>
            </w:tcMar>
            <w:vAlign w:val="center"/>
          </w:tcPr>
          <w:p w14:paraId="370FD551">
            <w:pPr>
              <w:spacing w:before="0" w:after="0"/>
              <w:ind w:left="135"/>
              <w:jc w:val="left"/>
            </w:pPr>
            <w:r>
              <w:rPr>
                <w:rFonts w:ascii="Times New Roman" w:hAnsi="Times New Roman"/>
                <w:b w:val="0"/>
                <w:i w:val="0"/>
                <w:color w:val="000000"/>
                <w:sz w:val="24"/>
              </w:rPr>
              <w:t>Биологическое и социальное в человеке</w:t>
            </w:r>
          </w:p>
        </w:tc>
        <w:tc>
          <w:tcPr>
            <w:tcW w:w="840" w:type="dxa"/>
            <w:tcMar>
              <w:top w:w="50" w:type="dxa"/>
              <w:left w:w="100" w:type="dxa"/>
            </w:tcMar>
            <w:vAlign w:val="center"/>
          </w:tcPr>
          <w:p w14:paraId="75A85BB1">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490B69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1CE643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A2E0299">
            <w:pPr>
              <w:spacing w:before="0" w:after="0"/>
              <w:ind w:left="135"/>
              <w:jc w:val="left"/>
            </w:pPr>
          </w:p>
        </w:tc>
        <w:tc>
          <w:tcPr>
            <w:tcW w:w="1988" w:type="dxa"/>
            <w:tcMar>
              <w:top w:w="50" w:type="dxa"/>
              <w:left w:w="100" w:type="dxa"/>
            </w:tcMar>
            <w:vAlign w:val="center"/>
          </w:tcPr>
          <w:p w14:paraId="1AE2CBF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"https://m.edsoo.ru/f5eb68a4" \h </w:instrText>
            </w:r>
            <w:r>
              <w:fldChar w:fldCharType="separate"/>
            </w:r>
            <w:r>
              <w:rPr>
                <w:rFonts w:ascii="Times New Roman" w:hAnsi="Times New Roman"/>
                <w:b w:val="0"/>
                <w:i w:val="0"/>
                <w:color w:val="0000FF"/>
                <w:sz w:val="22"/>
                <w:u w:val="single"/>
              </w:rPr>
              <w:t>https://m.edsoo.ru/f5eb68a4</w:t>
            </w:r>
            <w:r>
              <w:rPr>
                <w:rFonts w:ascii="Times New Roman" w:hAnsi="Times New Roman"/>
                <w:b w:val="0"/>
                <w:i w:val="0"/>
                <w:color w:val="0000FF"/>
                <w:sz w:val="22"/>
                <w:u w:val="single"/>
              </w:rPr>
              <w:fldChar w:fldCharType="end"/>
            </w:r>
          </w:p>
        </w:tc>
      </w:tr>
      <w:tr w14:paraId="4A17F8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E18A10D">
            <w:pPr>
              <w:spacing w:before="0" w:after="0"/>
              <w:ind w:left="0"/>
              <w:jc w:val="left"/>
            </w:pPr>
            <w:r>
              <w:rPr>
                <w:rFonts w:ascii="Times New Roman" w:hAnsi="Times New Roman"/>
                <w:b w:val="0"/>
                <w:i w:val="0"/>
                <w:color w:val="000000"/>
                <w:sz w:val="24"/>
              </w:rPr>
              <w:t>3</w:t>
            </w:r>
          </w:p>
        </w:tc>
        <w:tc>
          <w:tcPr>
            <w:tcW w:w="3080" w:type="dxa"/>
            <w:tcMar>
              <w:top w:w="50" w:type="dxa"/>
              <w:left w:w="100" w:type="dxa"/>
            </w:tcMar>
            <w:vAlign w:val="center"/>
          </w:tcPr>
          <w:p w14:paraId="57194F0D">
            <w:pPr>
              <w:spacing w:before="0" w:after="0"/>
              <w:ind w:left="135"/>
              <w:jc w:val="left"/>
            </w:pPr>
            <w:r>
              <w:rPr>
                <w:rFonts w:ascii="Times New Roman" w:hAnsi="Times New Roman"/>
                <w:b w:val="0"/>
                <w:i w:val="0"/>
                <w:color w:val="000000"/>
                <w:sz w:val="24"/>
              </w:rPr>
              <w:t>Потребности и способности человека</w:t>
            </w:r>
          </w:p>
        </w:tc>
        <w:tc>
          <w:tcPr>
            <w:tcW w:w="840" w:type="dxa"/>
            <w:tcMar>
              <w:top w:w="50" w:type="dxa"/>
              <w:left w:w="100" w:type="dxa"/>
            </w:tcMar>
            <w:vAlign w:val="center"/>
          </w:tcPr>
          <w:p w14:paraId="3C79CD5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F0F673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039A85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22B7B6A">
            <w:pPr>
              <w:spacing w:before="0" w:after="0"/>
              <w:ind w:left="135"/>
              <w:jc w:val="left"/>
            </w:pPr>
          </w:p>
        </w:tc>
        <w:tc>
          <w:tcPr>
            <w:tcW w:w="1988" w:type="dxa"/>
            <w:tcMar>
              <w:top w:w="50" w:type="dxa"/>
              <w:left w:w="100" w:type="dxa"/>
            </w:tcMar>
            <w:vAlign w:val="center"/>
          </w:tcPr>
          <w:p w14:paraId="62FC8C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"https://m.edsoo.ru/f5eb6a2a" \h </w:instrText>
            </w:r>
            <w:r>
              <w:fldChar w:fldCharType="separate"/>
            </w:r>
            <w:r>
              <w:rPr>
                <w:rFonts w:ascii="Times New Roman" w:hAnsi="Times New Roman"/>
                <w:b w:val="0"/>
                <w:i w:val="0"/>
                <w:color w:val="0000FF"/>
                <w:sz w:val="22"/>
                <w:u w:val="single"/>
              </w:rPr>
              <w:t>https://m.edsoo.ru/f5eb6a2a</w:t>
            </w:r>
            <w:r>
              <w:rPr>
                <w:rFonts w:ascii="Times New Roman" w:hAnsi="Times New Roman"/>
                <w:b w:val="0"/>
                <w:i w:val="0"/>
                <w:color w:val="0000FF"/>
                <w:sz w:val="22"/>
                <w:u w:val="single"/>
              </w:rPr>
              <w:fldChar w:fldCharType="end"/>
            </w:r>
          </w:p>
        </w:tc>
      </w:tr>
      <w:tr w14:paraId="43093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436B9B9">
            <w:pPr>
              <w:spacing w:before="0" w:after="0"/>
              <w:ind w:left="0"/>
              <w:jc w:val="left"/>
            </w:pPr>
            <w:r>
              <w:rPr>
                <w:rFonts w:ascii="Times New Roman" w:hAnsi="Times New Roman"/>
                <w:b w:val="0"/>
                <w:i w:val="0"/>
                <w:color w:val="000000"/>
                <w:sz w:val="24"/>
              </w:rPr>
              <w:t>4</w:t>
            </w:r>
          </w:p>
        </w:tc>
        <w:tc>
          <w:tcPr>
            <w:tcW w:w="3080" w:type="dxa"/>
            <w:tcMar>
              <w:top w:w="50" w:type="dxa"/>
              <w:left w:w="100" w:type="dxa"/>
            </w:tcMar>
            <w:vAlign w:val="center"/>
          </w:tcPr>
          <w:p w14:paraId="091B3EC9">
            <w:pPr>
              <w:spacing w:before="0" w:after="0"/>
              <w:ind w:left="135"/>
              <w:jc w:val="left"/>
            </w:pPr>
            <w:r>
              <w:rPr>
                <w:rFonts w:ascii="Times New Roman" w:hAnsi="Times New Roman"/>
                <w:b w:val="0"/>
                <w:i w:val="0"/>
                <w:color w:val="000000"/>
                <w:sz w:val="24"/>
              </w:rPr>
              <w:t>Индивид, индивидуальность, личность</w:t>
            </w:r>
          </w:p>
        </w:tc>
        <w:tc>
          <w:tcPr>
            <w:tcW w:w="840" w:type="dxa"/>
            <w:tcMar>
              <w:top w:w="50" w:type="dxa"/>
              <w:left w:w="100" w:type="dxa"/>
            </w:tcMar>
            <w:vAlign w:val="center"/>
          </w:tcPr>
          <w:p w14:paraId="3D165E03">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512CC7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4B9D5C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C269FE2">
            <w:pPr>
              <w:spacing w:before="0" w:after="0"/>
              <w:ind w:left="135"/>
              <w:jc w:val="left"/>
            </w:pPr>
          </w:p>
        </w:tc>
        <w:tc>
          <w:tcPr>
            <w:tcW w:w="1988" w:type="dxa"/>
            <w:tcMar>
              <w:top w:w="50" w:type="dxa"/>
              <w:left w:w="100" w:type="dxa"/>
            </w:tcMar>
            <w:vAlign w:val="center"/>
          </w:tcPr>
          <w:p w14:paraId="25C32C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"https://m.edsoo.ru/f5eb6d90" \h </w:instrText>
            </w:r>
            <w:r>
              <w:fldChar w:fldCharType="separate"/>
            </w:r>
            <w:r>
              <w:rPr>
                <w:rFonts w:ascii="Times New Roman" w:hAnsi="Times New Roman"/>
                <w:b w:val="0"/>
                <w:i w:val="0"/>
                <w:color w:val="0000FF"/>
                <w:sz w:val="22"/>
                <w:u w:val="single"/>
              </w:rPr>
              <w:t>https://m.edsoo.ru/f5eb6d90</w:t>
            </w:r>
            <w:r>
              <w:rPr>
                <w:rFonts w:ascii="Times New Roman" w:hAnsi="Times New Roman"/>
                <w:b w:val="0"/>
                <w:i w:val="0"/>
                <w:color w:val="0000FF"/>
                <w:sz w:val="22"/>
                <w:u w:val="single"/>
              </w:rPr>
              <w:fldChar w:fldCharType="end"/>
            </w:r>
          </w:p>
        </w:tc>
      </w:tr>
      <w:tr w14:paraId="3B6317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9CE8F31">
            <w:pPr>
              <w:spacing w:before="0" w:after="0"/>
              <w:ind w:left="0"/>
              <w:jc w:val="left"/>
            </w:pPr>
            <w:r>
              <w:rPr>
                <w:rFonts w:ascii="Times New Roman" w:hAnsi="Times New Roman"/>
                <w:b w:val="0"/>
                <w:i w:val="0"/>
                <w:color w:val="000000"/>
                <w:sz w:val="24"/>
              </w:rPr>
              <w:t>5</w:t>
            </w:r>
          </w:p>
        </w:tc>
        <w:tc>
          <w:tcPr>
            <w:tcW w:w="3080" w:type="dxa"/>
            <w:tcMar>
              <w:top w:w="50" w:type="dxa"/>
              <w:left w:w="100" w:type="dxa"/>
            </w:tcMar>
            <w:vAlign w:val="center"/>
          </w:tcPr>
          <w:p w14:paraId="45996868">
            <w:pPr>
              <w:spacing w:before="0" w:after="0"/>
              <w:ind w:left="135"/>
              <w:jc w:val="left"/>
            </w:pPr>
            <w:r>
              <w:rPr>
                <w:rFonts w:ascii="Times New Roman" w:hAnsi="Times New Roman"/>
                <w:b w:val="0"/>
                <w:i w:val="0"/>
                <w:color w:val="000000"/>
                <w:sz w:val="24"/>
              </w:rPr>
              <w:t>Отношения между поколениями. Особенности подросткового возраста</w:t>
            </w:r>
          </w:p>
        </w:tc>
        <w:tc>
          <w:tcPr>
            <w:tcW w:w="840" w:type="dxa"/>
            <w:tcMar>
              <w:top w:w="50" w:type="dxa"/>
              <w:left w:w="100" w:type="dxa"/>
            </w:tcMar>
            <w:vAlign w:val="center"/>
          </w:tcPr>
          <w:p w14:paraId="2D675DF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B6A82C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6B4427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1E657A2">
            <w:pPr>
              <w:spacing w:before="0" w:after="0"/>
              <w:ind w:left="135"/>
              <w:jc w:val="left"/>
            </w:pPr>
          </w:p>
        </w:tc>
        <w:tc>
          <w:tcPr>
            <w:tcW w:w="1988" w:type="dxa"/>
            <w:tcMar>
              <w:top w:w="50" w:type="dxa"/>
              <w:left w:w="100" w:type="dxa"/>
            </w:tcMar>
            <w:vAlign w:val="center"/>
          </w:tcPr>
          <w:p w14:paraId="20F901F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"https://m.edsoo.ru/f5eb6f34" \h </w:instrText>
            </w:r>
            <w:r>
              <w:fldChar w:fldCharType="separate"/>
            </w:r>
            <w:r>
              <w:rPr>
                <w:rFonts w:ascii="Times New Roman" w:hAnsi="Times New Roman"/>
                <w:b w:val="0"/>
                <w:i w:val="0"/>
                <w:color w:val="0000FF"/>
                <w:sz w:val="22"/>
                <w:u w:val="single"/>
              </w:rPr>
              <w:t>https://m.edsoo.ru/f5eb6f34</w:t>
            </w:r>
            <w:r>
              <w:rPr>
                <w:rFonts w:ascii="Times New Roman" w:hAnsi="Times New Roman"/>
                <w:b w:val="0"/>
                <w:i w:val="0"/>
                <w:color w:val="0000FF"/>
                <w:sz w:val="22"/>
                <w:u w:val="single"/>
              </w:rPr>
              <w:fldChar w:fldCharType="end"/>
            </w:r>
          </w:p>
        </w:tc>
      </w:tr>
      <w:tr w14:paraId="7444B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971EA1F">
            <w:pPr>
              <w:spacing w:before="0" w:after="0"/>
              <w:ind w:left="0"/>
              <w:jc w:val="left"/>
            </w:pPr>
            <w:r>
              <w:rPr>
                <w:rFonts w:ascii="Times New Roman" w:hAnsi="Times New Roman"/>
                <w:b w:val="0"/>
                <w:i w:val="0"/>
                <w:color w:val="000000"/>
                <w:sz w:val="24"/>
              </w:rPr>
              <w:t>6</w:t>
            </w:r>
          </w:p>
        </w:tc>
        <w:tc>
          <w:tcPr>
            <w:tcW w:w="3080" w:type="dxa"/>
            <w:tcMar>
              <w:top w:w="50" w:type="dxa"/>
              <w:left w:w="100" w:type="dxa"/>
            </w:tcMar>
            <w:vAlign w:val="center"/>
          </w:tcPr>
          <w:p w14:paraId="06D35A2F">
            <w:pPr>
              <w:spacing w:before="0" w:after="0"/>
              <w:ind w:left="135"/>
              <w:jc w:val="left"/>
            </w:pPr>
            <w:r>
              <w:rPr>
                <w:rFonts w:ascii="Times New Roman" w:hAnsi="Times New Roman"/>
                <w:b w:val="0"/>
                <w:i w:val="0"/>
                <w:color w:val="000000"/>
                <w:sz w:val="24"/>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59DF86F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AD819A7">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5B5645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FBCDB12">
            <w:pPr>
              <w:spacing w:before="0" w:after="0"/>
              <w:ind w:left="135"/>
              <w:jc w:val="left"/>
            </w:pPr>
          </w:p>
        </w:tc>
        <w:tc>
          <w:tcPr>
            <w:tcW w:w="1988" w:type="dxa"/>
            <w:tcMar>
              <w:top w:w="50" w:type="dxa"/>
              <w:left w:w="100" w:type="dxa"/>
            </w:tcMar>
            <w:vAlign w:val="center"/>
          </w:tcPr>
          <w:p w14:paraId="2AF4D6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"https://m.edsoo.ru/f5eb70a6" \h </w:instrText>
            </w:r>
            <w:r>
              <w:fldChar w:fldCharType="separate"/>
            </w:r>
            <w:r>
              <w:rPr>
                <w:rFonts w:ascii="Times New Roman" w:hAnsi="Times New Roman"/>
                <w:b w:val="0"/>
                <w:i w:val="0"/>
                <w:color w:val="0000FF"/>
                <w:sz w:val="22"/>
                <w:u w:val="single"/>
              </w:rPr>
              <w:t>https://m.edsoo.ru/f5eb70a6</w:t>
            </w:r>
            <w:r>
              <w:rPr>
                <w:rFonts w:ascii="Times New Roman" w:hAnsi="Times New Roman"/>
                <w:b w:val="0"/>
                <w:i w:val="0"/>
                <w:color w:val="0000FF"/>
                <w:sz w:val="22"/>
                <w:u w:val="single"/>
              </w:rPr>
              <w:fldChar w:fldCharType="end"/>
            </w:r>
          </w:p>
        </w:tc>
      </w:tr>
      <w:tr w14:paraId="19E2CA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5E4A8A2">
            <w:pPr>
              <w:spacing w:before="0" w:after="0"/>
              <w:ind w:left="0"/>
              <w:jc w:val="left"/>
            </w:pPr>
            <w:r>
              <w:rPr>
                <w:rFonts w:ascii="Times New Roman" w:hAnsi="Times New Roman"/>
                <w:b w:val="0"/>
                <w:i w:val="0"/>
                <w:color w:val="000000"/>
                <w:sz w:val="24"/>
              </w:rPr>
              <w:t>7</w:t>
            </w:r>
          </w:p>
        </w:tc>
        <w:tc>
          <w:tcPr>
            <w:tcW w:w="3080" w:type="dxa"/>
            <w:tcMar>
              <w:top w:w="50" w:type="dxa"/>
              <w:left w:w="100" w:type="dxa"/>
            </w:tcMar>
            <w:vAlign w:val="center"/>
          </w:tcPr>
          <w:p w14:paraId="395AB790">
            <w:pPr>
              <w:spacing w:before="0" w:after="0"/>
              <w:ind w:left="135"/>
              <w:jc w:val="left"/>
            </w:pPr>
            <w:r>
              <w:rPr>
                <w:rFonts w:ascii="Times New Roman" w:hAnsi="Times New Roman"/>
                <w:b w:val="0"/>
                <w:i w:val="0"/>
                <w:color w:val="000000"/>
                <w:sz w:val="24"/>
              </w:rPr>
              <w:t>Цели, мотивы и виды деятельности</w:t>
            </w:r>
          </w:p>
        </w:tc>
        <w:tc>
          <w:tcPr>
            <w:tcW w:w="840" w:type="dxa"/>
            <w:tcMar>
              <w:top w:w="50" w:type="dxa"/>
              <w:left w:w="100" w:type="dxa"/>
            </w:tcMar>
            <w:vAlign w:val="center"/>
          </w:tcPr>
          <w:p w14:paraId="575410D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4DD885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71F174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4E90D4E">
            <w:pPr>
              <w:spacing w:before="0" w:after="0"/>
              <w:ind w:left="135"/>
              <w:jc w:val="left"/>
            </w:pPr>
          </w:p>
        </w:tc>
        <w:tc>
          <w:tcPr>
            <w:tcW w:w="1988" w:type="dxa"/>
            <w:tcMar>
              <w:top w:w="50" w:type="dxa"/>
              <w:left w:w="100" w:type="dxa"/>
            </w:tcMar>
            <w:vAlign w:val="center"/>
          </w:tcPr>
          <w:p w14:paraId="6E3F41F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"https://m.edsoo.ru/f5eb74b6" \h </w:instrText>
            </w:r>
            <w:r>
              <w:fldChar w:fldCharType="separate"/>
            </w:r>
            <w:r>
              <w:rPr>
                <w:rFonts w:ascii="Times New Roman" w:hAnsi="Times New Roman"/>
                <w:b w:val="0"/>
                <w:i w:val="0"/>
                <w:color w:val="0000FF"/>
                <w:sz w:val="22"/>
                <w:u w:val="single"/>
              </w:rPr>
              <w:t>https://m.edsoo.ru/f5eb74b6</w:t>
            </w:r>
            <w:r>
              <w:rPr>
                <w:rFonts w:ascii="Times New Roman" w:hAnsi="Times New Roman"/>
                <w:b w:val="0"/>
                <w:i w:val="0"/>
                <w:color w:val="0000FF"/>
                <w:sz w:val="22"/>
                <w:u w:val="single"/>
              </w:rPr>
              <w:fldChar w:fldCharType="end"/>
            </w:r>
          </w:p>
        </w:tc>
      </w:tr>
      <w:tr w14:paraId="322F95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F5A74FF">
            <w:pPr>
              <w:spacing w:before="0" w:after="0"/>
              <w:ind w:left="0"/>
              <w:jc w:val="left"/>
            </w:pPr>
            <w:r>
              <w:rPr>
                <w:rFonts w:ascii="Times New Roman" w:hAnsi="Times New Roman"/>
                <w:b w:val="0"/>
                <w:i w:val="0"/>
                <w:color w:val="000000"/>
                <w:sz w:val="24"/>
              </w:rPr>
              <w:t>8</w:t>
            </w:r>
          </w:p>
        </w:tc>
        <w:tc>
          <w:tcPr>
            <w:tcW w:w="3080" w:type="dxa"/>
            <w:tcMar>
              <w:top w:w="50" w:type="dxa"/>
              <w:left w:w="100" w:type="dxa"/>
            </w:tcMar>
            <w:vAlign w:val="center"/>
          </w:tcPr>
          <w:p w14:paraId="32AB558A">
            <w:pPr>
              <w:spacing w:before="0" w:after="0"/>
              <w:ind w:left="135"/>
              <w:jc w:val="left"/>
            </w:pPr>
            <w:r>
              <w:rPr>
                <w:rFonts w:ascii="Times New Roman" w:hAnsi="Times New Roman"/>
                <w:b w:val="0"/>
                <w:i w:val="0"/>
                <w:color w:val="000000"/>
                <w:sz w:val="24"/>
              </w:rPr>
              <w:t>Познание как вид деятельности</w:t>
            </w:r>
          </w:p>
        </w:tc>
        <w:tc>
          <w:tcPr>
            <w:tcW w:w="840" w:type="dxa"/>
            <w:tcMar>
              <w:top w:w="50" w:type="dxa"/>
              <w:left w:w="100" w:type="dxa"/>
            </w:tcMar>
            <w:vAlign w:val="center"/>
          </w:tcPr>
          <w:p w14:paraId="5320261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B8A339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13C36AE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3E7E092">
            <w:pPr>
              <w:spacing w:before="0" w:after="0"/>
              <w:ind w:left="135"/>
              <w:jc w:val="left"/>
            </w:pPr>
          </w:p>
        </w:tc>
        <w:tc>
          <w:tcPr>
            <w:tcW w:w="1988" w:type="dxa"/>
            <w:tcMar>
              <w:top w:w="50" w:type="dxa"/>
              <w:left w:w="100" w:type="dxa"/>
            </w:tcMar>
            <w:vAlign w:val="center"/>
          </w:tcPr>
          <w:p w14:paraId="2B75D63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"https://m.edsoo.ru/f5eb763c" \h </w:instrText>
            </w:r>
            <w:r>
              <w:fldChar w:fldCharType="separate"/>
            </w:r>
            <w:r>
              <w:rPr>
                <w:rFonts w:ascii="Times New Roman" w:hAnsi="Times New Roman"/>
                <w:b w:val="0"/>
                <w:i w:val="0"/>
                <w:color w:val="0000FF"/>
                <w:sz w:val="22"/>
                <w:u w:val="single"/>
              </w:rPr>
              <w:t>https://m.edsoo.ru/f5eb763c</w:t>
            </w:r>
            <w:r>
              <w:rPr>
                <w:rFonts w:ascii="Times New Roman" w:hAnsi="Times New Roman"/>
                <w:b w:val="0"/>
                <w:i w:val="0"/>
                <w:color w:val="0000FF"/>
                <w:sz w:val="22"/>
                <w:u w:val="single"/>
              </w:rPr>
              <w:fldChar w:fldCharType="end"/>
            </w:r>
          </w:p>
        </w:tc>
      </w:tr>
      <w:tr w14:paraId="570D2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ABA5724">
            <w:pPr>
              <w:spacing w:before="0" w:after="0"/>
              <w:ind w:left="0"/>
              <w:jc w:val="left"/>
            </w:pPr>
            <w:r>
              <w:rPr>
                <w:rFonts w:ascii="Times New Roman" w:hAnsi="Times New Roman"/>
                <w:b w:val="0"/>
                <w:i w:val="0"/>
                <w:color w:val="000000"/>
                <w:sz w:val="24"/>
              </w:rPr>
              <w:t>9</w:t>
            </w:r>
          </w:p>
        </w:tc>
        <w:tc>
          <w:tcPr>
            <w:tcW w:w="3080" w:type="dxa"/>
            <w:tcMar>
              <w:top w:w="50" w:type="dxa"/>
              <w:left w:w="100" w:type="dxa"/>
            </w:tcMar>
            <w:vAlign w:val="center"/>
          </w:tcPr>
          <w:p w14:paraId="30F15E34">
            <w:pPr>
              <w:spacing w:before="0" w:after="0"/>
              <w:ind w:left="135"/>
              <w:jc w:val="left"/>
            </w:pPr>
            <w:r>
              <w:rPr>
                <w:rFonts w:ascii="Times New Roman" w:hAnsi="Times New Roman"/>
                <w:b w:val="0"/>
                <w:i w:val="0"/>
                <w:color w:val="000000"/>
                <w:sz w:val="24"/>
              </w:rPr>
              <w:t>Право человека на образование</w:t>
            </w:r>
          </w:p>
        </w:tc>
        <w:tc>
          <w:tcPr>
            <w:tcW w:w="840" w:type="dxa"/>
            <w:tcMar>
              <w:top w:w="50" w:type="dxa"/>
              <w:left w:w="100" w:type="dxa"/>
            </w:tcMar>
            <w:vAlign w:val="center"/>
          </w:tcPr>
          <w:p w14:paraId="03B75AE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AB0841E">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7724AD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CDF9E1D">
            <w:pPr>
              <w:spacing w:before="0" w:after="0"/>
              <w:ind w:left="135"/>
              <w:jc w:val="left"/>
            </w:pPr>
          </w:p>
        </w:tc>
        <w:tc>
          <w:tcPr>
            <w:tcW w:w="1988" w:type="dxa"/>
            <w:tcMar>
              <w:top w:w="50" w:type="dxa"/>
              <w:left w:w="100" w:type="dxa"/>
            </w:tcMar>
            <w:vAlign w:val="center"/>
          </w:tcPr>
          <w:p w14:paraId="0E029A4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"https://m.edsoo.ru/f5eb78f8" \h </w:instrText>
            </w:r>
            <w:r>
              <w:fldChar w:fldCharType="separate"/>
            </w:r>
            <w:r>
              <w:rPr>
                <w:rFonts w:ascii="Times New Roman" w:hAnsi="Times New Roman"/>
                <w:b w:val="0"/>
                <w:i w:val="0"/>
                <w:color w:val="0000FF"/>
                <w:sz w:val="22"/>
                <w:u w:val="single"/>
              </w:rPr>
              <w:t>https://m.edsoo.ru/f5eb78f8</w:t>
            </w:r>
            <w:r>
              <w:rPr>
                <w:rFonts w:ascii="Times New Roman" w:hAnsi="Times New Roman"/>
                <w:b w:val="0"/>
                <w:i w:val="0"/>
                <w:color w:val="0000FF"/>
                <w:sz w:val="22"/>
                <w:u w:val="single"/>
              </w:rPr>
              <w:fldChar w:fldCharType="end"/>
            </w:r>
          </w:p>
        </w:tc>
      </w:tr>
      <w:tr w14:paraId="319BA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1CDC3EC">
            <w:pPr>
              <w:spacing w:before="0" w:after="0"/>
              <w:ind w:left="0"/>
              <w:jc w:val="left"/>
            </w:pPr>
            <w:r>
              <w:rPr>
                <w:rFonts w:ascii="Times New Roman" w:hAnsi="Times New Roman"/>
                <w:b w:val="0"/>
                <w:i w:val="0"/>
                <w:color w:val="000000"/>
                <w:sz w:val="24"/>
              </w:rPr>
              <w:t>10</w:t>
            </w:r>
          </w:p>
        </w:tc>
        <w:tc>
          <w:tcPr>
            <w:tcW w:w="3080" w:type="dxa"/>
            <w:tcMar>
              <w:top w:w="50" w:type="dxa"/>
              <w:left w:w="100" w:type="dxa"/>
            </w:tcMar>
            <w:vAlign w:val="center"/>
          </w:tcPr>
          <w:p w14:paraId="3BF99B62">
            <w:pPr>
              <w:spacing w:before="0" w:after="0"/>
              <w:ind w:left="135"/>
              <w:jc w:val="left"/>
            </w:pPr>
            <w:r>
              <w:rPr>
                <w:rFonts w:ascii="Times New Roman" w:hAnsi="Times New Roman"/>
                <w:b w:val="0"/>
                <w:i w:val="0"/>
                <w:color w:val="000000"/>
                <w:sz w:val="24"/>
              </w:rPr>
              <w:t>Школьное образование. Права и обязанности учащегося</w:t>
            </w:r>
          </w:p>
        </w:tc>
        <w:tc>
          <w:tcPr>
            <w:tcW w:w="840" w:type="dxa"/>
            <w:tcMar>
              <w:top w:w="50" w:type="dxa"/>
              <w:left w:w="100" w:type="dxa"/>
            </w:tcMar>
            <w:vAlign w:val="center"/>
          </w:tcPr>
          <w:p w14:paraId="3F3842B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C10A32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979D4DF">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4A5A50C">
            <w:pPr>
              <w:spacing w:before="0" w:after="0"/>
              <w:ind w:left="135"/>
              <w:jc w:val="left"/>
            </w:pPr>
          </w:p>
        </w:tc>
        <w:tc>
          <w:tcPr>
            <w:tcW w:w="1988" w:type="dxa"/>
            <w:tcMar>
              <w:top w:w="50" w:type="dxa"/>
              <w:left w:w="100" w:type="dxa"/>
            </w:tcMar>
            <w:vAlign w:val="center"/>
          </w:tcPr>
          <w:p w14:paraId="799EC4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"https://m.edsoo.ru/f5eb7a74" \h </w:instrText>
            </w:r>
            <w:r>
              <w:fldChar w:fldCharType="separate"/>
            </w:r>
            <w:r>
              <w:rPr>
                <w:rFonts w:ascii="Times New Roman" w:hAnsi="Times New Roman"/>
                <w:b w:val="0"/>
                <w:i w:val="0"/>
                <w:color w:val="0000FF"/>
                <w:sz w:val="22"/>
                <w:u w:val="single"/>
              </w:rPr>
              <w:t>https://m.edsoo.ru/f5eb7a74</w:t>
            </w:r>
            <w:r>
              <w:rPr>
                <w:rFonts w:ascii="Times New Roman" w:hAnsi="Times New Roman"/>
                <w:b w:val="0"/>
                <w:i w:val="0"/>
                <w:color w:val="0000FF"/>
                <w:sz w:val="22"/>
                <w:u w:val="single"/>
              </w:rPr>
              <w:fldChar w:fldCharType="end"/>
            </w:r>
          </w:p>
        </w:tc>
      </w:tr>
      <w:tr w14:paraId="4AF87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DB45607">
            <w:pPr>
              <w:spacing w:before="0" w:after="0"/>
              <w:ind w:left="0"/>
              <w:jc w:val="left"/>
            </w:pPr>
            <w:r>
              <w:rPr>
                <w:rFonts w:ascii="Times New Roman" w:hAnsi="Times New Roman"/>
                <w:b w:val="0"/>
                <w:i w:val="0"/>
                <w:color w:val="000000"/>
                <w:sz w:val="24"/>
              </w:rPr>
              <w:t>11</w:t>
            </w:r>
          </w:p>
        </w:tc>
        <w:tc>
          <w:tcPr>
            <w:tcW w:w="3080" w:type="dxa"/>
            <w:tcMar>
              <w:top w:w="50" w:type="dxa"/>
              <w:left w:w="100" w:type="dxa"/>
            </w:tcMar>
            <w:vAlign w:val="center"/>
          </w:tcPr>
          <w:p w14:paraId="793DF95B">
            <w:pPr>
              <w:spacing w:before="0" w:after="0"/>
              <w:ind w:left="135"/>
              <w:jc w:val="left"/>
            </w:pPr>
            <w:r>
              <w:rPr>
                <w:rFonts w:ascii="Times New Roman" w:hAnsi="Times New Roman"/>
                <w:b w:val="0"/>
                <w:i w:val="0"/>
                <w:color w:val="000000"/>
                <w:sz w:val="24"/>
              </w:rPr>
              <w:t>Общение и его роль в жизни человека</w:t>
            </w:r>
          </w:p>
        </w:tc>
        <w:tc>
          <w:tcPr>
            <w:tcW w:w="840" w:type="dxa"/>
            <w:tcMar>
              <w:top w:w="50" w:type="dxa"/>
              <w:left w:w="100" w:type="dxa"/>
            </w:tcMar>
            <w:vAlign w:val="center"/>
          </w:tcPr>
          <w:p w14:paraId="4785BAB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6C0DED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AC1CB6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2FB4D1F">
            <w:pPr>
              <w:spacing w:before="0" w:after="0"/>
              <w:ind w:left="135"/>
              <w:jc w:val="left"/>
            </w:pPr>
          </w:p>
        </w:tc>
        <w:tc>
          <w:tcPr>
            <w:tcW w:w="1988" w:type="dxa"/>
            <w:tcMar>
              <w:top w:w="50" w:type="dxa"/>
              <w:left w:w="100" w:type="dxa"/>
            </w:tcMar>
            <w:vAlign w:val="center"/>
          </w:tcPr>
          <w:p w14:paraId="18A60E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"https://m.edsoo.ru/f5eb7bdc" \h </w:instrText>
            </w:r>
            <w:r>
              <w:fldChar w:fldCharType="separate"/>
            </w:r>
            <w:r>
              <w:rPr>
                <w:rFonts w:ascii="Times New Roman" w:hAnsi="Times New Roman"/>
                <w:b w:val="0"/>
                <w:i w:val="0"/>
                <w:color w:val="0000FF"/>
                <w:sz w:val="22"/>
                <w:u w:val="single"/>
              </w:rPr>
              <w:t>https://m.edsoo.ru/f5eb7bdc</w:t>
            </w:r>
            <w:r>
              <w:rPr>
                <w:rFonts w:ascii="Times New Roman" w:hAnsi="Times New Roman"/>
                <w:b w:val="0"/>
                <w:i w:val="0"/>
                <w:color w:val="0000FF"/>
                <w:sz w:val="22"/>
                <w:u w:val="single"/>
              </w:rPr>
              <w:fldChar w:fldCharType="end"/>
            </w:r>
          </w:p>
        </w:tc>
      </w:tr>
      <w:tr w14:paraId="292572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A5EAEC2">
            <w:pPr>
              <w:spacing w:before="0" w:after="0"/>
              <w:ind w:left="0"/>
              <w:jc w:val="left"/>
            </w:pPr>
            <w:r>
              <w:rPr>
                <w:rFonts w:ascii="Times New Roman" w:hAnsi="Times New Roman"/>
                <w:b w:val="0"/>
                <w:i w:val="0"/>
                <w:color w:val="000000"/>
                <w:sz w:val="24"/>
              </w:rPr>
              <w:t>12</w:t>
            </w:r>
          </w:p>
        </w:tc>
        <w:tc>
          <w:tcPr>
            <w:tcW w:w="3080" w:type="dxa"/>
            <w:tcMar>
              <w:top w:w="50" w:type="dxa"/>
              <w:left w:w="100" w:type="dxa"/>
            </w:tcMar>
            <w:vAlign w:val="center"/>
          </w:tcPr>
          <w:p w14:paraId="21433D3A">
            <w:pPr>
              <w:spacing w:before="0" w:after="0"/>
              <w:ind w:left="135"/>
              <w:jc w:val="left"/>
            </w:pPr>
            <w:r>
              <w:rPr>
                <w:rFonts w:ascii="Times New Roman" w:hAnsi="Times New Roman"/>
                <w:b w:val="0"/>
                <w:i w:val="0"/>
                <w:color w:val="000000"/>
                <w:sz w:val="24"/>
              </w:rPr>
              <w:t>Особенности общения подростков. Общение в современных условиях</w:t>
            </w:r>
          </w:p>
        </w:tc>
        <w:tc>
          <w:tcPr>
            <w:tcW w:w="840" w:type="dxa"/>
            <w:tcMar>
              <w:top w:w="50" w:type="dxa"/>
              <w:left w:w="100" w:type="dxa"/>
            </w:tcMar>
            <w:vAlign w:val="center"/>
          </w:tcPr>
          <w:p w14:paraId="567798C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6DE8C5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20CC47B">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FD7BB47">
            <w:pPr>
              <w:spacing w:before="0" w:after="0"/>
              <w:ind w:left="135"/>
              <w:jc w:val="left"/>
            </w:pPr>
          </w:p>
        </w:tc>
        <w:tc>
          <w:tcPr>
            <w:tcW w:w="1988" w:type="dxa"/>
            <w:tcMar>
              <w:top w:w="50" w:type="dxa"/>
              <w:left w:w="100" w:type="dxa"/>
            </w:tcMar>
            <w:vAlign w:val="center"/>
          </w:tcPr>
          <w:p w14:paraId="2FDD209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"https://m.edsoo.ru/f5eb7d58" \h </w:instrText>
            </w:r>
            <w:r>
              <w:fldChar w:fldCharType="separate"/>
            </w:r>
            <w:r>
              <w:rPr>
                <w:rFonts w:ascii="Times New Roman" w:hAnsi="Times New Roman"/>
                <w:b w:val="0"/>
                <w:i w:val="0"/>
                <w:color w:val="0000FF"/>
                <w:sz w:val="22"/>
                <w:u w:val="single"/>
              </w:rPr>
              <w:t>https://m.edsoo.ru/f5eb7d58</w:t>
            </w:r>
            <w:r>
              <w:rPr>
                <w:rFonts w:ascii="Times New Roman" w:hAnsi="Times New Roman"/>
                <w:b w:val="0"/>
                <w:i w:val="0"/>
                <w:color w:val="0000FF"/>
                <w:sz w:val="22"/>
                <w:u w:val="single"/>
              </w:rPr>
              <w:fldChar w:fldCharType="end"/>
            </w:r>
          </w:p>
        </w:tc>
      </w:tr>
      <w:tr w14:paraId="24D8D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4EC1D25">
            <w:pPr>
              <w:spacing w:before="0" w:after="0"/>
              <w:ind w:left="0"/>
              <w:jc w:val="left"/>
            </w:pPr>
            <w:r>
              <w:rPr>
                <w:rFonts w:ascii="Times New Roman" w:hAnsi="Times New Roman"/>
                <w:b w:val="0"/>
                <w:i w:val="0"/>
                <w:color w:val="000000"/>
                <w:sz w:val="24"/>
              </w:rPr>
              <w:t>13</w:t>
            </w:r>
          </w:p>
        </w:tc>
        <w:tc>
          <w:tcPr>
            <w:tcW w:w="3080" w:type="dxa"/>
            <w:tcMar>
              <w:top w:w="50" w:type="dxa"/>
              <w:left w:w="100" w:type="dxa"/>
            </w:tcMar>
            <w:vAlign w:val="center"/>
          </w:tcPr>
          <w:p w14:paraId="7D4FF41B">
            <w:pPr>
              <w:spacing w:before="0" w:after="0"/>
              <w:ind w:left="135"/>
              <w:jc w:val="left"/>
            </w:pPr>
            <w:r>
              <w:rPr>
                <w:rFonts w:ascii="Times New Roman" w:hAnsi="Times New Roman"/>
                <w:b w:val="0"/>
                <w:i w:val="0"/>
                <w:color w:val="000000"/>
                <w:sz w:val="24"/>
              </w:rPr>
              <w:t>Отношения в малых группах. Групповые нормы и правила. Лидерство в группе</w:t>
            </w:r>
          </w:p>
        </w:tc>
        <w:tc>
          <w:tcPr>
            <w:tcW w:w="840" w:type="dxa"/>
            <w:tcMar>
              <w:top w:w="50" w:type="dxa"/>
              <w:left w:w="100" w:type="dxa"/>
            </w:tcMar>
            <w:vAlign w:val="center"/>
          </w:tcPr>
          <w:p w14:paraId="78DC6A70">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27B944A">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2D70D73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3CD4A52">
            <w:pPr>
              <w:spacing w:before="0" w:after="0"/>
              <w:ind w:left="135"/>
              <w:jc w:val="left"/>
            </w:pPr>
          </w:p>
        </w:tc>
        <w:tc>
          <w:tcPr>
            <w:tcW w:w="1988" w:type="dxa"/>
            <w:tcMar>
              <w:top w:w="50" w:type="dxa"/>
              <w:left w:w="100" w:type="dxa"/>
            </w:tcMar>
            <w:vAlign w:val="center"/>
          </w:tcPr>
          <w:p w14:paraId="30AA832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"https://m.edsoo.ru/f5eb81b8" \h </w:instrText>
            </w:r>
            <w:r>
              <w:fldChar w:fldCharType="separate"/>
            </w:r>
            <w:r>
              <w:rPr>
                <w:rFonts w:ascii="Times New Roman" w:hAnsi="Times New Roman"/>
                <w:b w:val="0"/>
                <w:i w:val="0"/>
                <w:color w:val="0000FF"/>
                <w:sz w:val="22"/>
                <w:u w:val="single"/>
              </w:rPr>
              <w:t>https://m.edsoo.ru/f5eb81b8</w:t>
            </w:r>
            <w:r>
              <w:rPr>
                <w:rFonts w:ascii="Times New Roman" w:hAnsi="Times New Roman"/>
                <w:b w:val="0"/>
                <w:i w:val="0"/>
                <w:color w:val="0000FF"/>
                <w:sz w:val="22"/>
                <w:u w:val="single"/>
              </w:rPr>
              <w:fldChar w:fldCharType="end"/>
            </w:r>
          </w:p>
        </w:tc>
      </w:tr>
      <w:tr w14:paraId="012F1F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EFEC4EC">
            <w:pPr>
              <w:spacing w:before="0" w:after="0"/>
              <w:ind w:left="0"/>
              <w:jc w:val="left"/>
            </w:pPr>
            <w:r>
              <w:rPr>
                <w:rFonts w:ascii="Times New Roman" w:hAnsi="Times New Roman"/>
                <w:b w:val="0"/>
                <w:i w:val="0"/>
                <w:color w:val="000000"/>
                <w:sz w:val="24"/>
              </w:rPr>
              <w:t>14</w:t>
            </w:r>
          </w:p>
        </w:tc>
        <w:tc>
          <w:tcPr>
            <w:tcW w:w="3080" w:type="dxa"/>
            <w:tcMar>
              <w:top w:w="50" w:type="dxa"/>
              <w:left w:w="100" w:type="dxa"/>
            </w:tcMar>
            <w:vAlign w:val="center"/>
          </w:tcPr>
          <w:p w14:paraId="353C72BC">
            <w:pPr>
              <w:spacing w:before="0" w:after="0"/>
              <w:ind w:left="135"/>
              <w:jc w:val="left"/>
            </w:pPr>
            <w:r>
              <w:rPr>
                <w:rFonts w:ascii="Times New Roman" w:hAnsi="Times New Roman"/>
                <w:b w:val="0"/>
                <w:i w:val="0"/>
                <w:color w:val="000000"/>
                <w:sz w:val="24"/>
              </w:rPr>
              <w:t>Межличностные отношения (деловые, личные)</w:t>
            </w:r>
          </w:p>
        </w:tc>
        <w:tc>
          <w:tcPr>
            <w:tcW w:w="840" w:type="dxa"/>
            <w:tcMar>
              <w:top w:w="50" w:type="dxa"/>
              <w:left w:w="100" w:type="dxa"/>
            </w:tcMar>
            <w:vAlign w:val="center"/>
          </w:tcPr>
          <w:p w14:paraId="7DB8D7EF">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31BB7D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CFD9CB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B213697">
            <w:pPr>
              <w:spacing w:before="0" w:after="0"/>
              <w:ind w:left="135"/>
              <w:jc w:val="left"/>
            </w:pPr>
          </w:p>
        </w:tc>
        <w:tc>
          <w:tcPr>
            <w:tcW w:w="1988" w:type="dxa"/>
            <w:tcMar>
              <w:top w:w="50" w:type="dxa"/>
              <w:left w:w="100" w:type="dxa"/>
            </w:tcMar>
            <w:vAlign w:val="center"/>
          </w:tcPr>
          <w:p w14:paraId="062A74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"https://m.edsoo.ru/f5eb835c" \h </w:instrText>
            </w:r>
            <w:r>
              <w:fldChar w:fldCharType="separate"/>
            </w:r>
            <w:r>
              <w:rPr>
                <w:rFonts w:ascii="Times New Roman" w:hAnsi="Times New Roman"/>
                <w:b w:val="0"/>
                <w:i w:val="0"/>
                <w:color w:val="0000FF"/>
                <w:sz w:val="22"/>
                <w:u w:val="single"/>
              </w:rPr>
              <w:t>https://m.edsoo.ru/f5eb835c</w:t>
            </w:r>
            <w:r>
              <w:rPr>
                <w:rFonts w:ascii="Times New Roman" w:hAnsi="Times New Roman"/>
                <w:b w:val="0"/>
                <w:i w:val="0"/>
                <w:color w:val="0000FF"/>
                <w:sz w:val="22"/>
                <w:u w:val="single"/>
              </w:rPr>
              <w:fldChar w:fldCharType="end"/>
            </w:r>
          </w:p>
        </w:tc>
      </w:tr>
      <w:tr w14:paraId="0267D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93F8062">
            <w:pPr>
              <w:spacing w:before="0" w:after="0"/>
              <w:ind w:left="0"/>
              <w:jc w:val="left"/>
            </w:pPr>
            <w:r>
              <w:rPr>
                <w:rFonts w:ascii="Times New Roman" w:hAnsi="Times New Roman"/>
                <w:b w:val="0"/>
                <w:i w:val="0"/>
                <w:color w:val="000000"/>
                <w:sz w:val="24"/>
              </w:rPr>
              <w:t>15</w:t>
            </w:r>
          </w:p>
        </w:tc>
        <w:tc>
          <w:tcPr>
            <w:tcW w:w="3080" w:type="dxa"/>
            <w:tcMar>
              <w:top w:w="50" w:type="dxa"/>
              <w:left w:w="100" w:type="dxa"/>
            </w:tcMar>
            <w:vAlign w:val="center"/>
          </w:tcPr>
          <w:p w14:paraId="2708A4BA">
            <w:pPr>
              <w:spacing w:before="0" w:after="0"/>
              <w:ind w:left="135"/>
              <w:jc w:val="left"/>
            </w:pPr>
            <w:r>
              <w:rPr>
                <w:rFonts w:ascii="Times New Roman" w:hAnsi="Times New Roman"/>
                <w:b w:val="0"/>
                <w:i w:val="0"/>
                <w:color w:val="000000"/>
                <w:sz w:val="24"/>
              </w:rPr>
              <w:t>Отношения в семье. Роль семьи в жизни человека и общества</w:t>
            </w:r>
          </w:p>
        </w:tc>
        <w:tc>
          <w:tcPr>
            <w:tcW w:w="840" w:type="dxa"/>
            <w:tcMar>
              <w:top w:w="50" w:type="dxa"/>
              <w:left w:w="100" w:type="dxa"/>
            </w:tcMar>
            <w:vAlign w:val="center"/>
          </w:tcPr>
          <w:p w14:paraId="7F9E80C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D1DB69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FB4ED2E">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64830A0">
            <w:pPr>
              <w:spacing w:before="0" w:after="0"/>
              <w:ind w:left="135"/>
              <w:jc w:val="left"/>
            </w:pPr>
          </w:p>
        </w:tc>
        <w:tc>
          <w:tcPr>
            <w:tcW w:w="1988" w:type="dxa"/>
            <w:tcMar>
              <w:top w:w="50" w:type="dxa"/>
              <w:left w:w="100" w:type="dxa"/>
            </w:tcMar>
            <w:vAlign w:val="center"/>
          </w:tcPr>
          <w:p w14:paraId="117E14F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"https://m.edsoo.ru/f5eb84ce" \h </w:instrText>
            </w:r>
            <w:r>
              <w:fldChar w:fldCharType="separate"/>
            </w:r>
            <w:r>
              <w:rPr>
                <w:rFonts w:ascii="Times New Roman" w:hAnsi="Times New Roman"/>
                <w:b w:val="0"/>
                <w:i w:val="0"/>
                <w:color w:val="0000FF"/>
                <w:sz w:val="22"/>
                <w:u w:val="single"/>
              </w:rPr>
              <w:t>https://m.edsoo.ru/f5eb84ce</w:t>
            </w:r>
            <w:r>
              <w:rPr>
                <w:rFonts w:ascii="Times New Roman" w:hAnsi="Times New Roman"/>
                <w:b w:val="0"/>
                <w:i w:val="0"/>
                <w:color w:val="0000FF"/>
                <w:sz w:val="22"/>
                <w:u w:val="single"/>
              </w:rPr>
              <w:fldChar w:fldCharType="end"/>
            </w:r>
          </w:p>
        </w:tc>
      </w:tr>
      <w:tr w14:paraId="49F025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5A2C6BC0">
            <w:pPr>
              <w:spacing w:before="0" w:after="0"/>
              <w:ind w:left="0"/>
              <w:jc w:val="left"/>
            </w:pPr>
            <w:r>
              <w:rPr>
                <w:rFonts w:ascii="Times New Roman" w:hAnsi="Times New Roman"/>
                <w:b w:val="0"/>
                <w:i w:val="0"/>
                <w:color w:val="000000"/>
                <w:sz w:val="24"/>
              </w:rPr>
              <w:t>16</w:t>
            </w:r>
          </w:p>
        </w:tc>
        <w:tc>
          <w:tcPr>
            <w:tcW w:w="3080" w:type="dxa"/>
            <w:tcMar>
              <w:top w:w="50" w:type="dxa"/>
              <w:left w:w="100" w:type="dxa"/>
            </w:tcMar>
            <w:vAlign w:val="center"/>
          </w:tcPr>
          <w:p w14:paraId="45AE5847">
            <w:pPr>
              <w:spacing w:before="0" w:after="0"/>
              <w:ind w:left="135"/>
              <w:jc w:val="left"/>
            </w:pPr>
            <w:r>
              <w:rPr>
                <w:rFonts w:ascii="Times New Roman" w:hAnsi="Times New Roman"/>
                <w:b w:val="0"/>
                <w:i w:val="0"/>
                <w:color w:val="000000"/>
                <w:sz w:val="24"/>
              </w:rPr>
              <w:t>Семейные традиции. Семейный досуг</w:t>
            </w:r>
          </w:p>
        </w:tc>
        <w:tc>
          <w:tcPr>
            <w:tcW w:w="840" w:type="dxa"/>
            <w:tcMar>
              <w:top w:w="50" w:type="dxa"/>
              <w:left w:w="100" w:type="dxa"/>
            </w:tcMar>
            <w:vAlign w:val="center"/>
          </w:tcPr>
          <w:p w14:paraId="58AF0883">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22FE13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4230F3C">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666F754">
            <w:pPr>
              <w:spacing w:before="0" w:after="0"/>
              <w:ind w:left="135"/>
              <w:jc w:val="left"/>
            </w:pPr>
          </w:p>
        </w:tc>
        <w:tc>
          <w:tcPr>
            <w:tcW w:w="1988" w:type="dxa"/>
            <w:tcMar>
              <w:top w:w="50" w:type="dxa"/>
              <w:left w:w="100" w:type="dxa"/>
            </w:tcMar>
            <w:vAlign w:val="center"/>
          </w:tcPr>
          <w:p w14:paraId="3569772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"https://m.edsoo.ru/f5eb8640" \h </w:instrText>
            </w:r>
            <w:r>
              <w:fldChar w:fldCharType="separate"/>
            </w:r>
            <w:r>
              <w:rPr>
                <w:rFonts w:ascii="Times New Roman" w:hAnsi="Times New Roman"/>
                <w:b w:val="0"/>
                <w:i w:val="0"/>
                <w:color w:val="0000FF"/>
                <w:sz w:val="22"/>
                <w:u w:val="single"/>
              </w:rPr>
              <w:t>https://m.edsoo.ru/f5eb8640</w:t>
            </w:r>
            <w:r>
              <w:rPr>
                <w:rFonts w:ascii="Times New Roman" w:hAnsi="Times New Roman"/>
                <w:b w:val="0"/>
                <w:i w:val="0"/>
                <w:color w:val="0000FF"/>
                <w:sz w:val="22"/>
                <w:u w:val="single"/>
              </w:rPr>
              <w:fldChar w:fldCharType="end"/>
            </w:r>
          </w:p>
        </w:tc>
      </w:tr>
      <w:tr w14:paraId="319AEB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262EC60">
            <w:pPr>
              <w:spacing w:before="0" w:after="0"/>
              <w:ind w:left="0"/>
              <w:jc w:val="left"/>
            </w:pPr>
            <w:r>
              <w:rPr>
                <w:rFonts w:ascii="Times New Roman" w:hAnsi="Times New Roman"/>
                <w:b w:val="0"/>
                <w:i w:val="0"/>
                <w:color w:val="000000"/>
                <w:sz w:val="24"/>
              </w:rPr>
              <w:t>17</w:t>
            </w:r>
          </w:p>
        </w:tc>
        <w:tc>
          <w:tcPr>
            <w:tcW w:w="3080" w:type="dxa"/>
            <w:tcMar>
              <w:top w:w="50" w:type="dxa"/>
              <w:left w:w="100" w:type="dxa"/>
            </w:tcMar>
            <w:vAlign w:val="center"/>
          </w:tcPr>
          <w:p w14:paraId="1378AE67">
            <w:pPr>
              <w:spacing w:before="0" w:after="0"/>
              <w:ind w:left="135"/>
              <w:jc w:val="left"/>
            </w:pPr>
            <w:r>
              <w:rPr>
                <w:rFonts w:ascii="Times New Roman" w:hAnsi="Times New Roman"/>
                <w:b w:val="0"/>
                <w:i w:val="0"/>
                <w:color w:val="000000"/>
                <w:sz w:val="24"/>
              </w:rPr>
              <w:t>Свободное время подростка. Отношения с друзьями и сверстниками</w:t>
            </w:r>
          </w:p>
        </w:tc>
        <w:tc>
          <w:tcPr>
            <w:tcW w:w="840" w:type="dxa"/>
            <w:tcMar>
              <w:top w:w="50" w:type="dxa"/>
              <w:left w:w="100" w:type="dxa"/>
            </w:tcMar>
            <w:vAlign w:val="center"/>
          </w:tcPr>
          <w:p w14:paraId="6F3E0A1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145192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5E80005">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32DADAF">
            <w:pPr>
              <w:spacing w:before="0" w:after="0"/>
              <w:ind w:left="135"/>
              <w:jc w:val="left"/>
            </w:pPr>
          </w:p>
        </w:tc>
        <w:tc>
          <w:tcPr>
            <w:tcW w:w="1988" w:type="dxa"/>
            <w:tcMar>
              <w:top w:w="50" w:type="dxa"/>
              <w:left w:w="100" w:type="dxa"/>
            </w:tcMar>
            <w:vAlign w:val="center"/>
          </w:tcPr>
          <w:p w14:paraId="552075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"https://m.edsoo.ru/f5eb87b2" \h </w:instrText>
            </w:r>
            <w:r>
              <w:fldChar w:fldCharType="separate"/>
            </w:r>
            <w:r>
              <w:rPr>
                <w:rFonts w:ascii="Times New Roman" w:hAnsi="Times New Roman"/>
                <w:b w:val="0"/>
                <w:i w:val="0"/>
                <w:color w:val="0000FF"/>
                <w:sz w:val="22"/>
                <w:u w:val="single"/>
              </w:rPr>
              <w:t>https://m.edsoo.ru/f5eb87b2</w:t>
            </w:r>
            <w:r>
              <w:rPr>
                <w:rFonts w:ascii="Times New Roman" w:hAnsi="Times New Roman"/>
                <w:b w:val="0"/>
                <w:i w:val="0"/>
                <w:color w:val="0000FF"/>
                <w:sz w:val="22"/>
                <w:u w:val="single"/>
              </w:rPr>
              <w:fldChar w:fldCharType="end"/>
            </w:r>
          </w:p>
        </w:tc>
      </w:tr>
      <w:tr w14:paraId="2F2350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13C64AC3">
            <w:pPr>
              <w:spacing w:before="0" w:after="0"/>
              <w:ind w:left="0"/>
              <w:jc w:val="left"/>
            </w:pPr>
            <w:r>
              <w:rPr>
                <w:rFonts w:ascii="Times New Roman" w:hAnsi="Times New Roman"/>
                <w:b w:val="0"/>
                <w:i w:val="0"/>
                <w:color w:val="000000"/>
                <w:sz w:val="24"/>
              </w:rPr>
              <w:t>18</w:t>
            </w:r>
          </w:p>
        </w:tc>
        <w:tc>
          <w:tcPr>
            <w:tcW w:w="3080" w:type="dxa"/>
            <w:tcMar>
              <w:top w:w="50" w:type="dxa"/>
              <w:left w:w="100" w:type="dxa"/>
            </w:tcMar>
            <w:vAlign w:val="center"/>
          </w:tcPr>
          <w:p w14:paraId="5286B320">
            <w:pPr>
              <w:spacing w:before="0" w:after="0"/>
              <w:ind w:left="135"/>
              <w:jc w:val="left"/>
            </w:pPr>
            <w:r>
              <w:rPr>
                <w:rFonts w:ascii="Times New Roman" w:hAnsi="Times New Roman"/>
                <w:b w:val="0"/>
                <w:i w:val="0"/>
                <w:color w:val="000000"/>
                <w:sz w:val="24"/>
              </w:rPr>
              <w:t>Конфликты в межличностных отношениях</w:t>
            </w:r>
          </w:p>
        </w:tc>
        <w:tc>
          <w:tcPr>
            <w:tcW w:w="840" w:type="dxa"/>
            <w:tcMar>
              <w:top w:w="50" w:type="dxa"/>
              <w:left w:w="100" w:type="dxa"/>
            </w:tcMar>
            <w:vAlign w:val="center"/>
          </w:tcPr>
          <w:p w14:paraId="1F8E4D4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4AC7F83">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5618FD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01099F5">
            <w:pPr>
              <w:spacing w:before="0" w:after="0"/>
              <w:ind w:left="135"/>
              <w:jc w:val="left"/>
            </w:pPr>
          </w:p>
        </w:tc>
        <w:tc>
          <w:tcPr>
            <w:tcW w:w="1988" w:type="dxa"/>
            <w:tcMar>
              <w:top w:w="50" w:type="dxa"/>
              <w:left w:w="100" w:type="dxa"/>
            </w:tcMar>
            <w:vAlign w:val="center"/>
          </w:tcPr>
          <w:p w14:paraId="77961F9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"https://m.edsoo.ru/f5eb8910" \h </w:instrText>
            </w:r>
            <w:r>
              <w:fldChar w:fldCharType="separate"/>
            </w:r>
            <w:r>
              <w:rPr>
                <w:rFonts w:ascii="Times New Roman" w:hAnsi="Times New Roman"/>
                <w:b w:val="0"/>
                <w:i w:val="0"/>
                <w:color w:val="0000FF"/>
                <w:sz w:val="22"/>
                <w:u w:val="single"/>
              </w:rPr>
              <w:t>https://m.edsoo.ru/f5eb8910</w:t>
            </w:r>
            <w:r>
              <w:rPr>
                <w:rFonts w:ascii="Times New Roman" w:hAnsi="Times New Roman"/>
                <w:b w:val="0"/>
                <w:i w:val="0"/>
                <w:color w:val="0000FF"/>
                <w:sz w:val="22"/>
                <w:u w:val="single"/>
              </w:rPr>
              <w:fldChar w:fldCharType="end"/>
            </w:r>
          </w:p>
        </w:tc>
      </w:tr>
      <w:tr w14:paraId="5DB07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EDA86D3">
            <w:pPr>
              <w:spacing w:before="0" w:after="0"/>
              <w:ind w:left="0"/>
              <w:jc w:val="left"/>
            </w:pPr>
            <w:r>
              <w:rPr>
                <w:rFonts w:ascii="Times New Roman" w:hAnsi="Times New Roman"/>
                <w:b w:val="0"/>
                <w:i w:val="0"/>
                <w:color w:val="000000"/>
                <w:sz w:val="24"/>
              </w:rPr>
              <w:t>19</w:t>
            </w:r>
          </w:p>
        </w:tc>
        <w:tc>
          <w:tcPr>
            <w:tcW w:w="3080" w:type="dxa"/>
            <w:tcMar>
              <w:top w:w="50" w:type="dxa"/>
              <w:left w:w="100" w:type="dxa"/>
            </w:tcMar>
            <w:vAlign w:val="center"/>
          </w:tcPr>
          <w:p w14:paraId="6AB5AB18">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6DC12274">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294FC1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3AD9968">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76DE84B1">
            <w:pPr>
              <w:spacing w:before="0" w:after="0"/>
              <w:ind w:left="135"/>
              <w:jc w:val="left"/>
            </w:pPr>
          </w:p>
        </w:tc>
        <w:tc>
          <w:tcPr>
            <w:tcW w:w="1988" w:type="dxa"/>
            <w:tcMar>
              <w:top w:w="50" w:type="dxa"/>
              <w:left w:w="100" w:type="dxa"/>
            </w:tcMar>
            <w:vAlign w:val="center"/>
          </w:tcPr>
          <w:p w14:paraId="19AD4F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"https://m.edsoo.ru/f5eb8a78" \h </w:instrText>
            </w:r>
            <w:r>
              <w:fldChar w:fldCharType="separate"/>
            </w:r>
            <w:r>
              <w:rPr>
                <w:rFonts w:ascii="Times New Roman" w:hAnsi="Times New Roman"/>
                <w:b w:val="0"/>
                <w:i w:val="0"/>
                <w:color w:val="0000FF"/>
                <w:sz w:val="22"/>
                <w:u w:val="single"/>
              </w:rPr>
              <w:t>https://m.edsoo.ru/f5eb8a78</w:t>
            </w:r>
            <w:r>
              <w:rPr>
                <w:rFonts w:ascii="Times New Roman" w:hAnsi="Times New Roman"/>
                <w:b w:val="0"/>
                <w:i w:val="0"/>
                <w:color w:val="0000FF"/>
                <w:sz w:val="22"/>
                <w:u w:val="single"/>
              </w:rPr>
              <w:fldChar w:fldCharType="end"/>
            </w:r>
          </w:p>
        </w:tc>
      </w:tr>
      <w:tr w14:paraId="5FC0B9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3973E8F">
            <w:pPr>
              <w:spacing w:before="0" w:after="0"/>
              <w:ind w:left="0"/>
              <w:jc w:val="left"/>
            </w:pPr>
            <w:r>
              <w:rPr>
                <w:rFonts w:ascii="Times New Roman" w:hAnsi="Times New Roman"/>
                <w:b w:val="0"/>
                <w:i w:val="0"/>
                <w:color w:val="000000"/>
                <w:sz w:val="24"/>
              </w:rPr>
              <w:t>20</w:t>
            </w:r>
          </w:p>
        </w:tc>
        <w:tc>
          <w:tcPr>
            <w:tcW w:w="3080" w:type="dxa"/>
            <w:tcMar>
              <w:top w:w="50" w:type="dxa"/>
              <w:left w:w="100" w:type="dxa"/>
            </w:tcMar>
            <w:vAlign w:val="center"/>
          </w:tcPr>
          <w:p w14:paraId="4B0429C0">
            <w:pPr>
              <w:spacing w:before="0" w:after="0"/>
              <w:ind w:left="135"/>
              <w:jc w:val="left"/>
            </w:pPr>
            <w:r>
              <w:rPr>
                <w:rFonts w:ascii="Times New Roman" w:hAnsi="Times New Roman"/>
                <w:b w:val="0"/>
                <w:i w:val="0"/>
                <w:color w:val="000000"/>
                <w:sz w:val="24"/>
              </w:rPr>
              <w:t>Повторительно-обобщающий урок по теме "Человек и его социальное окружение"</w:t>
            </w:r>
          </w:p>
        </w:tc>
        <w:tc>
          <w:tcPr>
            <w:tcW w:w="840" w:type="dxa"/>
            <w:tcMar>
              <w:top w:w="50" w:type="dxa"/>
              <w:left w:w="100" w:type="dxa"/>
            </w:tcMar>
            <w:vAlign w:val="center"/>
          </w:tcPr>
          <w:p w14:paraId="631AA8E0">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A76E2E8">
            <w:pPr>
              <w:spacing w:before="0" w:after="0" w:line="276" w:lineRule="auto"/>
              <w:ind w:left="135"/>
              <w:jc w:val="center"/>
            </w:pPr>
            <w:r>
              <w:rPr>
                <w:rFonts w:ascii="Times New Roman" w:hAnsi="Times New Roman"/>
                <w:b w:val="0"/>
                <w:i w:val="0"/>
                <w:color w:val="000000"/>
                <w:sz w:val="24"/>
              </w:rPr>
              <w:t xml:space="preserve"> 1 </w:t>
            </w:r>
          </w:p>
        </w:tc>
        <w:tc>
          <w:tcPr>
            <w:tcW w:w="1638" w:type="dxa"/>
            <w:tcMar>
              <w:top w:w="50" w:type="dxa"/>
              <w:left w:w="100" w:type="dxa"/>
            </w:tcMar>
            <w:vAlign w:val="center"/>
          </w:tcPr>
          <w:p w14:paraId="65B80649">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5F7944C5">
            <w:pPr>
              <w:spacing w:before="0" w:after="0"/>
              <w:ind w:left="135"/>
              <w:jc w:val="left"/>
            </w:pPr>
          </w:p>
        </w:tc>
        <w:tc>
          <w:tcPr>
            <w:tcW w:w="1988" w:type="dxa"/>
            <w:tcMar>
              <w:top w:w="50" w:type="dxa"/>
              <w:left w:w="100" w:type="dxa"/>
            </w:tcMar>
            <w:vAlign w:val="center"/>
          </w:tcPr>
          <w:p w14:paraId="029D30C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"https://m.edsoo.ru/f5eb8d48" \h </w:instrText>
            </w:r>
            <w:r>
              <w:fldChar w:fldCharType="separate"/>
            </w:r>
            <w:r>
              <w:rPr>
                <w:rFonts w:ascii="Times New Roman" w:hAnsi="Times New Roman"/>
                <w:b w:val="0"/>
                <w:i w:val="0"/>
                <w:color w:val="0000FF"/>
                <w:sz w:val="22"/>
                <w:u w:val="single"/>
              </w:rPr>
              <w:t>https://m.edsoo.ru/f5eb8d48</w:t>
            </w:r>
            <w:r>
              <w:rPr>
                <w:rFonts w:ascii="Times New Roman" w:hAnsi="Times New Roman"/>
                <w:b w:val="0"/>
                <w:i w:val="0"/>
                <w:color w:val="0000FF"/>
                <w:sz w:val="22"/>
                <w:u w:val="single"/>
              </w:rPr>
              <w:fldChar w:fldCharType="end"/>
            </w:r>
          </w:p>
        </w:tc>
      </w:tr>
      <w:tr w14:paraId="0C256E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15DCEC0">
            <w:pPr>
              <w:spacing w:before="0" w:after="0"/>
              <w:ind w:left="0"/>
              <w:jc w:val="left"/>
            </w:pPr>
            <w:r>
              <w:rPr>
                <w:rFonts w:ascii="Times New Roman" w:hAnsi="Times New Roman"/>
                <w:b w:val="0"/>
                <w:i w:val="0"/>
                <w:color w:val="000000"/>
                <w:sz w:val="24"/>
              </w:rPr>
              <w:t>21</w:t>
            </w:r>
          </w:p>
        </w:tc>
        <w:tc>
          <w:tcPr>
            <w:tcW w:w="3080" w:type="dxa"/>
            <w:tcMar>
              <w:top w:w="50" w:type="dxa"/>
              <w:left w:w="100" w:type="dxa"/>
            </w:tcMar>
            <w:vAlign w:val="center"/>
          </w:tcPr>
          <w:p w14:paraId="07EEB440">
            <w:pPr>
              <w:spacing w:before="0" w:after="0"/>
              <w:ind w:left="135"/>
              <w:jc w:val="left"/>
            </w:pPr>
            <w:r>
              <w:rPr>
                <w:rFonts w:ascii="Times New Roman" w:hAnsi="Times New Roman"/>
                <w:b w:val="0"/>
                <w:i w:val="0"/>
                <w:color w:val="000000"/>
                <w:sz w:val="24"/>
              </w:rPr>
              <w:t>Что такое общество. Связь общества и природы</w:t>
            </w:r>
          </w:p>
        </w:tc>
        <w:tc>
          <w:tcPr>
            <w:tcW w:w="840" w:type="dxa"/>
            <w:tcMar>
              <w:top w:w="50" w:type="dxa"/>
              <w:left w:w="100" w:type="dxa"/>
            </w:tcMar>
            <w:vAlign w:val="center"/>
          </w:tcPr>
          <w:p w14:paraId="43888B05">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C996FF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DBE73C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2C43E5C3">
            <w:pPr>
              <w:spacing w:before="0" w:after="0"/>
              <w:ind w:left="135"/>
              <w:jc w:val="left"/>
            </w:pPr>
          </w:p>
        </w:tc>
        <w:tc>
          <w:tcPr>
            <w:tcW w:w="1988" w:type="dxa"/>
            <w:tcMar>
              <w:top w:w="50" w:type="dxa"/>
              <w:left w:w="100" w:type="dxa"/>
            </w:tcMar>
            <w:vAlign w:val="center"/>
          </w:tcPr>
          <w:p w14:paraId="728A4D9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"https://m.edsoo.ru/f5eb8ed8" \h </w:instrText>
            </w:r>
            <w:r>
              <w:fldChar w:fldCharType="separate"/>
            </w:r>
            <w:r>
              <w:rPr>
                <w:rFonts w:ascii="Times New Roman" w:hAnsi="Times New Roman"/>
                <w:b w:val="0"/>
                <w:i w:val="0"/>
                <w:color w:val="0000FF"/>
                <w:sz w:val="22"/>
                <w:u w:val="single"/>
              </w:rPr>
              <w:t>https://m.edsoo.ru/f5eb8ed8</w:t>
            </w:r>
            <w:r>
              <w:rPr>
                <w:rFonts w:ascii="Times New Roman" w:hAnsi="Times New Roman"/>
                <w:b w:val="0"/>
                <w:i w:val="0"/>
                <w:color w:val="0000FF"/>
                <w:sz w:val="22"/>
                <w:u w:val="single"/>
              </w:rPr>
              <w:fldChar w:fldCharType="end"/>
            </w:r>
          </w:p>
        </w:tc>
      </w:tr>
      <w:tr w14:paraId="5797AA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9633088">
            <w:pPr>
              <w:spacing w:before="0" w:after="0"/>
              <w:ind w:left="0"/>
              <w:jc w:val="left"/>
            </w:pPr>
            <w:r>
              <w:rPr>
                <w:rFonts w:ascii="Times New Roman" w:hAnsi="Times New Roman"/>
                <w:b w:val="0"/>
                <w:i w:val="0"/>
                <w:color w:val="000000"/>
                <w:sz w:val="24"/>
              </w:rPr>
              <w:t>22</w:t>
            </w:r>
          </w:p>
        </w:tc>
        <w:tc>
          <w:tcPr>
            <w:tcW w:w="3080" w:type="dxa"/>
            <w:tcMar>
              <w:top w:w="50" w:type="dxa"/>
              <w:left w:w="100" w:type="dxa"/>
            </w:tcMar>
            <w:vAlign w:val="center"/>
          </w:tcPr>
          <w:p w14:paraId="61287068">
            <w:pPr>
              <w:spacing w:before="0" w:after="0"/>
              <w:ind w:left="135"/>
              <w:jc w:val="left"/>
            </w:pPr>
            <w:r>
              <w:rPr>
                <w:rFonts w:ascii="Times New Roman" w:hAnsi="Times New Roman"/>
                <w:b w:val="0"/>
                <w:i w:val="0"/>
                <w:color w:val="000000"/>
                <w:sz w:val="24"/>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5A2CA02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2366D0B">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058A38D4">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24EDD89">
            <w:pPr>
              <w:spacing w:before="0" w:after="0"/>
              <w:ind w:left="135"/>
              <w:jc w:val="left"/>
            </w:pPr>
          </w:p>
        </w:tc>
        <w:tc>
          <w:tcPr>
            <w:tcW w:w="1988" w:type="dxa"/>
            <w:tcMar>
              <w:top w:w="50" w:type="dxa"/>
              <w:left w:w="100" w:type="dxa"/>
            </w:tcMar>
            <w:vAlign w:val="center"/>
          </w:tcPr>
          <w:p w14:paraId="57BE3B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"https://m.edsoo.ru/f5eb9054" \h </w:instrText>
            </w:r>
            <w:r>
              <w:fldChar w:fldCharType="separate"/>
            </w:r>
            <w:r>
              <w:rPr>
                <w:rFonts w:ascii="Times New Roman" w:hAnsi="Times New Roman"/>
                <w:b w:val="0"/>
                <w:i w:val="0"/>
                <w:color w:val="0000FF"/>
                <w:sz w:val="22"/>
                <w:u w:val="single"/>
              </w:rPr>
              <w:t>https://m.edsoo.ru/f5eb9054</w:t>
            </w:r>
            <w:r>
              <w:rPr>
                <w:rFonts w:ascii="Times New Roman" w:hAnsi="Times New Roman"/>
                <w:b w:val="0"/>
                <w:i w:val="0"/>
                <w:color w:val="0000FF"/>
                <w:sz w:val="22"/>
                <w:u w:val="single"/>
              </w:rPr>
              <w:fldChar w:fldCharType="end"/>
            </w:r>
          </w:p>
        </w:tc>
      </w:tr>
      <w:tr w14:paraId="36C6D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76AF398">
            <w:pPr>
              <w:spacing w:before="0" w:after="0"/>
              <w:ind w:left="0"/>
              <w:jc w:val="left"/>
            </w:pPr>
            <w:r>
              <w:rPr>
                <w:rFonts w:ascii="Times New Roman" w:hAnsi="Times New Roman"/>
                <w:b w:val="0"/>
                <w:i w:val="0"/>
                <w:color w:val="000000"/>
                <w:sz w:val="24"/>
              </w:rPr>
              <w:t>23</w:t>
            </w:r>
          </w:p>
        </w:tc>
        <w:tc>
          <w:tcPr>
            <w:tcW w:w="3080" w:type="dxa"/>
            <w:tcMar>
              <w:top w:w="50" w:type="dxa"/>
              <w:left w:w="100" w:type="dxa"/>
            </w:tcMar>
            <w:vAlign w:val="center"/>
          </w:tcPr>
          <w:p w14:paraId="20B3B66E">
            <w:pPr>
              <w:spacing w:before="0" w:after="0"/>
              <w:ind w:left="135"/>
              <w:jc w:val="left"/>
            </w:pPr>
            <w:r>
              <w:rPr>
                <w:rFonts w:ascii="Times New Roman" w:hAnsi="Times New Roman"/>
                <w:b w:val="0"/>
                <w:i w:val="0"/>
                <w:color w:val="000000"/>
                <w:sz w:val="24"/>
              </w:rPr>
              <w:t>Социальные общности и группы. Положение человека в обществе</w:t>
            </w:r>
          </w:p>
        </w:tc>
        <w:tc>
          <w:tcPr>
            <w:tcW w:w="840" w:type="dxa"/>
            <w:tcMar>
              <w:top w:w="50" w:type="dxa"/>
              <w:left w:w="100" w:type="dxa"/>
            </w:tcMar>
            <w:vAlign w:val="center"/>
          </w:tcPr>
          <w:p w14:paraId="667DB69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3D27C26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6D66C1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1D072F00">
            <w:pPr>
              <w:spacing w:before="0" w:after="0"/>
              <w:ind w:left="135"/>
              <w:jc w:val="left"/>
            </w:pPr>
          </w:p>
        </w:tc>
        <w:tc>
          <w:tcPr>
            <w:tcW w:w="1988" w:type="dxa"/>
            <w:tcMar>
              <w:top w:w="50" w:type="dxa"/>
              <w:left w:w="100" w:type="dxa"/>
            </w:tcMar>
            <w:vAlign w:val="center"/>
          </w:tcPr>
          <w:p w14:paraId="60B2813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"https://m.edsoo.ru/f5eb91c6" \h </w:instrText>
            </w:r>
            <w:r>
              <w:fldChar w:fldCharType="separate"/>
            </w:r>
            <w:r>
              <w:rPr>
                <w:rFonts w:ascii="Times New Roman" w:hAnsi="Times New Roman"/>
                <w:b w:val="0"/>
                <w:i w:val="0"/>
                <w:color w:val="0000FF"/>
                <w:sz w:val="22"/>
                <w:u w:val="single"/>
              </w:rPr>
              <w:t>https://m.edsoo.ru/f5eb91c6</w:t>
            </w:r>
            <w:r>
              <w:rPr>
                <w:rFonts w:ascii="Times New Roman" w:hAnsi="Times New Roman"/>
                <w:b w:val="0"/>
                <w:i w:val="0"/>
                <w:color w:val="0000FF"/>
                <w:sz w:val="22"/>
                <w:u w:val="single"/>
              </w:rPr>
              <w:fldChar w:fldCharType="end"/>
            </w:r>
          </w:p>
        </w:tc>
      </w:tr>
      <w:tr w14:paraId="09B6F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4936E80">
            <w:pPr>
              <w:spacing w:before="0" w:after="0"/>
              <w:ind w:left="0"/>
              <w:jc w:val="left"/>
            </w:pPr>
            <w:r>
              <w:rPr>
                <w:rFonts w:ascii="Times New Roman" w:hAnsi="Times New Roman"/>
                <w:b w:val="0"/>
                <w:i w:val="0"/>
                <w:color w:val="000000"/>
                <w:sz w:val="24"/>
              </w:rPr>
              <w:t>24</w:t>
            </w:r>
          </w:p>
        </w:tc>
        <w:tc>
          <w:tcPr>
            <w:tcW w:w="3080" w:type="dxa"/>
            <w:tcMar>
              <w:top w:w="50" w:type="dxa"/>
              <w:left w:w="100" w:type="dxa"/>
            </w:tcMar>
            <w:vAlign w:val="center"/>
          </w:tcPr>
          <w:p w14:paraId="144A38CD">
            <w:pPr>
              <w:spacing w:before="0" w:after="0"/>
              <w:ind w:left="135"/>
              <w:jc w:val="left"/>
            </w:pPr>
            <w:r>
              <w:rPr>
                <w:rFonts w:ascii="Times New Roman" w:hAnsi="Times New Roman"/>
                <w:b w:val="0"/>
                <w:i w:val="0"/>
                <w:color w:val="000000"/>
                <w:sz w:val="24"/>
              </w:rPr>
              <w:t>Что такое экономика?</w:t>
            </w:r>
          </w:p>
        </w:tc>
        <w:tc>
          <w:tcPr>
            <w:tcW w:w="840" w:type="dxa"/>
            <w:tcMar>
              <w:top w:w="50" w:type="dxa"/>
              <w:left w:w="100" w:type="dxa"/>
            </w:tcMar>
            <w:vAlign w:val="center"/>
          </w:tcPr>
          <w:p w14:paraId="4D14416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7D40A0CC">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3C4A3D8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1032276">
            <w:pPr>
              <w:spacing w:before="0" w:after="0"/>
              <w:ind w:left="135"/>
              <w:jc w:val="left"/>
            </w:pPr>
          </w:p>
        </w:tc>
        <w:tc>
          <w:tcPr>
            <w:tcW w:w="1988" w:type="dxa"/>
            <w:tcMar>
              <w:top w:w="50" w:type="dxa"/>
              <w:left w:w="100" w:type="dxa"/>
            </w:tcMar>
            <w:vAlign w:val="center"/>
          </w:tcPr>
          <w:p w14:paraId="49BF67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"https://m.edsoo.ru/f5eb932e" \h </w:instrText>
            </w:r>
            <w:r>
              <w:fldChar w:fldCharType="separate"/>
            </w:r>
            <w:r>
              <w:rPr>
                <w:rFonts w:ascii="Times New Roman" w:hAnsi="Times New Roman"/>
                <w:b w:val="0"/>
                <w:i w:val="0"/>
                <w:color w:val="0000FF"/>
                <w:sz w:val="22"/>
                <w:u w:val="single"/>
              </w:rPr>
              <w:t>https://m.edsoo.ru/f5eb932e</w:t>
            </w:r>
            <w:r>
              <w:rPr>
                <w:rFonts w:ascii="Times New Roman" w:hAnsi="Times New Roman"/>
                <w:b w:val="0"/>
                <w:i w:val="0"/>
                <w:color w:val="0000FF"/>
                <w:sz w:val="22"/>
                <w:u w:val="single"/>
              </w:rPr>
              <w:fldChar w:fldCharType="end"/>
            </w:r>
          </w:p>
        </w:tc>
      </w:tr>
      <w:tr w14:paraId="0EEAD0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973CD04">
            <w:pPr>
              <w:spacing w:before="0" w:after="0"/>
              <w:ind w:left="0"/>
              <w:jc w:val="left"/>
            </w:pPr>
            <w:r>
              <w:rPr>
                <w:rFonts w:ascii="Times New Roman" w:hAnsi="Times New Roman"/>
                <w:b w:val="0"/>
                <w:i w:val="0"/>
                <w:color w:val="000000"/>
                <w:sz w:val="24"/>
              </w:rPr>
              <w:t>25</w:t>
            </w:r>
          </w:p>
        </w:tc>
        <w:tc>
          <w:tcPr>
            <w:tcW w:w="3080" w:type="dxa"/>
            <w:tcMar>
              <w:top w:w="50" w:type="dxa"/>
              <w:left w:w="100" w:type="dxa"/>
            </w:tcMar>
            <w:vAlign w:val="center"/>
          </w:tcPr>
          <w:p w14:paraId="55EC3562">
            <w:pPr>
              <w:spacing w:before="0" w:after="0"/>
              <w:ind w:left="135"/>
              <w:jc w:val="left"/>
            </w:pPr>
            <w:r>
              <w:rPr>
                <w:rFonts w:ascii="Times New Roman" w:hAnsi="Times New Roman"/>
                <w:b w:val="0"/>
                <w:i w:val="0"/>
                <w:color w:val="000000"/>
                <w:sz w:val="24"/>
              </w:rPr>
              <w:t>Политическая жизнь общества. Российская Федерация как государство</w:t>
            </w:r>
          </w:p>
        </w:tc>
        <w:tc>
          <w:tcPr>
            <w:tcW w:w="840" w:type="dxa"/>
            <w:tcMar>
              <w:top w:w="50" w:type="dxa"/>
              <w:left w:w="100" w:type="dxa"/>
            </w:tcMar>
            <w:vAlign w:val="center"/>
          </w:tcPr>
          <w:p w14:paraId="15E0C282">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18840A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65B7F03">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67023E2">
            <w:pPr>
              <w:spacing w:before="0" w:after="0"/>
              <w:ind w:left="135"/>
              <w:jc w:val="left"/>
            </w:pPr>
          </w:p>
        </w:tc>
        <w:tc>
          <w:tcPr>
            <w:tcW w:w="1988" w:type="dxa"/>
            <w:tcMar>
              <w:top w:w="50" w:type="dxa"/>
              <w:left w:w="100" w:type="dxa"/>
            </w:tcMar>
            <w:vAlign w:val="center"/>
          </w:tcPr>
          <w:p w14:paraId="3566A37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"https://m.edsoo.ru/f5eb966c" \h </w:instrText>
            </w:r>
            <w:r>
              <w:fldChar w:fldCharType="separate"/>
            </w:r>
            <w:r>
              <w:rPr>
                <w:rFonts w:ascii="Times New Roman" w:hAnsi="Times New Roman"/>
                <w:b w:val="0"/>
                <w:i w:val="0"/>
                <w:color w:val="0000FF"/>
                <w:sz w:val="22"/>
                <w:u w:val="single"/>
              </w:rPr>
              <w:t>https://m.edsoo.ru/f5eb966c</w:t>
            </w:r>
            <w:r>
              <w:rPr>
                <w:rFonts w:ascii="Times New Roman" w:hAnsi="Times New Roman"/>
                <w:b w:val="0"/>
                <w:i w:val="0"/>
                <w:color w:val="0000FF"/>
                <w:sz w:val="22"/>
                <w:u w:val="single"/>
              </w:rPr>
              <w:fldChar w:fldCharType="end"/>
            </w:r>
          </w:p>
        </w:tc>
      </w:tr>
      <w:tr w14:paraId="6844A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05E4763">
            <w:pPr>
              <w:spacing w:before="0" w:after="0"/>
              <w:ind w:left="0"/>
              <w:jc w:val="left"/>
            </w:pPr>
            <w:r>
              <w:rPr>
                <w:rFonts w:ascii="Times New Roman" w:hAnsi="Times New Roman"/>
                <w:b w:val="0"/>
                <w:i w:val="0"/>
                <w:color w:val="000000"/>
                <w:sz w:val="24"/>
              </w:rPr>
              <w:t>26</w:t>
            </w:r>
          </w:p>
        </w:tc>
        <w:tc>
          <w:tcPr>
            <w:tcW w:w="3080" w:type="dxa"/>
            <w:tcMar>
              <w:top w:w="50" w:type="dxa"/>
              <w:left w:w="100" w:type="dxa"/>
            </w:tcMar>
            <w:vAlign w:val="center"/>
          </w:tcPr>
          <w:p w14:paraId="4BDAF133">
            <w:pPr>
              <w:spacing w:before="0" w:after="0"/>
              <w:ind w:left="135"/>
              <w:jc w:val="left"/>
            </w:pPr>
            <w:r>
              <w:rPr>
                <w:rFonts w:ascii="Times New Roman" w:hAnsi="Times New Roman"/>
                <w:b w:val="0"/>
                <w:i w:val="0"/>
                <w:color w:val="000000"/>
                <w:sz w:val="24"/>
              </w:rPr>
              <w:t>Наша страна в начале XXI века</w:t>
            </w:r>
          </w:p>
        </w:tc>
        <w:tc>
          <w:tcPr>
            <w:tcW w:w="840" w:type="dxa"/>
            <w:tcMar>
              <w:top w:w="50" w:type="dxa"/>
              <w:left w:w="100" w:type="dxa"/>
            </w:tcMar>
            <w:vAlign w:val="center"/>
          </w:tcPr>
          <w:p w14:paraId="3D237C36">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2C9DD7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51D7A7B">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83515DB">
            <w:pPr>
              <w:spacing w:before="0" w:after="0"/>
              <w:ind w:left="135"/>
              <w:jc w:val="left"/>
            </w:pPr>
          </w:p>
        </w:tc>
        <w:tc>
          <w:tcPr>
            <w:tcW w:w="1988" w:type="dxa"/>
            <w:tcMar>
              <w:top w:w="50" w:type="dxa"/>
              <w:left w:w="100" w:type="dxa"/>
            </w:tcMar>
            <w:vAlign w:val="center"/>
          </w:tcPr>
          <w:p w14:paraId="3E07A5D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"https://m.edsoo.ru/f5eb97de" \h </w:instrText>
            </w:r>
            <w:r>
              <w:fldChar w:fldCharType="separate"/>
            </w:r>
            <w:r>
              <w:rPr>
                <w:rFonts w:ascii="Times New Roman" w:hAnsi="Times New Roman"/>
                <w:b w:val="0"/>
                <w:i w:val="0"/>
                <w:color w:val="0000FF"/>
                <w:sz w:val="22"/>
                <w:u w:val="single"/>
              </w:rPr>
              <w:t>https://m.edsoo.ru/f5eb97de</w:t>
            </w:r>
            <w:r>
              <w:rPr>
                <w:rFonts w:ascii="Times New Roman" w:hAnsi="Times New Roman"/>
                <w:b w:val="0"/>
                <w:i w:val="0"/>
                <w:color w:val="0000FF"/>
                <w:sz w:val="22"/>
                <w:u w:val="single"/>
              </w:rPr>
              <w:fldChar w:fldCharType="end"/>
            </w:r>
          </w:p>
        </w:tc>
      </w:tr>
      <w:tr w14:paraId="5FB5A8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0F060FC">
            <w:pPr>
              <w:spacing w:before="0" w:after="0"/>
              <w:ind w:left="0"/>
              <w:jc w:val="left"/>
            </w:pPr>
            <w:r>
              <w:rPr>
                <w:rFonts w:ascii="Times New Roman" w:hAnsi="Times New Roman"/>
                <w:b w:val="0"/>
                <w:i w:val="0"/>
                <w:color w:val="000000"/>
                <w:sz w:val="24"/>
              </w:rPr>
              <w:t>27</w:t>
            </w:r>
          </w:p>
        </w:tc>
        <w:tc>
          <w:tcPr>
            <w:tcW w:w="3080" w:type="dxa"/>
            <w:tcMar>
              <w:top w:w="50" w:type="dxa"/>
              <w:left w:w="100" w:type="dxa"/>
            </w:tcMar>
            <w:vAlign w:val="center"/>
          </w:tcPr>
          <w:p w14:paraId="0127B37F">
            <w:pPr>
              <w:spacing w:before="0" w:after="0"/>
              <w:ind w:left="135"/>
              <w:jc w:val="left"/>
            </w:pPr>
            <w:r>
              <w:rPr>
                <w:rFonts w:ascii="Times New Roman" w:hAnsi="Times New Roman"/>
                <w:b w:val="0"/>
                <w:i w:val="0"/>
                <w:color w:val="000000"/>
                <w:sz w:val="24"/>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5F908F9B">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5DC48CB0">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0844626">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20F4381">
            <w:pPr>
              <w:spacing w:before="0" w:after="0"/>
              <w:ind w:left="135"/>
              <w:jc w:val="left"/>
            </w:pPr>
          </w:p>
        </w:tc>
        <w:tc>
          <w:tcPr>
            <w:tcW w:w="1988" w:type="dxa"/>
            <w:tcMar>
              <w:top w:w="50" w:type="dxa"/>
              <w:left w:w="100" w:type="dxa"/>
            </w:tcMar>
            <w:vAlign w:val="center"/>
          </w:tcPr>
          <w:p w14:paraId="7FA4CE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"https://m.edsoo.ru/f5eb9964" \h </w:instrText>
            </w:r>
            <w:r>
              <w:fldChar w:fldCharType="separate"/>
            </w:r>
            <w:r>
              <w:rPr>
                <w:rFonts w:ascii="Times New Roman" w:hAnsi="Times New Roman"/>
                <w:b w:val="0"/>
                <w:i w:val="0"/>
                <w:color w:val="0000FF"/>
                <w:sz w:val="22"/>
                <w:u w:val="single"/>
              </w:rPr>
              <w:t>https://m.edsoo.ru/f5eb9964</w:t>
            </w:r>
            <w:r>
              <w:rPr>
                <w:rFonts w:ascii="Times New Roman" w:hAnsi="Times New Roman"/>
                <w:b w:val="0"/>
                <w:i w:val="0"/>
                <w:color w:val="0000FF"/>
                <w:sz w:val="22"/>
                <w:u w:val="single"/>
              </w:rPr>
              <w:fldChar w:fldCharType="end"/>
            </w:r>
          </w:p>
        </w:tc>
      </w:tr>
      <w:tr w14:paraId="1C8EB3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4574ECF9">
            <w:pPr>
              <w:spacing w:before="0" w:after="0"/>
              <w:ind w:left="0"/>
              <w:jc w:val="left"/>
            </w:pPr>
            <w:r>
              <w:rPr>
                <w:rFonts w:ascii="Times New Roman" w:hAnsi="Times New Roman"/>
                <w:b w:val="0"/>
                <w:i w:val="0"/>
                <w:color w:val="000000"/>
                <w:sz w:val="24"/>
              </w:rPr>
              <w:t>28</w:t>
            </w:r>
          </w:p>
        </w:tc>
        <w:tc>
          <w:tcPr>
            <w:tcW w:w="3080" w:type="dxa"/>
            <w:tcMar>
              <w:top w:w="50" w:type="dxa"/>
              <w:left w:w="100" w:type="dxa"/>
            </w:tcMar>
            <w:vAlign w:val="center"/>
          </w:tcPr>
          <w:p w14:paraId="059546D2">
            <w:pPr>
              <w:spacing w:before="0" w:after="0"/>
              <w:ind w:left="135"/>
              <w:jc w:val="left"/>
            </w:pPr>
            <w:r>
              <w:rPr>
                <w:rFonts w:ascii="Times New Roman" w:hAnsi="Times New Roman"/>
                <w:b w:val="0"/>
                <w:i w:val="0"/>
                <w:color w:val="000000"/>
                <w:sz w:val="24"/>
              </w:rPr>
              <w:t>Развитие общества</w:t>
            </w:r>
          </w:p>
        </w:tc>
        <w:tc>
          <w:tcPr>
            <w:tcW w:w="840" w:type="dxa"/>
            <w:tcMar>
              <w:top w:w="50" w:type="dxa"/>
              <w:left w:w="100" w:type="dxa"/>
            </w:tcMar>
            <w:vAlign w:val="center"/>
          </w:tcPr>
          <w:p w14:paraId="15355C3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4DE97E6">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F32E2CC">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A76C384">
            <w:pPr>
              <w:spacing w:before="0" w:after="0"/>
              <w:ind w:left="135"/>
              <w:jc w:val="left"/>
            </w:pPr>
          </w:p>
        </w:tc>
        <w:tc>
          <w:tcPr>
            <w:tcW w:w="1988" w:type="dxa"/>
            <w:tcMar>
              <w:top w:w="50" w:type="dxa"/>
              <w:left w:w="100" w:type="dxa"/>
            </w:tcMar>
            <w:vAlign w:val="center"/>
          </w:tcPr>
          <w:p w14:paraId="057E614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14:paraId="303D59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C746BCF">
            <w:pPr>
              <w:spacing w:before="0" w:after="0"/>
              <w:ind w:left="0"/>
              <w:jc w:val="left"/>
            </w:pPr>
            <w:r>
              <w:rPr>
                <w:rFonts w:ascii="Times New Roman" w:hAnsi="Times New Roman"/>
                <w:b w:val="0"/>
                <w:i w:val="0"/>
                <w:color w:val="000000"/>
                <w:sz w:val="24"/>
              </w:rPr>
              <w:t>29</w:t>
            </w:r>
          </w:p>
        </w:tc>
        <w:tc>
          <w:tcPr>
            <w:tcW w:w="3080" w:type="dxa"/>
            <w:tcMar>
              <w:top w:w="50" w:type="dxa"/>
              <w:left w:w="100" w:type="dxa"/>
            </w:tcMar>
            <w:vAlign w:val="center"/>
          </w:tcPr>
          <w:p w14:paraId="376D9F51">
            <w:pPr>
              <w:spacing w:before="0" w:after="0"/>
              <w:ind w:left="135"/>
              <w:jc w:val="left"/>
            </w:pPr>
            <w:r>
              <w:rPr>
                <w:rFonts w:ascii="Times New Roman" w:hAnsi="Times New Roman"/>
                <w:b w:val="0"/>
                <w:i w:val="0"/>
                <w:color w:val="000000"/>
                <w:sz w:val="24"/>
              </w:rPr>
              <w:t>Развитие общества / Всероссийская проверочная работа</w:t>
            </w:r>
          </w:p>
        </w:tc>
        <w:tc>
          <w:tcPr>
            <w:tcW w:w="840" w:type="dxa"/>
            <w:tcMar>
              <w:top w:w="50" w:type="dxa"/>
              <w:left w:w="100" w:type="dxa"/>
            </w:tcMar>
            <w:vAlign w:val="center"/>
          </w:tcPr>
          <w:p w14:paraId="3D5363F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6B71D259">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6CEF7E1">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2EBE42B">
            <w:pPr>
              <w:spacing w:before="0" w:after="0"/>
              <w:ind w:left="135"/>
              <w:jc w:val="left"/>
            </w:pPr>
          </w:p>
        </w:tc>
        <w:tc>
          <w:tcPr>
            <w:tcW w:w="1988" w:type="dxa"/>
            <w:tcMar>
              <w:top w:w="50" w:type="dxa"/>
              <w:left w:w="100" w:type="dxa"/>
            </w:tcMar>
            <w:vAlign w:val="center"/>
          </w:tcPr>
          <w:p w14:paraId="0DBF7AE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"https://m.edsoo.ru/f5eb9aea" \h </w:instrText>
            </w:r>
            <w:r>
              <w:fldChar w:fldCharType="separate"/>
            </w:r>
            <w:r>
              <w:rPr>
                <w:rFonts w:ascii="Times New Roman" w:hAnsi="Times New Roman"/>
                <w:b w:val="0"/>
                <w:i w:val="0"/>
                <w:color w:val="0000FF"/>
                <w:sz w:val="22"/>
                <w:u w:val="single"/>
              </w:rPr>
              <w:t>https://m.edsoo.ru/f5eb9aea</w:t>
            </w:r>
            <w:r>
              <w:rPr>
                <w:rFonts w:ascii="Times New Roman" w:hAnsi="Times New Roman"/>
                <w:b w:val="0"/>
                <w:i w:val="0"/>
                <w:color w:val="0000FF"/>
                <w:sz w:val="22"/>
                <w:u w:val="single"/>
              </w:rPr>
              <w:fldChar w:fldCharType="end"/>
            </w:r>
          </w:p>
        </w:tc>
      </w:tr>
      <w:tr w14:paraId="55109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34FDBEE2">
            <w:pPr>
              <w:spacing w:before="0" w:after="0"/>
              <w:ind w:left="0"/>
              <w:jc w:val="left"/>
            </w:pPr>
            <w:r>
              <w:rPr>
                <w:rFonts w:ascii="Times New Roman" w:hAnsi="Times New Roman"/>
                <w:b w:val="0"/>
                <w:i w:val="0"/>
                <w:color w:val="000000"/>
                <w:sz w:val="24"/>
              </w:rPr>
              <w:t>30</w:t>
            </w:r>
          </w:p>
        </w:tc>
        <w:tc>
          <w:tcPr>
            <w:tcW w:w="3080" w:type="dxa"/>
            <w:tcMar>
              <w:top w:w="50" w:type="dxa"/>
              <w:left w:w="100" w:type="dxa"/>
            </w:tcMar>
            <w:vAlign w:val="center"/>
          </w:tcPr>
          <w:p w14:paraId="18D7A174">
            <w:pPr>
              <w:spacing w:before="0" w:after="0"/>
              <w:ind w:left="135"/>
              <w:jc w:val="left"/>
            </w:pPr>
            <w:r>
              <w:rPr>
                <w:rFonts w:ascii="Times New Roman" w:hAnsi="Times New Roman"/>
                <w:b w:val="0"/>
                <w:i w:val="0"/>
                <w:color w:val="000000"/>
                <w:sz w:val="24"/>
              </w:rPr>
              <w:t>Глобальные проблемы современности и возможности их решения</w:t>
            </w:r>
          </w:p>
        </w:tc>
        <w:tc>
          <w:tcPr>
            <w:tcW w:w="840" w:type="dxa"/>
            <w:tcMar>
              <w:top w:w="50" w:type="dxa"/>
              <w:left w:w="100" w:type="dxa"/>
            </w:tcMar>
            <w:vAlign w:val="center"/>
          </w:tcPr>
          <w:p w14:paraId="1C5B6C0D">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04EB0F64">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4868535E">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087A3EB">
            <w:pPr>
              <w:spacing w:before="0" w:after="0"/>
              <w:ind w:left="135"/>
              <w:jc w:val="left"/>
            </w:pPr>
          </w:p>
        </w:tc>
        <w:tc>
          <w:tcPr>
            <w:tcW w:w="1988" w:type="dxa"/>
            <w:tcMar>
              <w:top w:w="50" w:type="dxa"/>
              <w:left w:w="100" w:type="dxa"/>
            </w:tcMar>
            <w:vAlign w:val="center"/>
          </w:tcPr>
          <w:p w14:paraId="06373D9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"https://m.edsoo.ru/f5eb9c7a" \h </w:instrText>
            </w:r>
            <w:r>
              <w:fldChar w:fldCharType="separate"/>
            </w:r>
            <w:r>
              <w:rPr>
                <w:rFonts w:ascii="Times New Roman" w:hAnsi="Times New Roman"/>
                <w:b w:val="0"/>
                <w:i w:val="0"/>
                <w:color w:val="0000FF"/>
                <w:sz w:val="22"/>
                <w:u w:val="single"/>
              </w:rPr>
              <w:t>https://m.edsoo.ru/f5eb9c7a</w:t>
            </w:r>
            <w:r>
              <w:rPr>
                <w:rFonts w:ascii="Times New Roman" w:hAnsi="Times New Roman"/>
                <w:b w:val="0"/>
                <w:i w:val="0"/>
                <w:color w:val="0000FF"/>
                <w:sz w:val="22"/>
                <w:u w:val="single"/>
              </w:rPr>
              <w:fldChar w:fldCharType="end"/>
            </w:r>
          </w:p>
        </w:tc>
      </w:tr>
      <w:tr w14:paraId="66C430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70FA614F">
            <w:pPr>
              <w:spacing w:before="0" w:after="0"/>
              <w:ind w:left="0"/>
              <w:jc w:val="left"/>
            </w:pPr>
            <w:r>
              <w:rPr>
                <w:rFonts w:ascii="Times New Roman" w:hAnsi="Times New Roman"/>
                <w:b w:val="0"/>
                <w:i w:val="0"/>
                <w:color w:val="000000"/>
                <w:sz w:val="24"/>
              </w:rPr>
              <w:t>31</w:t>
            </w:r>
          </w:p>
        </w:tc>
        <w:tc>
          <w:tcPr>
            <w:tcW w:w="3080" w:type="dxa"/>
            <w:tcMar>
              <w:top w:w="50" w:type="dxa"/>
              <w:left w:w="100" w:type="dxa"/>
            </w:tcMar>
            <w:vAlign w:val="center"/>
          </w:tcPr>
          <w:p w14:paraId="6C315583">
            <w:pPr>
              <w:spacing w:before="0" w:after="0"/>
              <w:ind w:left="135"/>
              <w:jc w:val="left"/>
            </w:pPr>
            <w:r>
              <w:rPr>
                <w:rFonts w:ascii="Times New Roman" w:hAnsi="Times New Roman"/>
                <w:b w:val="0"/>
                <w:i w:val="0"/>
                <w:color w:val="000000"/>
                <w:sz w:val="24"/>
              </w:rPr>
              <w:t>Защита проектов по теме "Духовные ценности российского народа"</w:t>
            </w:r>
          </w:p>
        </w:tc>
        <w:tc>
          <w:tcPr>
            <w:tcW w:w="840" w:type="dxa"/>
            <w:tcMar>
              <w:top w:w="50" w:type="dxa"/>
              <w:left w:w="100" w:type="dxa"/>
            </w:tcMar>
            <w:vAlign w:val="center"/>
          </w:tcPr>
          <w:p w14:paraId="5A52915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D490941">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5AEA09B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43D0AD5C">
            <w:pPr>
              <w:spacing w:before="0" w:after="0"/>
              <w:ind w:left="135"/>
              <w:jc w:val="left"/>
            </w:pPr>
          </w:p>
        </w:tc>
        <w:tc>
          <w:tcPr>
            <w:tcW w:w="1988" w:type="dxa"/>
            <w:tcMar>
              <w:top w:w="50" w:type="dxa"/>
              <w:left w:w="100" w:type="dxa"/>
            </w:tcMar>
            <w:vAlign w:val="center"/>
          </w:tcPr>
          <w:p w14:paraId="270AA93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"https://m.edsoo.ru/f5eba300" \h </w:instrText>
            </w:r>
            <w:r>
              <w:fldChar w:fldCharType="separate"/>
            </w:r>
            <w:r>
              <w:rPr>
                <w:rFonts w:ascii="Times New Roman" w:hAnsi="Times New Roman"/>
                <w:b w:val="0"/>
                <w:i w:val="0"/>
                <w:color w:val="0000FF"/>
                <w:sz w:val="22"/>
                <w:u w:val="single"/>
              </w:rPr>
              <w:t>https://m.edsoo.ru/f5eba300</w:t>
            </w:r>
            <w:r>
              <w:rPr>
                <w:rFonts w:ascii="Times New Roman" w:hAnsi="Times New Roman"/>
                <w:b w:val="0"/>
                <w:i w:val="0"/>
                <w:color w:val="0000FF"/>
                <w:sz w:val="22"/>
                <w:u w:val="single"/>
              </w:rPr>
              <w:fldChar w:fldCharType="end"/>
            </w:r>
          </w:p>
        </w:tc>
      </w:tr>
      <w:tr w14:paraId="28378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0F814452">
            <w:pPr>
              <w:spacing w:before="0" w:after="0"/>
              <w:ind w:left="0"/>
              <w:jc w:val="left"/>
            </w:pPr>
            <w:r>
              <w:rPr>
                <w:rFonts w:ascii="Times New Roman" w:hAnsi="Times New Roman"/>
                <w:b w:val="0"/>
                <w:i w:val="0"/>
                <w:color w:val="000000"/>
                <w:sz w:val="24"/>
              </w:rPr>
              <w:t>32</w:t>
            </w:r>
          </w:p>
        </w:tc>
        <w:tc>
          <w:tcPr>
            <w:tcW w:w="3080" w:type="dxa"/>
            <w:tcMar>
              <w:top w:w="50" w:type="dxa"/>
              <w:left w:w="100" w:type="dxa"/>
            </w:tcMar>
            <w:vAlign w:val="center"/>
          </w:tcPr>
          <w:p w14:paraId="14CF5913">
            <w:pPr>
              <w:spacing w:before="0" w:after="0"/>
              <w:ind w:left="135"/>
              <w:jc w:val="left"/>
            </w:pPr>
            <w:r>
              <w:rPr>
                <w:rFonts w:ascii="Times New Roman" w:hAnsi="Times New Roman"/>
                <w:b w:val="0"/>
                <w:i w:val="0"/>
                <w:color w:val="000000"/>
                <w:sz w:val="24"/>
              </w:rPr>
              <w:t>Защита проектов по теме "Глобальные проблемы современности"</w:t>
            </w:r>
          </w:p>
        </w:tc>
        <w:tc>
          <w:tcPr>
            <w:tcW w:w="840" w:type="dxa"/>
            <w:tcMar>
              <w:top w:w="50" w:type="dxa"/>
              <w:left w:w="100" w:type="dxa"/>
            </w:tcMar>
            <w:vAlign w:val="center"/>
          </w:tcPr>
          <w:p w14:paraId="45687198">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484D5597">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66098F62">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005E2DAB">
            <w:pPr>
              <w:spacing w:before="0" w:after="0"/>
              <w:ind w:left="135"/>
              <w:jc w:val="left"/>
            </w:pPr>
          </w:p>
        </w:tc>
        <w:tc>
          <w:tcPr>
            <w:tcW w:w="1988" w:type="dxa"/>
            <w:tcMar>
              <w:top w:w="50" w:type="dxa"/>
              <w:left w:w="100" w:type="dxa"/>
            </w:tcMar>
            <w:vAlign w:val="center"/>
          </w:tcPr>
          <w:p w14:paraId="27739B1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"https://m.edsoo.ru/f5eba468" \h </w:instrText>
            </w:r>
            <w:r>
              <w:fldChar w:fldCharType="separate"/>
            </w:r>
            <w:r>
              <w:rPr>
                <w:rFonts w:ascii="Times New Roman" w:hAnsi="Times New Roman"/>
                <w:b w:val="0"/>
                <w:i w:val="0"/>
                <w:color w:val="0000FF"/>
                <w:sz w:val="22"/>
                <w:u w:val="single"/>
              </w:rPr>
              <w:t>https://m.edsoo.ru/f5eba468</w:t>
            </w:r>
            <w:r>
              <w:rPr>
                <w:rFonts w:ascii="Times New Roman" w:hAnsi="Times New Roman"/>
                <w:b w:val="0"/>
                <w:i w:val="0"/>
                <w:color w:val="0000FF"/>
                <w:sz w:val="22"/>
                <w:u w:val="single"/>
              </w:rPr>
              <w:fldChar w:fldCharType="end"/>
            </w:r>
          </w:p>
        </w:tc>
      </w:tr>
      <w:tr w14:paraId="6DA910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272EC43F">
            <w:pPr>
              <w:spacing w:before="0" w:after="0"/>
              <w:ind w:left="0"/>
              <w:jc w:val="left"/>
            </w:pPr>
            <w:r>
              <w:rPr>
                <w:rFonts w:ascii="Times New Roman" w:hAnsi="Times New Roman"/>
                <w:b w:val="0"/>
                <w:i w:val="0"/>
                <w:color w:val="000000"/>
                <w:sz w:val="24"/>
              </w:rPr>
              <w:t>33</w:t>
            </w:r>
          </w:p>
        </w:tc>
        <w:tc>
          <w:tcPr>
            <w:tcW w:w="3080" w:type="dxa"/>
            <w:tcMar>
              <w:top w:w="50" w:type="dxa"/>
              <w:left w:w="100" w:type="dxa"/>
            </w:tcMar>
            <w:vAlign w:val="center"/>
          </w:tcPr>
          <w:p w14:paraId="6C8624D2">
            <w:pPr>
              <w:spacing w:before="0" w:after="0"/>
              <w:ind w:left="135"/>
              <w:jc w:val="left"/>
            </w:pPr>
            <w:r>
              <w:rPr>
                <w:rFonts w:ascii="Times New Roman" w:hAnsi="Times New Roman"/>
                <w:b w:val="0"/>
                <w:i w:val="0"/>
                <w:color w:val="000000"/>
                <w:sz w:val="24"/>
              </w:rPr>
              <w:t>Повторительно-обобщающий урок по теме "Общество, в котором мы живем"</w:t>
            </w:r>
          </w:p>
        </w:tc>
        <w:tc>
          <w:tcPr>
            <w:tcW w:w="840" w:type="dxa"/>
            <w:tcMar>
              <w:top w:w="50" w:type="dxa"/>
              <w:left w:w="100" w:type="dxa"/>
            </w:tcMar>
            <w:vAlign w:val="center"/>
          </w:tcPr>
          <w:p w14:paraId="0100771E">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25F0354D">
            <w:pPr>
              <w:spacing w:before="0" w:after="0" w:line="276" w:lineRule="auto"/>
              <w:ind w:left="135"/>
              <w:jc w:val="center"/>
            </w:pPr>
            <w:r>
              <w:rPr>
                <w:rFonts w:ascii="Times New Roman" w:hAnsi="Times New Roman"/>
                <w:b w:val="0"/>
                <w:i w:val="0"/>
                <w:color w:val="000000"/>
                <w:sz w:val="24"/>
              </w:rPr>
              <w:t xml:space="preserve"> 0 </w:t>
            </w:r>
          </w:p>
        </w:tc>
        <w:tc>
          <w:tcPr>
            <w:tcW w:w="1638" w:type="dxa"/>
            <w:tcMar>
              <w:top w:w="50" w:type="dxa"/>
              <w:left w:w="100" w:type="dxa"/>
            </w:tcMar>
            <w:vAlign w:val="center"/>
          </w:tcPr>
          <w:p w14:paraId="7C5EC23D">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307ED6DB">
            <w:pPr>
              <w:spacing w:before="0" w:after="0"/>
              <w:ind w:left="135"/>
              <w:jc w:val="left"/>
            </w:pPr>
          </w:p>
        </w:tc>
        <w:tc>
          <w:tcPr>
            <w:tcW w:w="1988" w:type="dxa"/>
            <w:tcMar>
              <w:top w:w="50" w:type="dxa"/>
              <w:left w:w="100" w:type="dxa"/>
            </w:tcMar>
            <w:vAlign w:val="center"/>
          </w:tcPr>
          <w:p w14:paraId="300C479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"https://m.edsoo.ru/f5eba17a" \h </w:instrText>
            </w:r>
            <w:r>
              <w:fldChar w:fldCharType="separate"/>
            </w:r>
            <w:r>
              <w:rPr>
                <w:rFonts w:ascii="Times New Roman" w:hAnsi="Times New Roman"/>
                <w:b w:val="0"/>
                <w:i w:val="0"/>
                <w:color w:val="0000FF"/>
                <w:sz w:val="22"/>
                <w:u w:val="single"/>
              </w:rPr>
              <w:t>https://m.edsoo.ru/f5eba17a</w:t>
            </w:r>
            <w:r>
              <w:rPr>
                <w:rFonts w:ascii="Times New Roman" w:hAnsi="Times New Roman"/>
                <w:b w:val="0"/>
                <w:i w:val="0"/>
                <w:color w:val="0000FF"/>
                <w:sz w:val="22"/>
                <w:u w:val="single"/>
              </w:rPr>
              <w:fldChar w:fldCharType="end"/>
            </w:r>
          </w:p>
        </w:tc>
      </w:tr>
      <w:tr w14:paraId="08AE17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83" w:type="dxa"/>
            <w:tcMar>
              <w:top w:w="50" w:type="dxa"/>
              <w:left w:w="100" w:type="dxa"/>
            </w:tcMar>
            <w:vAlign w:val="center"/>
          </w:tcPr>
          <w:p w14:paraId="6F362EF4">
            <w:pPr>
              <w:spacing w:before="0" w:after="0"/>
              <w:ind w:left="0"/>
              <w:jc w:val="left"/>
            </w:pPr>
            <w:r>
              <w:rPr>
                <w:rFonts w:ascii="Times New Roman" w:hAnsi="Times New Roman"/>
                <w:b w:val="0"/>
                <w:i w:val="0"/>
                <w:color w:val="000000"/>
                <w:sz w:val="24"/>
              </w:rPr>
              <w:t>34</w:t>
            </w:r>
          </w:p>
        </w:tc>
        <w:tc>
          <w:tcPr>
            <w:tcW w:w="3080" w:type="dxa"/>
            <w:tcMar>
              <w:top w:w="50" w:type="dxa"/>
              <w:left w:w="100" w:type="dxa"/>
            </w:tcMar>
            <w:vAlign w:val="center"/>
          </w:tcPr>
          <w:p w14:paraId="3C6EFF74">
            <w:pPr>
              <w:spacing w:before="0" w:after="0"/>
              <w:ind w:left="135"/>
              <w:jc w:val="left"/>
            </w:pPr>
            <w:r>
              <w:rPr>
                <w:rFonts w:ascii="Times New Roman" w:hAnsi="Times New Roman"/>
                <w:b w:val="0"/>
                <w:i w:val="0"/>
                <w:color w:val="000000"/>
                <w:sz w:val="24"/>
              </w:rPr>
              <w:t>Итоговое повторение по теме "Общество и его сферы. Человек в обществе"</w:t>
            </w:r>
          </w:p>
        </w:tc>
        <w:tc>
          <w:tcPr>
            <w:tcW w:w="840" w:type="dxa"/>
            <w:tcMar>
              <w:top w:w="50" w:type="dxa"/>
              <w:left w:w="100" w:type="dxa"/>
            </w:tcMar>
            <w:vAlign w:val="center"/>
          </w:tcPr>
          <w:p w14:paraId="1241A3B7">
            <w:pPr>
              <w:spacing w:before="0" w:after="0" w:line="276" w:lineRule="auto"/>
              <w:ind w:left="135"/>
              <w:jc w:val="center"/>
            </w:pPr>
            <w:r>
              <w:rPr>
                <w:rFonts w:ascii="Times New Roman" w:hAnsi="Times New Roman"/>
                <w:b w:val="0"/>
                <w:i w:val="0"/>
                <w:color w:val="000000"/>
                <w:sz w:val="24"/>
              </w:rPr>
              <w:t xml:space="preserve"> 1 </w:t>
            </w:r>
          </w:p>
        </w:tc>
        <w:tc>
          <w:tcPr>
            <w:tcW w:w="1540" w:type="dxa"/>
            <w:tcMar>
              <w:top w:w="50" w:type="dxa"/>
              <w:left w:w="100" w:type="dxa"/>
            </w:tcMar>
            <w:vAlign w:val="center"/>
          </w:tcPr>
          <w:p w14:paraId="13E6B018">
            <w:pPr>
              <w:spacing w:before="0" w:after="0" w:line="276" w:lineRule="auto"/>
              <w:ind w:left="135"/>
              <w:jc w:val="center"/>
            </w:pPr>
            <w:r>
              <w:rPr>
                <w:rFonts w:ascii="Times New Roman" w:hAnsi="Times New Roman"/>
                <w:b w:val="0"/>
                <w:i w:val="0"/>
                <w:color w:val="000000"/>
                <w:sz w:val="24"/>
              </w:rPr>
              <w:t xml:space="preserve"> 1 </w:t>
            </w:r>
          </w:p>
        </w:tc>
        <w:tc>
          <w:tcPr>
            <w:tcW w:w="1638" w:type="dxa"/>
            <w:tcMar>
              <w:top w:w="50" w:type="dxa"/>
              <w:left w:w="100" w:type="dxa"/>
            </w:tcMar>
            <w:vAlign w:val="center"/>
          </w:tcPr>
          <w:p w14:paraId="2572D327">
            <w:pPr>
              <w:spacing w:before="0" w:after="0" w:line="276" w:lineRule="auto"/>
              <w:ind w:left="135"/>
              <w:jc w:val="center"/>
            </w:pPr>
            <w:r>
              <w:rPr>
                <w:rFonts w:ascii="Times New Roman" w:hAnsi="Times New Roman"/>
                <w:b w:val="0"/>
                <w:i w:val="0"/>
                <w:color w:val="000000"/>
                <w:sz w:val="24"/>
              </w:rPr>
              <w:t xml:space="preserve"> 0 </w:t>
            </w:r>
          </w:p>
        </w:tc>
        <w:tc>
          <w:tcPr>
            <w:tcW w:w="1163" w:type="dxa"/>
            <w:tcMar>
              <w:top w:w="50" w:type="dxa"/>
              <w:left w:w="100" w:type="dxa"/>
            </w:tcMar>
            <w:vAlign w:val="center"/>
          </w:tcPr>
          <w:p w14:paraId="6113C6C4">
            <w:pPr>
              <w:spacing w:before="0" w:after="0"/>
              <w:ind w:left="135"/>
              <w:jc w:val="left"/>
            </w:pPr>
          </w:p>
        </w:tc>
        <w:tc>
          <w:tcPr>
            <w:tcW w:w="1988" w:type="dxa"/>
            <w:tcMar>
              <w:top w:w="50" w:type="dxa"/>
              <w:left w:w="100" w:type="dxa"/>
            </w:tcMar>
            <w:vAlign w:val="center"/>
          </w:tcPr>
          <w:p w14:paraId="3469B73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"https://m.edsoo.ru/f5ebab52" \h </w:instrText>
            </w:r>
            <w:r>
              <w:fldChar w:fldCharType="separate"/>
            </w:r>
            <w:r>
              <w:rPr>
                <w:rFonts w:ascii="Times New Roman" w:hAnsi="Times New Roman"/>
                <w:b w:val="0"/>
                <w:i w:val="0"/>
                <w:color w:val="0000FF"/>
                <w:sz w:val="22"/>
                <w:u w:val="single"/>
              </w:rPr>
              <w:t>https://m.edsoo.ru/f5ebab52</w:t>
            </w:r>
            <w:r>
              <w:rPr>
                <w:rFonts w:ascii="Times New Roman" w:hAnsi="Times New Roman"/>
                <w:b w:val="0"/>
                <w:i w:val="0"/>
                <w:color w:val="0000FF"/>
                <w:sz w:val="22"/>
                <w:u w:val="single"/>
              </w:rPr>
              <w:fldChar w:fldCharType="end"/>
            </w:r>
          </w:p>
        </w:tc>
      </w:tr>
      <w:tr w14:paraId="3E230E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1E40D01E">
            <w:pPr>
              <w:spacing w:before="0" w:after="0"/>
              <w:ind w:left="135"/>
              <w:jc w:val="left"/>
            </w:pPr>
            <w:r>
              <w:rPr>
                <w:rFonts w:ascii="Times New Roman" w:hAnsi="Times New Roman"/>
                <w:b w:val="0"/>
                <w:i w:val="0"/>
                <w:color w:val="000000"/>
                <w:sz w:val="24"/>
              </w:rPr>
              <w:t>ОБЩЕЕ КОЛИЧЕСТВО ЧАСОВ ПО ПРОГРАММЕ</w:t>
            </w:r>
          </w:p>
        </w:tc>
        <w:tc>
          <w:tcPr>
            <w:tcW w:w="1321" w:type="dxa"/>
            <w:tcMar>
              <w:top w:w="50" w:type="dxa"/>
              <w:left w:w="100" w:type="dxa"/>
            </w:tcMar>
            <w:vAlign w:val="center"/>
          </w:tcPr>
          <w:p w14:paraId="4024C5F3">
            <w:pPr>
              <w:spacing w:before="0" w:after="0" w:line="276" w:lineRule="auto"/>
              <w:ind w:left="135"/>
              <w:jc w:val="center"/>
            </w:pPr>
            <w:r>
              <w:rPr>
                <w:rFonts w:ascii="Times New Roman" w:hAnsi="Times New Roman"/>
                <w:b w:val="0"/>
                <w:i w:val="0"/>
                <w:color w:val="000000"/>
                <w:sz w:val="24"/>
              </w:rPr>
              <w:t xml:space="preserve"> 34 </w:t>
            </w:r>
          </w:p>
        </w:tc>
        <w:tc>
          <w:tcPr>
            <w:tcW w:w="1540" w:type="dxa"/>
            <w:tcMar>
              <w:top w:w="50" w:type="dxa"/>
              <w:left w:w="100" w:type="dxa"/>
            </w:tcMar>
            <w:vAlign w:val="center"/>
          </w:tcPr>
          <w:p w14:paraId="55E45A0D">
            <w:pPr>
              <w:spacing w:before="0" w:after="0" w:line="276" w:lineRule="auto"/>
              <w:ind w:left="135"/>
              <w:jc w:val="center"/>
            </w:pPr>
            <w:r>
              <w:rPr>
                <w:rFonts w:ascii="Times New Roman" w:hAnsi="Times New Roman"/>
                <w:b w:val="0"/>
                <w:i w:val="0"/>
                <w:color w:val="000000"/>
                <w:sz w:val="24"/>
              </w:rPr>
              <w:t xml:space="preserve"> 2 </w:t>
            </w:r>
          </w:p>
        </w:tc>
        <w:tc>
          <w:tcPr>
            <w:tcW w:w="1638" w:type="dxa"/>
            <w:tcMar>
              <w:top w:w="50" w:type="dxa"/>
              <w:left w:w="100" w:type="dxa"/>
            </w:tcMar>
            <w:vAlign w:val="center"/>
          </w:tcPr>
          <w:p w14:paraId="5414E250">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1C00BA42">
            <w:pPr>
              <w:jc w:val="left"/>
            </w:pPr>
          </w:p>
        </w:tc>
      </w:tr>
    </w:tbl>
    <w:p w14:paraId="4F71AEFA">
      <w:pPr>
        <w:sectPr>
          <w:pgSz w:w="16383" w:h="11906" w:orient="landscape"/>
          <w:cols w:space="720" w:num="1"/>
        </w:sectPr>
      </w:pPr>
    </w:p>
    <w:p w14:paraId="623DBB0B">
      <w:pPr>
        <w:spacing w:before="0" w:after="0"/>
        <w:ind w:left="120"/>
        <w:jc w:val="left"/>
      </w:pPr>
      <w:r>
        <w:rPr>
          <w:rFonts w:ascii="Times New Roman" w:hAnsi="Times New Roman"/>
          <w:b/>
          <w:i w:val="0"/>
          <w:color w:val="000000"/>
          <w:sz w:val="28"/>
        </w:rPr>
        <w:t xml:space="preserve"> 7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24"/>
        <w:gridCol w:w="4374"/>
        <w:gridCol w:w="1148"/>
        <w:gridCol w:w="1319"/>
        <w:gridCol w:w="1402"/>
        <w:gridCol w:w="994"/>
        <w:gridCol w:w="2835"/>
      </w:tblGrid>
      <w:tr w14:paraId="7446F3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vMerge w:val="restart"/>
            <w:tcMar>
              <w:top w:w="50" w:type="dxa"/>
              <w:left w:w="100" w:type="dxa"/>
            </w:tcMar>
            <w:vAlign w:val="center"/>
          </w:tcPr>
          <w:p w14:paraId="6203192A">
            <w:pPr>
              <w:spacing w:before="0" w:after="0"/>
              <w:ind w:left="135"/>
              <w:jc w:val="left"/>
            </w:pPr>
            <w:r>
              <w:rPr>
                <w:rFonts w:ascii="Times New Roman" w:hAnsi="Times New Roman"/>
                <w:b/>
                <w:i w:val="0"/>
                <w:color w:val="000000"/>
                <w:sz w:val="24"/>
              </w:rPr>
              <w:t xml:space="preserve">№ п/п </w:t>
            </w:r>
          </w:p>
          <w:p w14:paraId="2F0B944C">
            <w:pPr>
              <w:spacing w:before="0" w:after="0"/>
              <w:ind w:left="135"/>
              <w:jc w:val="left"/>
            </w:pPr>
          </w:p>
        </w:tc>
        <w:tc>
          <w:tcPr>
            <w:tcW w:w="3400" w:type="dxa"/>
            <w:vMerge w:val="restart"/>
            <w:tcMar>
              <w:top w:w="50" w:type="dxa"/>
              <w:left w:w="100" w:type="dxa"/>
            </w:tcMar>
            <w:vAlign w:val="center"/>
          </w:tcPr>
          <w:p w14:paraId="02B92C4D">
            <w:pPr>
              <w:spacing w:before="0" w:after="0"/>
              <w:ind w:left="135"/>
              <w:jc w:val="left"/>
            </w:pPr>
            <w:r>
              <w:rPr>
                <w:rFonts w:ascii="Times New Roman" w:hAnsi="Times New Roman"/>
                <w:b/>
                <w:i w:val="0"/>
                <w:color w:val="000000"/>
                <w:sz w:val="24"/>
              </w:rPr>
              <w:t xml:space="preserve">Тема урока </w:t>
            </w:r>
          </w:p>
          <w:p w14:paraId="4AD7D12D">
            <w:pPr>
              <w:spacing w:before="0" w:after="0"/>
              <w:ind w:left="135"/>
              <w:jc w:val="left"/>
            </w:pPr>
          </w:p>
        </w:tc>
        <w:tc>
          <w:tcPr>
            <w:tcW w:w="0" w:type="auto"/>
            <w:gridSpan w:val="3"/>
            <w:tcMar>
              <w:top w:w="50" w:type="dxa"/>
              <w:left w:w="100" w:type="dxa"/>
            </w:tcMar>
            <w:vAlign w:val="center"/>
          </w:tcPr>
          <w:p w14:paraId="2010A178">
            <w:pPr>
              <w:spacing w:before="0" w:after="0"/>
              <w:ind w:left="0"/>
              <w:jc w:val="left"/>
            </w:pPr>
            <w:r>
              <w:rPr>
                <w:rFonts w:ascii="Times New Roman" w:hAnsi="Times New Roman"/>
                <w:b/>
                <w:i w:val="0"/>
                <w:color w:val="000000"/>
                <w:sz w:val="24"/>
              </w:rPr>
              <w:t>Количество часов</w:t>
            </w:r>
          </w:p>
        </w:tc>
        <w:tc>
          <w:tcPr>
            <w:tcW w:w="1131" w:type="dxa"/>
            <w:vMerge w:val="restart"/>
            <w:tcMar>
              <w:top w:w="50" w:type="dxa"/>
              <w:left w:w="100" w:type="dxa"/>
            </w:tcMar>
            <w:vAlign w:val="center"/>
          </w:tcPr>
          <w:p w14:paraId="74AC667C">
            <w:pPr>
              <w:spacing w:before="0" w:after="0"/>
              <w:ind w:left="135"/>
              <w:jc w:val="left"/>
            </w:pPr>
            <w:r>
              <w:rPr>
                <w:rFonts w:ascii="Times New Roman" w:hAnsi="Times New Roman"/>
                <w:b/>
                <w:i w:val="0"/>
                <w:color w:val="000000"/>
                <w:sz w:val="24"/>
              </w:rPr>
              <w:t xml:space="preserve">Дата изучения </w:t>
            </w:r>
          </w:p>
          <w:p w14:paraId="1196EF27">
            <w:pPr>
              <w:spacing w:before="0" w:after="0"/>
              <w:ind w:left="135"/>
              <w:jc w:val="left"/>
            </w:pPr>
          </w:p>
        </w:tc>
        <w:tc>
          <w:tcPr>
            <w:tcW w:w="1948" w:type="dxa"/>
            <w:vMerge w:val="restart"/>
            <w:tcMar>
              <w:top w:w="50" w:type="dxa"/>
              <w:left w:w="100" w:type="dxa"/>
            </w:tcMar>
            <w:vAlign w:val="center"/>
          </w:tcPr>
          <w:p w14:paraId="46C896D2">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6BF67354">
            <w:pPr>
              <w:spacing w:before="0" w:after="0"/>
              <w:ind w:left="135"/>
              <w:jc w:val="left"/>
            </w:pPr>
          </w:p>
        </w:tc>
      </w:tr>
      <w:tr w14:paraId="7FC24A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48F55525">
            <w:pPr>
              <w:jc w:val="left"/>
            </w:pPr>
          </w:p>
        </w:tc>
        <w:tc>
          <w:tcPr>
            <w:tcW w:w="0" w:type="auto"/>
            <w:vMerge w:val="continue"/>
            <w:tcBorders>
              <w:top w:val="nil"/>
            </w:tcBorders>
            <w:tcMar>
              <w:top w:w="50" w:type="dxa"/>
              <w:left w:w="100" w:type="dxa"/>
            </w:tcMar>
          </w:tcPr>
          <w:p w14:paraId="02830DDC">
            <w:pPr>
              <w:jc w:val="left"/>
            </w:pPr>
          </w:p>
        </w:tc>
        <w:tc>
          <w:tcPr>
            <w:tcW w:w="806" w:type="dxa"/>
            <w:tcMar>
              <w:top w:w="50" w:type="dxa"/>
              <w:left w:w="100" w:type="dxa"/>
            </w:tcMar>
            <w:vAlign w:val="center"/>
          </w:tcPr>
          <w:p w14:paraId="0BEC62E3">
            <w:pPr>
              <w:spacing w:before="0" w:after="0"/>
              <w:ind w:left="135"/>
              <w:jc w:val="left"/>
            </w:pPr>
            <w:r>
              <w:rPr>
                <w:rFonts w:ascii="Times New Roman" w:hAnsi="Times New Roman"/>
                <w:b/>
                <w:i w:val="0"/>
                <w:color w:val="000000"/>
                <w:sz w:val="24"/>
              </w:rPr>
              <w:t xml:space="preserve">Всего </w:t>
            </w:r>
          </w:p>
          <w:p w14:paraId="52461F8B">
            <w:pPr>
              <w:spacing w:before="0" w:after="0"/>
              <w:ind w:left="135"/>
              <w:jc w:val="left"/>
            </w:pPr>
          </w:p>
        </w:tc>
        <w:tc>
          <w:tcPr>
            <w:tcW w:w="1500" w:type="dxa"/>
            <w:tcMar>
              <w:top w:w="50" w:type="dxa"/>
              <w:left w:w="100" w:type="dxa"/>
            </w:tcMar>
            <w:vAlign w:val="center"/>
          </w:tcPr>
          <w:p w14:paraId="51C321A3">
            <w:pPr>
              <w:spacing w:before="0" w:after="0"/>
              <w:ind w:left="135"/>
              <w:jc w:val="left"/>
            </w:pPr>
            <w:r>
              <w:rPr>
                <w:rFonts w:ascii="Times New Roman" w:hAnsi="Times New Roman"/>
                <w:b/>
                <w:i w:val="0"/>
                <w:color w:val="000000"/>
                <w:sz w:val="24"/>
              </w:rPr>
              <w:t xml:space="preserve">Контрольные работы </w:t>
            </w:r>
          </w:p>
          <w:p w14:paraId="3A48FE6B">
            <w:pPr>
              <w:spacing w:before="0" w:after="0"/>
              <w:ind w:left="135"/>
              <w:jc w:val="left"/>
            </w:pPr>
          </w:p>
        </w:tc>
        <w:tc>
          <w:tcPr>
            <w:tcW w:w="1601" w:type="dxa"/>
            <w:tcMar>
              <w:top w:w="50" w:type="dxa"/>
              <w:left w:w="100" w:type="dxa"/>
            </w:tcMar>
            <w:vAlign w:val="center"/>
          </w:tcPr>
          <w:p w14:paraId="757BCF31">
            <w:pPr>
              <w:spacing w:before="0" w:after="0"/>
              <w:ind w:left="135"/>
              <w:jc w:val="left"/>
            </w:pPr>
            <w:r>
              <w:rPr>
                <w:rFonts w:ascii="Times New Roman" w:hAnsi="Times New Roman"/>
                <w:b/>
                <w:i w:val="0"/>
                <w:color w:val="000000"/>
                <w:sz w:val="24"/>
              </w:rPr>
              <w:t xml:space="preserve">Практические работы </w:t>
            </w:r>
          </w:p>
          <w:p w14:paraId="69E8E391">
            <w:pPr>
              <w:spacing w:before="0" w:after="0"/>
              <w:ind w:left="135"/>
              <w:jc w:val="left"/>
            </w:pPr>
          </w:p>
        </w:tc>
        <w:tc>
          <w:tcPr>
            <w:tcW w:w="0" w:type="auto"/>
            <w:vMerge w:val="continue"/>
            <w:tcBorders>
              <w:top w:val="nil"/>
            </w:tcBorders>
            <w:tcMar>
              <w:top w:w="50" w:type="dxa"/>
              <w:left w:w="100" w:type="dxa"/>
            </w:tcMar>
          </w:tcPr>
          <w:p w14:paraId="411B9471">
            <w:pPr>
              <w:jc w:val="left"/>
            </w:pPr>
          </w:p>
        </w:tc>
        <w:tc>
          <w:tcPr>
            <w:tcW w:w="0" w:type="auto"/>
            <w:vMerge w:val="continue"/>
            <w:tcBorders>
              <w:top w:val="nil"/>
            </w:tcBorders>
            <w:tcMar>
              <w:top w:w="50" w:type="dxa"/>
              <w:left w:w="100" w:type="dxa"/>
            </w:tcMar>
          </w:tcPr>
          <w:p w14:paraId="07721F5D">
            <w:pPr>
              <w:jc w:val="left"/>
            </w:pPr>
          </w:p>
        </w:tc>
      </w:tr>
      <w:tr w14:paraId="7CF53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8793600">
            <w:pPr>
              <w:spacing w:before="0" w:after="0"/>
              <w:ind w:left="0"/>
              <w:jc w:val="left"/>
            </w:pPr>
            <w:r>
              <w:rPr>
                <w:rFonts w:ascii="Times New Roman" w:hAnsi="Times New Roman"/>
                <w:b w:val="0"/>
                <w:i w:val="0"/>
                <w:color w:val="000000"/>
                <w:sz w:val="24"/>
              </w:rPr>
              <w:t>1</w:t>
            </w:r>
          </w:p>
        </w:tc>
        <w:tc>
          <w:tcPr>
            <w:tcW w:w="3400" w:type="dxa"/>
            <w:tcMar>
              <w:top w:w="50" w:type="dxa"/>
              <w:left w:w="100" w:type="dxa"/>
            </w:tcMar>
            <w:vAlign w:val="center"/>
          </w:tcPr>
          <w:p w14:paraId="4F3B38AD">
            <w:pPr>
              <w:spacing w:before="0" w:after="0"/>
              <w:ind w:left="135"/>
              <w:jc w:val="left"/>
            </w:pPr>
            <w:r>
              <w:rPr>
                <w:rFonts w:ascii="Times New Roman" w:hAnsi="Times New Roman"/>
                <w:b w:val="0"/>
                <w:i w:val="0"/>
                <w:color w:val="000000"/>
                <w:sz w:val="24"/>
              </w:rPr>
              <w:t>Социальные ценности</w:t>
            </w:r>
          </w:p>
        </w:tc>
        <w:tc>
          <w:tcPr>
            <w:tcW w:w="806" w:type="dxa"/>
            <w:tcMar>
              <w:top w:w="50" w:type="dxa"/>
              <w:left w:w="100" w:type="dxa"/>
            </w:tcMar>
            <w:vAlign w:val="center"/>
          </w:tcPr>
          <w:p w14:paraId="35012C20">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6FFA01D4">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6D2C886E">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EF965DC">
            <w:pPr>
              <w:spacing w:before="0" w:after="0"/>
              <w:ind w:left="135"/>
              <w:jc w:val="left"/>
            </w:pPr>
          </w:p>
        </w:tc>
        <w:tc>
          <w:tcPr>
            <w:tcW w:w="1948" w:type="dxa"/>
            <w:tcMar>
              <w:top w:w="50" w:type="dxa"/>
              <w:left w:w="100" w:type="dxa"/>
            </w:tcMar>
            <w:vAlign w:val="center"/>
          </w:tcPr>
          <w:p w14:paraId="01516E9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"https://m.edsoo.ru/f5ebad0a" \h </w:instrText>
            </w:r>
            <w:r>
              <w:fldChar w:fldCharType="separate"/>
            </w:r>
            <w:r>
              <w:rPr>
                <w:rFonts w:ascii="Times New Roman" w:hAnsi="Times New Roman"/>
                <w:b w:val="0"/>
                <w:i w:val="0"/>
                <w:color w:val="0000FF"/>
                <w:sz w:val="22"/>
                <w:u w:val="single"/>
              </w:rPr>
              <w:t>https://m.edsoo.ru/f5ebad0a</w:t>
            </w:r>
            <w:r>
              <w:rPr>
                <w:rFonts w:ascii="Times New Roman" w:hAnsi="Times New Roman"/>
                <w:b w:val="0"/>
                <w:i w:val="0"/>
                <w:color w:val="0000FF"/>
                <w:sz w:val="22"/>
                <w:u w:val="single"/>
              </w:rPr>
              <w:fldChar w:fldCharType="end"/>
            </w:r>
          </w:p>
        </w:tc>
      </w:tr>
      <w:tr w14:paraId="796021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C8C1C74">
            <w:pPr>
              <w:spacing w:before="0" w:after="0"/>
              <w:ind w:left="0"/>
              <w:jc w:val="left"/>
            </w:pPr>
            <w:r>
              <w:rPr>
                <w:rFonts w:ascii="Times New Roman" w:hAnsi="Times New Roman"/>
                <w:b w:val="0"/>
                <w:i w:val="0"/>
                <w:color w:val="000000"/>
                <w:sz w:val="24"/>
              </w:rPr>
              <w:t>2</w:t>
            </w:r>
          </w:p>
        </w:tc>
        <w:tc>
          <w:tcPr>
            <w:tcW w:w="3400" w:type="dxa"/>
            <w:tcMar>
              <w:top w:w="50" w:type="dxa"/>
              <w:left w:w="100" w:type="dxa"/>
            </w:tcMar>
            <w:vAlign w:val="center"/>
          </w:tcPr>
          <w:p w14:paraId="0A73DCE8">
            <w:pPr>
              <w:spacing w:before="0" w:after="0"/>
              <w:ind w:left="135"/>
              <w:jc w:val="left"/>
            </w:pPr>
            <w:r>
              <w:rPr>
                <w:rFonts w:ascii="Times New Roman" w:hAnsi="Times New Roman"/>
                <w:b w:val="0"/>
                <w:i w:val="0"/>
                <w:color w:val="000000"/>
                <w:sz w:val="24"/>
              </w:rPr>
              <w:t>Гражданственность и патриотизм</w:t>
            </w:r>
          </w:p>
        </w:tc>
        <w:tc>
          <w:tcPr>
            <w:tcW w:w="806" w:type="dxa"/>
            <w:tcMar>
              <w:top w:w="50" w:type="dxa"/>
              <w:left w:w="100" w:type="dxa"/>
            </w:tcMar>
            <w:vAlign w:val="center"/>
          </w:tcPr>
          <w:p w14:paraId="32B9D44C">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44A2C76A">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1978B08">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A18AD7D">
            <w:pPr>
              <w:spacing w:before="0" w:after="0"/>
              <w:ind w:left="135"/>
              <w:jc w:val="left"/>
            </w:pPr>
          </w:p>
        </w:tc>
        <w:tc>
          <w:tcPr>
            <w:tcW w:w="1948" w:type="dxa"/>
            <w:tcMar>
              <w:top w:w="50" w:type="dxa"/>
              <w:left w:w="100" w:type="dxa"/>
            </w:tcMar>
            <w:vAlign w:val="center"/>
          </w:tcPr>
          <w:p w14:paraId="5159828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"https://m.edsoo.ru/f5ebae7c" \h </w:instrText>
            </w:r>
            <w:r>
              <w:fldChar w:fldCharType="separate"/>
            </w:r>
            <w:r>
              <w:rPr>
                <w:rFonts w:ascii="Times New Roman" w:hAnsi="Times New Roman"/>
                <w:b w:val="0"/>
                <w:i w:val="0"/>
                <w:color w:val="0000FF"/>
                <w:sz w:val="22"/>
                <w:u w:val="single"/>
              </w:rPr>
              <w:t>https://m.edsoo.ru/f5ebae7c</w:t>
            </w:r>
            <w:r>
              <w:rPr>
                <w:rFonts w:ascii="Times New Roman" w:hAnsi="Times New Roman"/>
                <w:b w:val="0"/>
                <w:i w:val="0"/>
                <w:color w:val="0000FF"/>
                <w:sz w:val="22"/>
                <w:u w:val="single"/>
              </w:rPr>
              <w:fldChar w:fldCharType="end"/>
            </w:r>
          </w:p>
        </w:tc>
      </w:tr>
      <w:tr w14:paraId="354B44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7AD1AAC8">
            <w:pPr>
              <w:spacing w:before="0" w:after="0"/>
              <w:ind w:left="0"/>
              <w:jc w:val="left"/>
            </w:pPr>
            <w:r>
              <w:rPr>
                <w:rFonts w:ascii="Times New Roman" w:hAnsi="Times New Roman"/>
                <w:b w:val="0"/>
                <w:i w:val="0"/>
                <w:color w:val="000000"/>
                <w:sz w:val="24"/>
              </w:rPr>
              <w:t>3</w:t>
            </w:r>
          </w:p>
        </w:tc>
        <w:tc>
          <w:tcPr>
            <w:tcW w:w="3400" w:type="dxa"/>
            <w:tcMar>
              <w:top w:w="50" w:type="dxa"/>
              <w:left w:w="100" w:type="dxa"/>
            </w:tcMar>
            <w:vAlign w:val="center"/>
          </w:tcPr>
          <w:p w14:paraId="120E1958">
            <w:pPr>
              <w:spacing w:before="0" w:after="0"/>
              <w:ind w:left="135"/>
              <w:jc w:val="left"/>
            </w:pPr>
            <w:r>
              <w:rPr>
                <w:rFonts w:ascii="Times New Roman" w:hAnsi="Times New Roman"/>
                <w:b w:val="0"/>
                <w:i w:val="0"/>
                <w:color w:val="000000"/>
                <w:sz w:val="24"/>
              </w:rPr>
              <w:t>Социальные нормы</w:t>
            </w:r>
          </w:p>
        </w:tc>
        <w:tc>
          <w:tcPr>
            <w:tcW w:w="806" w:type="dxa"/>
            <w:tcMar>
              <w:top w:w="50" w:type="dxa"/>
              <w:left w:w="100" w:type="dxa"/>
            </w:tcMar>
            <w:vAlign w:val="center"/>
          </w:tcPr>
          <w:p w14:paraId="009C39C5">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6C9DD29">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74B60C26">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6C773D5">
            <w:pPr>
              <w:spacing w:before="0" w:after="0"/>
              <w:ind w:left="135"/>
              <w:jc w:val="left"/>
            </w:pPr>
          </w:p>
        </w:tc>
        <w:tc>
          <w:tcPr>
            <w:tcW w:w="1948" w:type="dxa"/>
            <w:tcMar>
              <w:top w:w="50" w:type="dxa"/>
              <w:left w:w="100" w:type="dxa"/>
            </w:tcMar>
            <w:vAlign w:val="center"/>
          </w:tcPr>
          <w:p w14:paraId="504F785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"https://m.edsoo.ru/f5ebafee" \h </w:instrText>
            </w:r>
            <w:r>
              <w:fldChar w:fldCharType="separate"/>
            </w:r>
            <w:r>
              <w:rPr>
                <w:rFonts w:ascii="Times New Roman" w:hAnsi="Times New Roman"/>
                <w:b w:val="0"/>
                <w:i w:val="0"/>
                <w:color w:val="0000FF"/>
                <w:sz w:val="22"/>
                <w:u w:val="single"/>
              </w:rPr>
              <w:t>https://m.edsoo.ru/f5ebafee</w:t>
            </w:r>
            <w:r>
              <w:rPr>
                <w:rFonts w:ascii="Times New Roman" w:hAnsi="Times New Roman"/>
                <w:b w:val="0"/>
                <w:i w:val="0"/>
                <w:color w:val="0000FF"/>
                <w:sz w:val="22"/>
                <w:u w:val="single"/>
              </w:rPr>
              <w:fldChar w:fldCharType="end"/>
            </w:r>
          </w:p>
        </w:tc>
      </w:tr>
      <w:tr w14:paraId="254B4E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6ACC5617">
            <w:pPr>
              <w:spacing w:before="0" w:after="0"/>
              <w:ind w:left="0"/>
              <w:jc w:val="left"/>
            </w:pPr>
            <w:r>
              <w:rPr>
                <w:rFonts w:ascii="Times New Roman" w:hAnsi="Times New Roman"/>
                <w:b w:val="0"/>
                <w:i w:val="0"/>
                <w:color w:val="000000"/>
                <w:sz w:val="24"/>
              </w:rPr>
              <w:t>4</w:t>
            </w:r>
          </w:p>
        </w:tc>
        <w:tc>
          <w:tcPr>
            <w:tcW w:w="3400" w:type="dxa"/>
            <w:tcMar>
              <w:top w:w="50" w:type="dxa"/>
              <w:left w:w="100" w:type="dxa"/>
            </w:tcMar>
            <w:vAlign w:val="center"/>
          </w:tcPr>
          <w:p w14:paraId="5F4432D9">
            <w:pPr>
              <w:spacing w:before="0" w:after="0"/>
              <w:ind w:left="135"/>
              <w:jc w:val="left"/>
            </w:pPr>
            <w:r>
              <w:rPr>
                <w:rFonts w:ascii="Times New Roman" w:hAnsi="Times New Roman"/>
                <w:b w:val="0"/>
                <w:i w:val="0"/>
                <w:color w:val="000000"/>
                <w:sz w:val="24"/>
              </w:rPr>
              <w:t>Социальные нормы</w:t>
            </w:r>
          </w:p>
        </w:tc>
        <w:tc>
          <w:tcPr>
            <w:tcW w:w="806" w:type="dxa"/>
            <w:tcMar>
              <w:top w:w="50" w:type="dxa"/>
              <w:left w:w="100" w:type="dxa"/>
            </w:tcMar>
            <w:vAlign w:val="center"/>
          </w:tcPr>
          <w:p w14:paraId="4969E1D1">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472257AF">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58B05C2E">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0789A22C">
            <w:pPr>
              <w:spacing w:before="0" w:after="0"/>
              <w:ind w:left="135"/>
              <w:jc w:val="left"/>
            </w:pPr>
          </w:p>
        </w:tc>
        <w:tc>
          <w:tcPr>
            <w:tcW w:w="1948" w:type="dxa"/>
            <w:tcMar>
              <w:top w:w="50" w:type="dxa"/>
              <w:left w:w="100" w:type="dxa"/>
            </w:tcMar>
            <w:vAlign w:val="center"/>
          </w:tcPr>
          <w:p w14:paraId="128D336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"https://m.edsoo.ru/f5ebb160" \h </w:instrText>
            </w:r>
            <w:r>
              <w:fldChar w:fldCharType="separate"/>
            </w:r>
            <w:r>
              <w:rPr>
                <w:rFonts w:ascii="Times New Roman" w:hAnsi="Times New Roman"/>
                <w:b w:val="0"/>
                <w:i w:val="0"/>
                <w:color w:val="0000FF"/>
                <w:sz w:val="22"/>
                <w:u w:val="single"/>
              </w:rPr>
              <w:t>https://m.edsoo.ru/f5ebb160</w:t>
            </w:r>
            <w:r>
              <w:rPr>
                <w:rFonts w:ascii="Times New Roman" w:hAnsi="Times New Roman"/>
                <w:b w:val="0"/>
                <w:i w:val="0"/>
                <w:color w:val="0000FF"/>
                <w:sz w:val="22"/>
                <w:u w:val="single"/>
              </w:rPr>
              <w:fldChar w:fldCharType="end"/>
            </w:r>
          </w:p>
        </w:tc>
      </w:tr>
      <w:tr w14:paraId="7E7040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5626BE01">
            <w:pPr>
              <w:spacing w:before="0" w:after="0"/>
              <w:ind w:left="0"/>
              <w:jc w:val="left"/>
            </w:pPr>
            <w:r>
              <w:rPr>
                <w:rFonts w:ascii="Times New Roman" w:hAnsi="Times New Roman"/>
                <w:b w:val="0"/>
                <w:i w:val="0"/>
                <w:color w:val="000000"/>
                <w:sz w:val="24"/>
              </w:rPr>
              <w:t>5</w:t>
            </w:r>
          </w:p>
        </w:tc>
        <w:tc>
          <w:tcPr>
            <w:tcW w:w="3400" w:type="dxa"/>
            <w:tcMar>
              <w:top w:w="50" w:type="dxa"/>
              <w:left w:w="100" w:type="dxa"/>
            </w:tcMar>
            <w:vAlign w:val="center"/>
          </w:tcPr>
          <w:p w14:paraId="6BC696AB">
            <w:pPr>
              <w:spacing w:before="0" w:after="0"/>
              <w:ind w:left="135"/>
              <w:jc w:val="left"/>
            </w:pPr>
            <w:r>
              <w:rPr>
                <w:rFonts w:ascii="Times New Roman" w:hAnsi="Times New Roman"/>
                <w:b w:val="0"/>
                <w:i w:val="0"/>
                <w:color w:val="000000"/>
                <w:sz w:val="24"/>
              </w:rPr>
              <w:t>Нормы и принципы морали</w:t>
            </w:r>
          </w:p>
        </w:tc>
        <w:tc>
          <w:tcPr>
            <w:tcW w:w="806" w:type="dxa"/>
            <w:tcMar>
              <w:top w:w="50" w:type="dxa"/>
              <w:left w:w="100" w:type="dxa"/>
            </w:tcMar>
            <w:vAlign w:val="center"/>
          </w:tcPr>
          <w:p w14:paraId="5A340440">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37CD62B4">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2AB83C1A">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5A20DB90">
            <w:pPr>
              <w:spacing w:before="0" w:after="0"/>
              <w:ind w:left="135"/>
              <w:jc w:val="left"/>
            </w:pPr>
          </w:p>
        </w:tc>
        <w:tc>
          <w:tcPr>
            <w:tcW w:w="1948" w:type="dxa"/>
            <w:tcMar>
              <w:top w:w="50" w:type="dxa"/>
              <w:left w:w="100" w:type="dxa"/>
            </w:tcMar>
            <w:vAlign w:val="center"/>
          </w:tcPr>
          <w:p w14:paraId="644049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"https://m.edsoo.ru/f5ebb3f4" \h </w:instrText>
            </w:r>
            <w:r>
              <w:fldChar w:fldCharType="separate"/>
            </w:r>
            <w:r>
              <w:rPr>
                <w:rFonts w:ascii="Times New Roman" w:hAnsi="Times New Roman"/>
                <w:b w:val="0"/>
                <w:i w:val="0"/>
                <w:color w:val="0000FF"/>
                <w:sz w:val="22"/>
                <w:u w:val="single"/>
              </w:rPr>
              <w:t>https://m.edsoo.ru/f5ebb3f4</w:t>
            </w:r>
            <w:r>
              <w:rPr>
                <w:rFonts w:ascii="Times New Roman" w:hAnsi="Times New Roman"/>
                <w:b w:val="0"/>
                <w:i w:val="0"/>
                <w:color w:val="0000FF"/>
                <w:sz w:val="22"/>
                <w:u w:val="single"/>
              </w:rPr>
              <w:fldChar w:fldCharType="end"/>
            </w:r>
          </w:p>
        </w:tc>
      </w:tr>
      <w:tr w14:paraId="7D36E4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72C7C6B">
            <w:pPr>
              <w:spacing w:before="0" w:after="0"/>
              <w:ind w:left="0"/>
              <w:jc w:val="left"/>
            </w:pPr>
            <w:r>
              <w:rPr>
                <w:rFonts w:ascii="Times New Roman" w:hAnsi="Times New Roman"/>
                <w:b w:val="0"/>
                <w:i w:val="0"/>
                <w:color w:val="000000"/>
                <w:sz w:val="24"/>
              </w:rPr>
              <w:t>6</w:t>
            </w:r>
          </w:p>
        </w:tc>
        <w:tc>
          <w:tcPr>
            <w:tcW w:w="3400" w:type="dxa"/>
            <w:tcMar>
              <w:top w:w="50" w:type="dxa"/>
              <w:left w:w="100" w:type="dxa"/>
            </w:tcMar>
            <w:vAlign w:val="center"/>
          </w:tcPr>
          <w:p w14:paraId="49BF90AF">
            <w:pPr>
              <w:spacing w:before="0" w:after="0"/>
              <w:ind w:left="135"/>
              <w:jc w:val="left"/>
            </w:pPr>
            <w:r>
              <w:rPr>
                <w:rFonts w:ascii="Times New Roman" w:hAnsi="Times New Roman"/>
                <w:b w:val="0"/>
                <w:i w:val="0"/>
                <w:color w:val="000000"/>
                <w:sz w:val="24"/>
              </w:rPr>
              <w:t>Нормы и принципы морали</w:t>
            </w:r>
          </w:p>
        </w:tc>
        <w:tc>
          <w:tcPr>
            <w:tcW w:w="806" w:type="dxa"/>
            <w:tcMar>
              <w:top w:w="50" w:type="dxa"/>
              <w:left w:w="100" w:type="dxa"/>
            </w:tcMar>
            <w:vAlign w:val="center"/>
          </w:tcPr>
          <w:p w14:paraId="76CC5AEB">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40B712C7">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298DD4C1">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710BB76">
            <w:pPr>
              <w:spacing w:before="0" w:after="0"/>
              <w:ind w:left="135"/>
              <w:jc w:val="left"/>
            </w:pPr>
          </w:p>
        </w:tc>
        <w:tc>
          <w:tcPr>
            <w:tcW w:w="1948" w:type="dxa"/>
            <w:tcMar>
              <w:top w:w="50" w:type="dxa"/>
              <w:left w:w="100" w:type="dxa"/>
            </w:tcMar>
            <w:vAlign w:val="center"/>
          </w:tcPr>
          <w:p w14:paraId="3CC998A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"https://m.edsoo.ru/f5ebb57a" \h </w:instrText>
            </w:r>
            <w:r>
              <w:fldChar w:fldCharType="separate"/>
            </w:r>
            <w:r>
              <w:rPr>
                <w:rFonts w:ascii="Times New Roman" w:hAnsi="Times New Roman"/>
                <w:b w:val="0"/>
                <w:i w:val="0"/>
                <w:color w:val="0000FF"/>
                <w:sz w:val="22"/>
                <w:u w:val="single"/>
              </w:rPr>
              <w:t>https://m.edsoo.ru/f5ebb57a</w:t>
            </w:r>
            <w:r>
              <w:rPr>
                <w:rFonts w:ascii="Times New Roman" w:hAnsi="Times New Roman"/>
                <w:b w:val="0"/>
                <w:i w:val="0"/>
                <w:color w:val="0000FF"/>
                <w:sz w:val="22"/>
                <w:u w:val="single"/>
              </w:rPr>
              <w:fldChar w:fldCharType="end"/>
            </w:r>
          </w:p>
        </w:tc>
      </w:tr>
      <w:tr w14:paraId="7F980C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2DAD445">
            <w:pPr>
              <w:spacing w:before="0" w:after="0"/>
              <w:ind w:left="0"/>
              <w:jc w:val="left"/>
            </w:pPr>
            <w:r>
              <w:rPr>
                <w:rFonts w:ascii="Times New Roman" w:hAnsi="Times New Roman"/>
                <w:b w:val="0"/>
                <w:i w:val="0"/>
                <w:color w:val="000000"/>
                <w:sz w:val="24"/>
              </w:rPr>
              <w:t>7</w:t>
            </w:r>
          </w:p>
        </w:tc>
        <w:tc>
          <w:tcPr>
            <w:tcW w:w="3400" w:type="dxa"/>
            <w:tcMar>
              <w:top w:w="50" w:type="dxa"/>
              <w:left w:w="100" w:type="dxa"/>
            </w:tcMar>
            <w:vAlign w:val="center"/>
          </w:tcPr>
          <w:p w14:paraId="478C5C46">
            <w:pPr>
              <w:spacing w:before="0" w:after="0"/>
              <w:ind w:left="135"/>
              <w:jc w:val="left"/>
            </w:pPr>
            <w:r>
              <w:rPr>
                <w:rFonts w:ascii="Times New Roman" w:hAnsi="Times New Roman"/>
                <w:b w:val="0"/>
                <w:i w:val="0"/>
                <w:color w:val="000000"/>
                <w:sz w:val="24"/>
              </w:rPr>
              <w:t>Нравственные чувства человека. Совесть и стыд</w:t>
            </w:r>
          </w:p>
        </w:tc>
        <w:tc>
          <w:tcPr>
            <w:tcW w:w="806" w:type="dxa"/>
            <w:tcMar>
              <w:top w:w="50" w:type="dxa"/>
              <w:left w:w="100" w:type="dxa"/>
            </w:tcMar>
            <w:vAlign w:val="center"/>
          </w:tcPr>
          <w:p w14:paraId="6F42D81A">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F43E0F6">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03A034D">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2E84A364">
            <w:pPr>
              <w:spacing w:before="0" w:after="0"/>
              <w:ind w:left="135"/>
              <w:jc w:val="left"/>
            </w:pPr>
          </w:p>
        </w:tc>
        <w:tc>
          <w:tcPr>
            <w:tcW w:w="1948" w:type="dxa"/>
            <w:tcMar>
              <w:top w:w="50" w:type="dxa"/>
              <w:left w:w="100" w:type="dxa"/>
            </w:tcMar>
            <w:vAlign w:val="center"/>
          </w:tcPr>
          <w:p w14:paraId="7E005A5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"https://m.edsoo.ru/f5ebb70a" \h </w:instrText>
            </w:r>
            <w:r>
              <w:fldChar w:fldCharType="separate"/>
            </w:r>
            <w:r>
              <w:rPr>
                <w:rFonts w:ascii="Times New Roman" w:hAnsi="Times New Roman"/>
                <w:b w:val="0"/>
                <w:i w:val="0"/>
                <w:color w:val="0000FF"/>
                <w:sz w:val="22"/>
                <w:u w:val="single"/>
              </w:rPr>
              <w:t>https://m.edsoo.ru/f5ebb70a</w:t>
            </w:r>
            <w:r>
              <w:rPr>
                <w:rFonts w:ascii="Times New Roman" w:hAnsi="Times New Roman"/>
                <w:b w:val="0"/>
                <w:i w:val="0"/>
                <w:color w:val="0000FF"/>
                <w:sz w:val="22"/>
                <w:u w:val="single"/>
              </w:rPr>
              <w:fldChar w:fldCharType="end"/>
            </w:r>
          </w:p>
        </w:tc>
      </w:tr>
      <w:tr w14:paraId="79F913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E9CF6EB">
            <w:pPr>
              <w:spacing w:before="0" w:after="0"/>
              <w:ind w:left="0"/>
              <w:jc w:val="left"/>
            </w:pPr>
            <w:r>
              <w:rPr>
                <w:rFonts w:ascii="Times New Roman" w:hAnsi="Times New Roman"/>
                <w:b w:val="0"/>
                <w:i w:val="0"/>
                <w:color w:val="000000"/>
                <w:sz w:val="24"/>
              </w:rPr>
              <w:t>8</w:t>
            </w:r>
          </w:p>
        </w:tc>
        <w:tc>
          <w:tcPr>
            <w:tcW w:w="3400" w:type="dxa"/>
            <w:tcMar>
              <w:top w:w="50" w:type="dxa"/>
              <w:left w:w="100" w:type="dxa"/>
            </w:tcMar>
            <w:vAlign w:val="center"/>
          </w:tcPr>
          <w:p w14:paraId="1732AB85">
            <w:pPr>
              <w:spacing w:before="0" w:after="0"/>
              <w:ind w:left="135"/>
              <w:jc w:val="left"/>
            </w:pPr>
            <w:r>
              <w:rPr>
                <w:rFonts w:ascii="Times New Roman" w:hAnsi="Times New Roman"/>
                <w:b w:val="0"/>
                <w:i w:val="0"/>
                <w:color w:val="000000"/>
                <w:sz w:val="24"/>
              </w:rPr>
              <w:t>Моральный выбор и моральная оценка</w:t>
            </w:r>
          </w:p>
        </w:tc>
        <w:tc>
          <w:tcPr>
            <w:tcW w:w="806" w:type="dxa"/>
            <w:tcMar>
              <w:top w:w="50" w:type="dxa"/>
              <w:left w:w="100" w:type="dxa"/>
            </w:tcMar>
            <w:vAlign w:val="center"/>
          </w:tcPr>
          <w:p w14:paraId="266FF27A">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A3B3E85">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7597A18C">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8EE97CA">
            <w:pPr>
              <w:spacing w:before="0" w:after="0"/>
              <w:ind w:left="135"/>
              <w:jc w:val="left"/>
            </w:pPr>
          </w:p>
        </w:tc>
        <w:tc>
          <w:tcPr>
            <w:tcW w:w="1948" w:type="dxa"/>
            <w:tcMar>
              <w:top w:w="50" w:type="dxa"/>
              <w:left w:w="100" w:type="dxa"/>
            </w:tcMar>
            <w:vAlign w:val="center"/>
          </w:tcPr>
          <w:p w14:paraId="03BC5B0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"https://m.edsoo.ru/f5ebb886" \h </w:instrText>
            </w:r>
            <w:r>
              <w:fldChar w:fldCharType="separate"/>
            </w:r>
            <w:r>
              <w:rPr>
                <w:rFonts w:ascii="Times New Roman" w:hAnsi="Times New Roman"/>
                <w:b w:val="0"/>
                <w:i w:val="0"/>
                <w:color w:val="0000FF"/>
                <w:sz w:val="22"/>
                <w:u w:val="single"/>
              </w:rPr>
              <w:t>https://m.edsoo.ru/f5ebb886</w:t>
            </w:r>
            <w:r>
              <w:rPr>
                <w:rFonts w:ascii="Times New Roman" w:hAnsi="Times New Roman"/>
                <w:b w:val="0"/>
                <w:i w:val="0"/>
                <w:color w:val="0000FF"/>
                <w:sz w:val="22"/>
                <w:u w:val="single"/>
              </w:rPr>
              <w:fldChar w:fldCharType="end"/>
            </w:r>
          </w:p>
        </w:tc>
      </w:tr>
      <w:tr w14:paraId="416460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AC3C86A">
            <w:pPr>
              <w:spacing w:before="0" w:after="0"/>
              <w:ind w:left="0"/>
              <w:jc w:val="left"/>
            </w:pPr>
            <w:r>
              <w:rPr>
                <w:rFonts w:ascii="Times New Roman" w:hAnsi="Times New Roman"/>
                <w:b w:val="0"/>
                <w:i w:val="0"/>
                <w:color w:val="000000"/>
                <w:sz w:val="24"/>
              </w:rPr>
              <w:t>9</w:t>
            </w:r>
          </w:p>
        </w:tc>
        <w:tc>
          <w:tcPr>
            <w:tcW w:w="3400" w:type="dxa"/>
            <w:tcMar>
              <w:top w:w="50" w:type="dxa"/>
              <w:left w:w="100" w:type="dxa"/>
            </w:tcMar>
            <w:vAlign w:val="center"/>
          </w:tcPr>
          <w:p w14:paraId="5B203633">
            <w:pPr>
              <w:spacing w:before="0" w:after="0"/>
              <w:ind w:left="135"/>
              <w:jc w:val="left"/>
            </w:pPr>
            <w:r>
              <w:rPr>
                <w:rFonts w:ascii="Times New Roman" w:hAnsi="Times New Roman"/>
                <w:b w:val="0"/>
                <w:i w:val="0"/>
                <w:color w:val="000000"/>
                <w:sz w:val="24"/>
              </w:rPr>
              <w:t>Влияние моральных норм на общество и человека</w:t>
            </w:r>
          </w:p>
        </w:tc>
        <w:tc>
          <w:tcPr>
            <w:tcW w:w="806" w:type="dxa"/>
            <w:tcMar>
              <w:top w:w="50" w:type="dxa"/>
              <w:left w:w="100" w:type="dxa"/>
            </w:tcMar>
            <w:vAlign w:val="center"/>
          </w:tcPr>
          <w:p w14:paraId="08284E09">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CF5EDB7">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2CF38EA3">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4B497FD2">
            <w:pPr>
              <w:spacing w:before="0" w:after="0"/>
              <w:ind w:left="135"/>
              <w:jc w:val="left"/>
            </w:pPr>
          </w:p>
        </w:tc>
        <w:tc>
          <w:tcPr>
            <w:tcW w:w="1948" w:type="dxa"/>
            <w:tcMar>
              <w:top w:w="50" w:type="dxa"/>
              <w:left w:w="100" w:type="dxa"/>
            </w:tcMar>
            <w:vAlign w:val="center"/>
          </w:tcPr>
          <w:p w14:paraId="17E253A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"https://m.edsoo.ru/f5ebbd40" \h </w:instrText>
            </w:r>
            <w:r>
              <w:fldChar w:fldCharType="separate"/>
            </w:r>
            <w:r>
              <w:rPr>
                <w:rFonts w:ascii="Times New Roman" w:hAnsi="Times New Roman"/>
                <w:b w:val="0"/>
                <w:i w:val="0"/>
                <w:color w:val="0000FF"/>
                <w:sz w:val="22"/>
                <w:u w:val="single"/>
              </w:rPr>
              <w:t>https://m.edsoo.ru/f5ebbd40</w:t>
            </w:r>
            <w:r>
              <w:rPr>
                <w:rFonts w:ascii="Times New Roman" w:hAnsi="Times New Roman"/>
                <w:b w:val="0"/>
                <w:i w:val="0"/>
                <w:color w:val="0000FF"/>
                <w:sz w:val="22"/>
                <w:u w:val="single"/>
              </w:rPr>
              <w:fldChar w:fldCharType="end"/>
            </w:r>
          </w:p>
        </w:tc>
      </w:tr>
      <w:tr w14:paraId="02E89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9993575">
            <w:pPr>
              <w:spacing w:before="0" w:after="0"/>
              <w:ind w:left="0"/>
              <w:jc w:val="left"/>
            </w:pPr>
            <w:r>
              <w:rPr>
                <w:rFonts w:ascii="Times New Roman" w:hAnsi="Times New Roman"/>
                <w:b w:val="0"/>
                <w:i w:val="0"/>
                <w:color w:val="000000"/>
                <w:sz w:val="24"/>
              </w:rPr>
              <w:t>10</w:t>
            </w:r>
          </w:p>
        </w:tc>
        <w:tc>
          <w:tcPr>
            <w:tcW w:w="3400" w:type="dxa"/>
            <w:tcMar>
              <w:top w:w="50" w:type="dxa"/>
              <w:left w:w="100" w:type="dxa"/>
            </w:tcMar>
            <w:vAlign w:val="center"/>
          </w:tcPr>
          <w:p w14:paraId="704C957B">
            <w:pPr>
              <w:spacing w:before="0" w:after="0"/>
              <w:ind w:left="135"/>
              <w:jc w:val="left"/>
            </w:pPr>
            <w:r>
              <w:rPr>
                <w:rFonts w:ascii="Times New Roman" w:hAnsi="Times New Roman"/>
                <w:b w:val="0"/>
                <w:i w:val="0"/>
                <w:color w:val="000000"/>
                <w:sz w:val="24"/>
              </w:rPr>
              <w:t>Право и его роль в жизни общества. Право и мораль</w:t>
            </w:r>
          </w:p>
        </w:tc>
        <w:tc>
          <w:tcPr>
            <w:tcW w:w="806" w:type="dxa"/>
            <w:tcMar>
              <w:top w:w="50" w:type="dxa"/>
              <w:left w:w="100" w:type="dxa"/>
            </w:tcMar>
            <w:vAlign w:val="center"/>
          </w:tcPr>
          <w:p w14:paraId="613965D2">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6BDFDFA2">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5754776">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7AB2E8F8">
            <w:pPr>
              <w:spacing w:before="0" w:after="0"/>
              <w:ind w:left="135"/>
              <w:jc w:val="left"/>
            </w:pPr>
          </w:p>
        </w:tc>
        <w:tc>
          <w:tcPr>
            <w:tcW w:w="1948" w:type="dxa"/>
            <w:tcMar>
              <w:top w:w="50" w:type="dxa"/>
              <w:left w:w="100" w:type="dxa"/>
            </w:tcMar>
            <w:vAlign w:val="center"/>
          </w:tcPr>
          <w:p w14:paraId="58CA654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"https://m.edsoo.ru/f5ebbee4" \h </w:instrText>
            </w:r>
            <w:r>
              <w:fldChar w:fldCharType="separate"/>
            </w:r>
            <w:r>
              <w:rPr>
                <w:rFonts w:ascii="Times New Roman" w:hAnsi="Times New Roman"/>
                <w:b w:val="0"/>
                <w:i w:val="0"/>
                <w:color w:val="0000FF"/>
                <w:sz w:val="22"/>
                <w:u w:val="single"/>
              </w:rPr>
              <w:t>https://m.edsoo.ru/f5ebbee4</w:t>
            </w:r>
            <w:r>
              <w:rPr>
                <w:rFonts w:ascii="Times New Roman" w:hAnsi="Times New Roman"/>
                <w:b w:val="0"/>
                <w:i w:val="0"/>
                <w:color w:val="0000FF"/>
                <w:sz w:val="22"/>
                <w:u w:val="single"/>
              </w:rPr>
              <w:fldChar w:fldCharType="end"/>
            </w:r>
          </w:p>
        </w:tc>
      </w:tr>
      <w:tr w14:paraId="4B39C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022AD985">
            <w:pPr>
              <w:spacing w:before="0" w:after="0"/>
              <w:ind w:left="0"/>
              <w:jc w:val="left"/>
            </w:pPr>
            <w:r>
              <w:rPr>
                <w:rFonts w:ascii="Times New Roman" w:hAnsi="Times New Roman"/>
                <w:b w:val="0"/>
                <w:i w:val="0"/>
                <w:color w:val="000000"/>
                <w:sz w:val="24"/>
              </w:rPr>
              <w:t>11</w:t>
            </w:r>
          </w:p>
        </w:tc>
        <w:tc>
          <w:tcPr>
            <w:tcW w:w="3400" w:type="dxa"/>
            <w:tcMar>
              <w:top w:w="50" w:type="dxa"/>
              <w:left w:w="100" w:type="dxa"/>
            </w:tcMar>
            <w:vAlign w:val="center"/>
          </w:tcPr>
          <w:p w14:paraId="0A21B01C">
            <w:pPr>
              <w:spacing w:before="0" w:after="0"/>
              <w:ind w:left="135"/>
              <w:jc w:val="left"/>
            </w:pPr>
            <w:r>
              <w:rPr>
                <w:rFonts w:ascii="Times New Roman" w:hAnsi="Times New Roman"/>
                <w:b w:val="0"/>
                <w:i w:val="0"/>
                <w:color w:val="000000"/>
                <w:sz w:val="24"/>
              </w:rPr>
              <w:t>Обобщающий урок по теме "Социальные ценности и нормы"</w:t>
            </w:r>
          </w:p>
        </w:tc>
        <w:tc>
          <w:tcPr>
            <w:tcW w:w="806" w:type="dxa"/>
            <w:tcMar>
              <w:top w:w="50" w:type="dxa"/>
              <w:left w:w="100" w:type="dxa"/>
            </w:tcMar>
            <w:vAlign w:val="center"/>
          </w:tcPr>
          <w:p w14:paraId="69C86DAF">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6C8DEEB7">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6CC794D">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FF3F7F4">
            <w:pPr>
              <w:spacing w:before="0" w:after="0"/>
              <w:ind w:left="135"/>
              <w:jc w:val="left"/>
            </w:pPr>
          </w:p>
        </w:tc>
        <w:tc>
          <w:tcPr>
            <w:tcW w:w="1948" w:type="dxa"/>
            <w:tcMar>
              <w:top w:w="50" w:type="dxa"/>
              <w:left w:w="100" w:type="dxa"/>
            </w:tcMar>
            <w:vAlign w:val="center"/>
          </w:tcPr>
          <w:p w14:paraId="6607D5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"https://m.edsoo.ru/f5ebc060" \h </w:instrText>
            </w:r>
            <w:r>
              <w:fldChar w:fldCharType="separate"/>
            </w:r>
            <w:r>
              <w:rPr>
                <w:rFonts w:ascii="Times New Roman" w:hAnsi="Times New Roman"/>
                <w:b w:val="0"/>
                <w:i w:val="0"/>
                <w:color w:val="0000FF"/>
                <w:sz w:val="22"/>
                <w:u w:val="single"/>
              </w:rPr>
              <w:t>https://m.edsoo.ru/f5ebc060</w:t>
            </w:r>
            <w:r>
              <w:rPr>
                <w:rFonts w:ascii="Times New Roman" w:hAnsi="Times New Roman"/>
                <w:b w:val="0"/>
                <w:i w:val="0"/>
                <w:color w:val="0000FF"/>
                <w:sz w:val="22"/>
                <w:u w:val="single"/>
              </w:rPr>
              <w:fldChar w:fldCharType="end"/>
            </w:r>
          </w:p>
        </w:tc>
      </w:tr>
      <w:tr w14:paraId="7B510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91733D4">
            <w:pPr>
              <w:spacing w:before="0" w:after="0"/>
              <w:ind w:left="0"/>
              <w:jc w:val="left"/>
            </w:pPr>
            <w:r>
              <w:rPr>
                <w:rFonts w:ascii="Times New Roman" w:hAnsi="Times New Roman"/>
                <w:b w:val="0"/>
                <w:i w:val="0"/>
                <w:color w:val="000000"/>
                <w:sz w:val="24"/>
              </w:rPr>
              <w:t>12</w:t>
            </w:r>
          </w:p>
        </w:tc>
        <w:tc>
          <w:tcPr>
            <w:tcW w:w="3400" w:type="dxa"/>
            <w:tcMar>
              <w:top w:w="50" w:type="dxa"/>
              <w:left w:w="100" w:type="dxa"/>
            </w:tcMar>
            <w:vAlign w:val="center"/>
          </w:tcPr>
          <w:p w14:paraId="421F07C1">
            <w:pPr>
              <w:spacing w:before="0" w:after="0"/>
              <w:ind w:left="135"/>
              <w:jc w:val="left"/>
            </w:pPr>
            <w:r>
              <w:rPr>
                <w:rFonts w:ascii="Times New Roman" w:hAnsi="Times New Roman"/>
                <w:b w:val="0"/>
                <w:i w:val="0"/>
                <w:color w:val="000000"/>
                <w:sz w:val="24"/>
              </w:rPr>
              <w:t>Повторительно-обобщающий урок по теме "Социальные ценности и нормы"</w:t>
            </w:r>
          </w:p>
        </w:tc>
        <w:tc>
          <w:tcPr>
            <w:tcW w:w="806" w:type="dxa"/>
            <w:tcMar>
              <w:top w:w="50" w:type="dxa"/>
              <w:left w:w="100" w:type="dxa"/>
            </w:tcMar>
            <w:vAlign w:val="center"/>
          </w:tcPr>
          <w:p w14:paraId="6180C6B7">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13BBF0AE">
            <w:pPr>
              <w:spacing w:before="0" w:after="0" w:line="276" w:lineRule="auto"/>
              <w:ind w:left="135"/>
              <w:jc w:val="center"/>
            </w:pPr>
            <w:r>
              <w:rPr>
                <w:rFonts w:ascii="Times New Roman" w:hAnsi="Times New Roman"/>
                <w:b w:val="0"/>
                <w:i w:val="0"/>
                <w:color w:val="000000"/>
                <w:sz w:val="24"/>
              </w:rPr>
              <w:t xml:space="preserve"> 1 </w:t>
            </w:r>
          </w:p>
        </w:tc>
        <w:tc>
          <w:tcPr>
            <w:tcW w:w="1601" w:type="dxa"/>
            <w:tcMar>
              <w:top w:w="50" w:type="dxa"/>
              <w:left w:w="100" w:type="dxa"/>
            </w:tcMar>
            <w:vAlign w:val="center"/>
          </w:tcPr>
          <w:p w14:paraId="1DD631B3">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260EA19F">
            <w:pPr>
              <w:spacing w:before="0" w:after="0"/>
              <w:ind w:left="135"/>
              <w:jc w:val="left"/>
            </w:pPr>
          </w:p>
        </w:tc>
        <w:tc>
          <w:tcPr>
            <w:tcW w:w="1948" w:type="dxa"/>
            <w:tcMar>
              <w:top w:w="50" w:type="dxa"/>
              <w:left w:w="100" w:type="dxa"/>
            </w:tcMar>
            <w:vAlign w:val="center"/>
          </w:tcPr>
          <w:p w14:paraId="366FE66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"https://m.edsoo.ru/f5ebc1e6" \h </w:instrText>
            </w:r>
            <w:r>
              <w:fldChar w:fldCharType="separate"/>
            </w:r>
            <w:r>
              <w:rPr>
                <w:rFonts w:ascii="Times New Roman" w:hAnsi="Times New Roman"/>
                <w:b w:val="0"/>
                <w:i w:val="0"/>
                <w:color w:val="0000FF"/>
                <w:sz w:val="22"/>
                <w:u w:val="single"/>
              </w:rPr>
              <w:t>https://m.edsoo.ru/f5ebc1e6</w:t>
            </w:r>
            <w:r>
              <w:rPr>
                <w:rFonts w:ascii="Times New Roman" w:hAnsi="Times New Roman"/>
                <w:b w:val="0"/>
                <w:i w:val="0"/>
                <w:color w:val="0000FF"/>
                <w:sz w:val="22"/>
                <w:u w:val="single"/>
              </w:rPr>
              <w:fldChar w:fldCharType="end"/>
            </w:r>
          </w:p>
        </w:tc>
      </w:tr>
      <w:tr w14:paraId="392989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E0143D9">
            <w:pPr>
              <w:spacing w:before="0" w:after="0"/>
              <w:ind w:left="0"/>
              <w:jc w:val="left"/>
            </w:pPr>
            <w:r>
              <w:rPr>
                <w:rFonts w:ascii="Times New Roman" w:hAnsi="Times New Roman"/>
                <w:b w:val="0"/>
                <w:i w:val="0"/>
                <w:color w:val="000000"/>
                <w:sz w:val="24"/>
              </w:rPr>
              <w:t>13</w:t>
            </w:r>
          </w:p>
        </w:tc>
        <w:tc>
          <w:tcPr>
            <w:tcW w:w="3400" w:type="dxa"/>
            <w:tcMar>
              <w:top w:w="50" w:type="dxa"/>
              <w:left w:w="100" w:type="dxa"/>
            </w:tcMar>
            <w:vAlign w:val="center"/>
          </w:tcPr>
          <w:p w14:paraId="0AFD1D84">
            <w:pPr>
              <w:spacing w:before="0" w:after="0"/>
              <w:ind w:left="135"/>
              <w:jc w:val="left"/>
            </w:pPr>
            <w:r>
              <w:rPr>
                <w:rFonts w:ascii="Times New Roman" w:hAnsi="Times New Roman"/>
                <w:b w:val="0"/>
                <w:i w:val="0"/>
                <w:color w:val="000000"/>
                <w:sz w:val="24"/>
              </w:rPr>
              <w:t>Правоотношения и их особенности. Правовые нормы</w:t>
            </w:r>
          </w:p>
        </w:tc>
        <w:tc>
          <w:tcPr>
            <w:tcW w:w="806" w:type="dxa"/>
            <w:tcMar>
              <w:top w:w="50" w:type="dxa"/>
              <w:left w:w="100" w:type="dxa"/>
            </w:tcMar>
            <w:vAlign w:val="center"/>
          </w:tcPr>
          <w:p w14:paraId="405CB747">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4C0C4E5D">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0335F227">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53D1F367">
            <w:pPr>
              <w:spacing w:before="0" w:after="0"/>
              <w:ind w:left="135"/>
              <w:jc w:val="left"/>
            </w:pPr>
          </w:p>
        </w:tc>
        <w:tc>
          <w:tcPr>
            <w:tcW w:w="1948" w:type="dxa"/>
            <w:tcMar>
              <w:top w:w="50" w:type="dxa"/>
              <w:left w:w="100" w:type="dxa"/>
            </w:tcMar>
            <w:vAlign w:val="center"/>
          </w:tcPr>
          <w:p w14:paraId="7BB715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"https://m.edsoo.ru/f5ebc358" \h </w:instrText>
            </w:r>
            <w:r>
              <w:fldChar w:fldCharType="separate"/>
            </w:r>
            <w:r>
              <w:rPr>
                <w:rFonts w:ascii="Times New Roman" w:hAnsi="Times New Roman"/>
                <w:b w:val="0"/>
                <w:i w:val="0"/>
                <w:color w:val="0000FF"/>
                <w:sz w:val="22"/>
                <w:u w:val="single"/>
              </w:rPr>
              <w:t>https://m.edsoo.ru/f5ebc358</w:t>
            </w:r>
            <w:r>
              <w:rPr>
                <w:rFonts w:ascii="Times New Roman" w:hAnsi="Times New Roman"/>
                <w:b w:val="0"/>
                <w:i w:val="0"/>
                <w:color w:val="0000FF"/>
                <w:sz w:val="22"/>
                <w:u w:val="single"/>
              </w:rPr>
              <w:fldChar w:fldCharType="end"/>
            </w:r>
          </w:p>
        </w:tc>
      </w:tr>
      <w:tr w14:paraId="5FF95E91">
        <w:tblPrEx>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0CB2DA73">
            <w:pPr>
              <w:spacing w:before="0" w:after="0"/>
              <w:ind w:left="0"/>
              <w:jc w:val="left"/>
            </w:pPr>
            <w:r>
              <w:rPr>
                <w:rFonts w:ascii="Times New Roman" w:hAnsi="Times New Roman"/>
                <w:b w:val="0"/>
                <w:i w:val="0"/>
                <w:color w:val="000000"/>
                <w:sz w:val="24"/>
              </w:rPr>
              <w:t>14</w:t>
            </w:r>
          </w:p>
        </w:tc>
        <w:tc>
          <w:tcPr>
            <w:tcW w:w="3400" w:type="dxa"/>
            <w:tcMar>
              <w:top w:w="50" w:type="dxa"/>
              <w:left w:w="100" w:type="dxa"/>
            </w:tcMar>
            <w:vAlign w:val="center"/>
          </w:tcPr>
          <w:p w14:paraId="5FD742E4">
            <w:pPr>
              <w:spacing w:before="0" w:after="0"/>
              <w:ind w:left="135"/>
              <w:jc w:val="left"/>
            </w:pPr>
            <w:r>
              <w:rPr>
                <w:rFonts w:ascii="Times New Roman" w:hAnsi="Times New Roman"/>
                <w:b w:val="0"/>
                <w:i w:val="0"/>
                <w:color w:val="000000"/>
                <w:sz w:val="24"/>
              </w:rPr>
              <w:t>Правомерное поведение</w:t>
            </w:r>
          </w:p>
        </w:tc>
        <w:tc>
          <w:tcPr>
            <w:tcW w:w="806" w:type="dxa"/>
            <w:tcMar>
              <w:top w:w="50" w:type="dxa"/>
              <w:left w:w="100" w:type="dxa"/>
            </w:tcMar>
            <w:vAlign w:val="center"/>
          </w:tcPr>
          <w:p w14:paraId="0338E7F6">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D7EA68E">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A62CC03">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002A3923">
            <w:pPr>
              <w:spacing w:before="0" w:after="0"/>
              <w:ind w:left="135"/>
              <w:jc w:val="left"/>
            </w:pPr>
          </w:p>
        </w:tc>
        <w:tc>
          <w:tcPr>
            <w:tcW w:w="1948" w:type="dxa"/>
            <w:tcMar>
              <w:top w:w="50" w:type="dxa"/>
              <w:left w:w="100" w:type="dxa"/>
            </w:tcMar>
            <w:vAlign w:val="center"/>
          </w:tcPr>
          <w:p w14:paraId="1608863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"https://m.edsoo.ru/f5ebc5b0" \h </w:instrText>
            </w:r>
            <w:r>
              <w:fldChar w:fldCharType="separate"/>
            </w:r>
            <w:r>
              <w:rPr>
                <w:rFonts w:ascii="Times New Roman" w:hAnsi="Times New Roman"/>
                <w:b w:val="0"/>
                <w:i w:val="0"/>
                <w:color w:val="0000FF"/>
                <w:sz w:val="22"/>
                <w:u w:val="single"/>
              </w:rPr>
              <w:t>https://m.edsoo.ru/f5ebc5b0</w:t>
            </w:r>
            <w:r>
              <w:rPr>
                <w:rFonts w:ascii="Times New Roman" w:hAnsi="Times New Roman"/>
                <w:b w:val="0"/>
                <w:i w:val="0"/>
                <w:color w:val="0000FF"/>
                <w:sz w:val="22"/>
                <w:u w:val="single"/>
              </w:rPr>
              <w:fldChar w:fldCharType="end"/>
            </w:r>
          </w:p>
        </w:tc>
      </w:tr>
      <w:tr w14:paraId="13D4F8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0F0691B3">
            <w:pPr>
              <w:spacing w:before="0" w:after="0"/>
              <w:ind w:left="0"/>
              <w:jc w:val="left"/>
            </w:pPr>
            <w:r>
              <w:rPr>
                <w:rFonts w:ascii="Times New Roman" w:hAnsi="Times New Roman"/>
                <w:b w:val="0"/>
                <w:i w:val="0"/>
                <w:color w:val="000000"/>
                <w:sz w:val="24"/>
              </w:rPr>
              <w:t>15</w:t>
            </w:r>
          </w:p>
        </w:tc>
        <w:tc>
          <w:tcPr>
            <w:tcW w:w="3400" w:type="dxa"/>
            <w:tcMar>
              <w:top w:w="50" w:type="dxa"/>
              <w:left w:w="100" w:type="dxa"/>
            </w:tcMar>
            <w:vAlign w:val="center"/>
          </w:tcPr>
          <w:p w14:paraId="2F4B0B82">
            <w:pPr>
              <w:spacing w:before="0" w:after="0"/>
              <w:ind w:left="135"/>
              <w:jc w:val="left"/>
            </w:pPr>
            <w:r>
              <w:rPr>
                <w:rFonts w:ascii="Times New Roman" w:hAnsi="Times New Roman"/>
                <w:b w:val="0"/>
                <w:i w:val="0"/>
                <w:color w:val="000000"/>
                <w:sz w:val="24"/>
              </w:rPr>
              <w:t>Правовая культура личности</w:t>
            </w:r>
          </w:p>
        </w:tc>
        <w:tc>
          <w:tcPr>
            <w:tcW w:w="806" w:type="dxa"/>
            <w:tcMar>
              <w:top w:w="50" w:type="dxa"/>
              <w:left w:w="100" w:type="dxa"/>
            </w:tcMar>
            <w:vAlign w:val="center"/>
          </w:tcPr>
          <w:p w14:paraId="6BABAF8E">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5A2D86F5">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0677EE6B">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4A84464A">
            <w:pPr>
              <w:spacing w:before="0" w:after="0"/>
              <w:ind w:left="135"/>
              <w:jc w:val="left"/>
            </w:pPr>
          </w:p>
        </w:tc>
        <w:tc>
          <w:tcPr>
            <w:tcW w:w="1948" w:type="dxa"/>
            <w:tcMar>
              <w:top w:w="50" w:type="dxa"/>
              <w:left w:w="100" w:type="dxa"/>
            </w:tcMar>
            <w:vAlign w:val="center"/>
          </w:tcPr>
          <w:p w14:paraId="0150576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"https://m.edsoo.ru/f5ebc970" \h </w:instrText>
            </w:r>
            <w:r>
              <w:fldChar w:fldCharType="separate"/>
            </w:r>
            <w:r>
              <w:rPr>
                <w:rFonts w:ascii="Times New Roman" w:hAnsi="Times New Roman"/>
                <w:b w:val="0"/>
                <w:i w:val="0"/>
                <w:color w:val="0000FF"/>
                <w:sz w:val="22"/>
                <w:u w:val="single"/>
              </w:rPr>
              <w:t>https://m.edsoo.ru/f5ebc970</w:t>
            </w:r>
            <w:r>
              <w:rPr>
                <w:rFonts w:ascii="Times New Roman" w:hAnsi="Times New Roman"/>
                <w:b w:val="0"/>
                <w:i w:val="0"/>
                <w:color w:val="0000FF"/>
                <w:sz w:val="22"/>
                <w:u w:val="single"/>
              </w:rPr>
              <w:fldChar w:fldCharType="end"/>
            </w:r>
          </w:p>
        </w:tc>
      </w:tr>
      <w:tr w14:paraId="3C72E2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A39FC8F">
            <w:pPr>
              <w:spacing w:before="0" w:after="0"/>
              <w:ind w:left="0"/>
              <w:jc w:val="left"/>
            </w:pPr>
            <w:r>
              <w:rPr>
                <w:rFonts w:ascii="Times New Roman" w:hAnsi="Times New Roman"/>
                <w:b w:val="0"/>
                <w:i w:val="0"/>
                <w:color w:val="000000"/>
                <w:sz w:val="24"/>
              </w:rPr>
              <w:t>16</w:t>
            </w:r>
          </w:p>
        </w:tc>
        <w:tc>
          <w:tcPr>
            <w:tcW w:w="3400" w:type="dxa"/>
            <w:tcMar>
              <w:top w:w="50" w:type="dxa"/>
              <w:left w:w="100" w:type="dxa"/>
            </w:tcMar>
            <w:vAlign w:val="center"/>
          </w:tcPr>
          <w:p w14:paraId="7ACB97E0">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6" w:type="dxa"/>
            <w:tcMar>
              <w:top w:w="50" w:type="dxa"/>
              <w:left w:w="100" w:type="dxa"/>
            </w:tcMar>
            <w:vAlign w:val="center"/>
          </w:tcPr>
          <w:p w14:paraId="207075EF">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20BD8F16">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27277888">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1871AEC4">
            <w:pPr>
              <w:spacing w:before="0" w:after="0"/>
              <w:ind w:left="135"/>
              <w:jc w:val="left"/>
            </w:pPr>
          </w:p>
        </w:tc>
        <w:tc>
          <w:tcPr>
            <w:tcW w:w="1948" w:type="dxa"/>
            <w:tcMar>
              <w:top w:w="50" w:type="dxa"/>
              <w:left w:w="100" w:type="dxa"/>
            </w:tcMar>
            <w:vAlign w:val="center"/>
          </w:tcPr>
          <w:p w14:paraId="62C687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"https://m.edsoo.ru/f5ebcae2" \h </w:instrText>
            </w:r>
            <w:r>
              <w:fldChar w:fldCharType="separate"/>
            </w:r>
            <w:r>
              <w:rPr>
                <w:rFonts w:ascii="Times New Roman" w:hAnsi="Times New Roman"/>
                <w:b w:val="0"/>
                <w:i w:val="0"/>
                <w:color w:val="0000FF"/>
                <w:sz w:val="22"/>
                <w:u w:val="single"/>
              </w:rPr>
              <w:t>https://m.edsoo.ru/f5ebcae2</w:t>
            </w:r>
            <w:r>
              <w:rPr>
                <w:rFonts w:ascii="Times New Roman" w:hAnsi="Times New Roman"/>
                <w:b w:val="0"/>
                <w:i w:val="0"/>
                <w:color w:val="0000FF"/>
                <w:sz w:val="22"/>
                <w:u w:val="single"/>
              </w:rPr>
              <w:fldChar w:fldCharType="end"/>
            </w:r>
          </w:p>
        </w:tc>
      </w:tr>
      <w:tr w14:paraId="76485F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5AAA7B7">
            <w:pPr>
              <w:spacing w:before="0" w:after="0"/>
              <w:ind w:left="0"/>
              <w:jc w:val="left"/>
            </w:pPr>
            <w:r>
              <w:rPr>
                <w:rFonts w:ascii="Times New Roman" w:hAnsi="Times New Roman"/>
                <w:b w:val="0"/>
                <w:i w:val="0"/>
                <w:color w:val="000000"/>
                <w:sz w:val="24"/>
              </w:rPr>
              <w:t>17</w:t>
            </w:r>
          </w:p>
        </w:tc>
        <w:tc>
          <w:tcPr>
            <w:tcW w:w="3400" w:type="dxa"/>
            <w:tcMar>
              <w:top w:w="50" w:type="dxa"/>
              <w:left w:w="100" w:type="dxa"/>
            </w:tcMar>
            <w:vAlign w:val="center"/>
          </w:tcPr>
          <w:p w14:paraId="18E5CCB0">
            <w:pPr>
              <w:spacing w:before="0" w:after="0"/>
              <w:ind w:left="135"/>
              <w:jc w:val="left"/>
            </w:pPr>
            <w:r>
              <w:rPr>
                <w:rFonts w:ascii="Times New Roman" w:hAnsi="Times New Roman"/>
                <w:b w:val="0"/>
                <w:i w:val="0"/>
                <w:color w:val="000000"/>
                <w:sz w:val="24"/>
              </w:rPr>
              <w:t>Правонарушение и юридическая ответственность</w:t>
            </w:r>
          </w:p>
        </w:tc>
        <w:tc>
          <w:tcPr>
            <w:tcW w:w="806" w:type="dxa"/>
            <w:tcMar>
              <w:top w:w="50" w:type="dxa"/>
              <w:left w:w="100" w:type="dxa"/>
            </w:tcMar>
            <w:vAlign w:val="center"/>
          </w:tcPr>
          <w:p w14:paraId="00700C38">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2DD38715">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504CD45D">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60C9691F">
            <w:pPr>
              <w:spacing w:before="0" w:after="0"/>
              <w:ind w:left="135"/>
              <w:jc w:val="left"/>
            </w:pPr>
          </w:p>
        </w:tc>
        <w:tc>
          <w:tcPr>
            <w:tcW w:w="1948" w:type="dxa"/>
            <w:tcMar>
              <w:top w:w="50" w:type="dxa"/>
              <w:left w:w="100" w:type="dxa"/>
            </w:tcMar>
            <w:vAlign w:val="center"/>
          </w:tcPr>
          <w:p w14:paraId="7267D8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"https://m.edsoo.ru/f5ebcc54" \h </w:instrText>
            </w:r>
            <w:r>
              <w:fldChar w:fldCharType="separate"/>
            </w:r>
            <w:r>
              <w:rPr>
                <w:rFonts w:ascii="Times New Roman" w:hAnsi="Times New Roman"/>
                <w:b w:val="0"/>
                <w:i w:val="0"/>
                <w:color w:val="0000FF"/>
                <w:sz w:val="22"/>
                <w:u w:val="single"/>
              </w:rPr>
              <w:t>https://m.edsoo.ru/f5ebcc54</w:t>
            </w:r>
            <w:r>
              <w:rPr>
                <w:rFonts w:ascii="Times New Roman" w:hAnsi="Times New Roman"/>
                <w:b w:val="0"/>
                <w:i w:val="0"/>
                <w:color w:val="0000FF"/>
                <w:sz w:val="22"/>
                <w:u w:val="single"/>
              </w:rPr>
              <w:fldChar w:fldCharType="end"/>
            </w:r>
          </w:p>
        </w:tc>
      </w:tr>
      <w:tr w14:paraId="3D0B0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1C426BB3">
            <w:pPr>
              <w:spacing w:before="0" w:after="0"/>
              <w:ind w:left="0"/>
              <w:jc w:val="left"/>
            </w:pPr>
            <w:r>
              <w:rPr>
                <w:rFonts w:ascii="Times New Roman" w:hAnsi="Times New Roman"/>
                <w:b w:val="0"/>
                <w:i w:val="0"/>
                <w:color w:val="000000"/>
                <w:sz w:val="24"/>
              </w:rPr>
              <w:t>18</w:t>
            </w:r>
          </w:p>
        </w:tc>
        <w:tc>
          <w:tcPr>
            <w:tcW w:w="3400" w:type="dxa"/>
            <w:tcMar>
              <w:top w:w="50" w:type="dxa"/>
              <w:left w:w="100" w:type="dxa"/>
            </w:tcMar>
            <w:vAlign w:val="center"/>
          </w:tcPr>
          <w:p w14:paraId="161483EB">
            <w:pPr>
              <w:spacing w:before="0" w:after="0"/>
              <w:ind w:left="135"/>
              <w:jc w:val="left"/>
            </w:pPr>
            <w:r>
              <w:rPr>
                <w:rFonts w:ascii="Times New Roman" w:hAnsi="Times New Roman"/>
                <w:b w:val="0"/>
                <w:i w:val="0"/>
                <w:color w:val="000000"/>
                <w:sz w:val="24"/>
              </w:rPr>
              <w:t>Права, свободы, обязанности гражданина Российской Федерации</w:t>
            </w:r>
          </w:p>
        </w:tc>
        <w:tc>
          <w:tcPr>
            <w:tcW w:w="806" w:type="dxa"/>
            <w:tcMar>
              <w:top w:w="50" w:type="dxa"/>
              <w:left w:w="100" w:type="dxa"/>
            </w:tcMar>
            <w:vAlign w:val="center"/>
          </w:tcPr>
          <w:p w14:paraId="5E9F6D90">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31DCD8BC">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FC8C54D">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2B947CD9">
            <w:pPr>
              <w:spacing w:before="0" w:after="0"/>
              <w:ind w:left="135"/>
              <w:jc w:val="left"/>
            </w:pPr>
          </w:p>
        </w:tc>
        <w:tc>
          <w:tcPr>
            <w:tcW w:w="1948" w:type="dxa"/>
            <w:tcMar>
              <w:top w:w="50" w:type="dxa"/>
              <w:left w:w="100" w:type="dxa"/>
            </w:tcMar>
            <w:vAlign w:val="center"/>
          </w:tcPr>
          <w:p w14:paraId="7891C2A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"https://m.edsoo.ru/f5ebcdbc" \h </w:instrText>
            </w:r>
            <w:r>
              <w:fldChar w:fldCharType="separate"/>
            </w:r>
            <w:r>
              <w:rPr>
                <w:rFonts w:ascii="Times New Roman" w:hAnsi="Times New Roman"/>
                <w:b w:val="0"/>
                <w:i w:val="0"/>
                <w:color w:val="0000FF"/>
                <w:sz w:val="22"/>
                <w:u w:val="single"/>
              </w:rPr>
              <w:t>https://m.edsoo.ru/f5ebcdbc</w:t>
            </w:r>
            <w:r>
              <w:rPr>
                <w:rFonts w:ascii="Times New Roman" w:hAnsi="Times New Roman"/>
                <w:b w:val="0"/>
                <w:i w:val="0"/>
                <w:color w:val="0000FF"/>
                <w:sz w:val="22"/>
                <w:u w:val="single"/>
              </w:rPr>
              <w:fldChar w:fldCharType="end"/>
            </w:r>
          </w:p>
        </w:tc>
      </w:tr>
      <w:tr w14:paraId="7CDDFB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0500965C">
            <w:pPr>
              <w:spacing w:before="0" w:after="0"/>
              <w:ind w:left="0"/>
              <w:jc w:val="left"/>
            </w:pPr>
            <w:r>
              <w:rPr>
                <w:rFonts w:ascii="Times New Roman" w:hAnsi="Times New Roman"/>
                <w:b w:val="0"/>
                <w:i w:val="0"/>
                <w:color w:val="000000"/>
                <w:sz w:val="24"/>
              </w:rPr>
              <w:t>19</w:t>
            </w:r>
          </w:p>
        </w:tc>
        <w:tc>
          <w:tcPr>
            <w:tcW w:w="3400" w:type="dxa"/>
            <w:tcMar>
              <w:top w:w="50" w:type="dxa"/>
              <w:left w:w="100" w:type="dxa"/>
            </w:tcMar>
            <w:vAlign w:val="center"/>
          </w:tcPr>
          <w:p w14:paraId="4F2F2980">
            <w:pPr>
              <w:spacing w:before="0" w:after="0"/>
              <w:ind w:left="135"/>
              <w:jc w:val="left"/>
            </w:pPr>
            <w:r>
              <w:rPr>
                <w:rFonts w:ascii="Times New Roman" w:hAnsi="Times New Roman"/>
                <w:b w:val="0"/>
                <w:i w:val="0"/>
                <w:color w:val="000000"/>
                <w:sz w:val="24"/>
              </w:rPr>
              <w:t>Права ребёнка и возможности их защиты</w:t>
            </w:r>
          </w:p>
        </w:tc>
        <w:tc>
          <w:tcPr>
            <w:tcW w:w="806" w:type="dxa"/>
            <w:tcMar>
              <w:top w:w="50" w:type="dxa"/>
              <w:left w:w="100" w:type="dxa"/>
            </w:tcMar>
            <w:vAlign w:val="center"/>
          </w:tcPr>
          <w:p w14:paraId="29CCAB4A">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3B8691F9">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E686E84">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17926A5A">
            <w:pPr>
              <w:spacing w:before="0" w:after="0"/>
              <w:ind w:left="135"/>
              <w:jc w:val="left"/>
            </w:pPr>
          </w:p>
        </w:tc>
        <w:tc>
          <w:tcPr>
            <w:tcW w:w="1948" w:type="dxa"/>
            <w:tcMar>
              <w:top w:w="50" w:type="dxa"/>
              <w:left w:w="100" w:type="dxa"/>
            </w:tcMar>
            <w:vAlign w:val="center"/>
          </w:tcPr>
          <w:p w14:paraId="3115E42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"https://m.edsoo.ru/f5ebcf24" \h </w:instrText>
            </w:r>
            <w:r>
              <w:fldChar w:fldCharType="separate"/>
            </w:r>
            <w:r>
              <w:rPr>
                <w:rFonts w:ascii="Times New Roman" w:hAnsi="Times New Roman"/>
                <w:b w:val="0"/>
                <w:i w:val="0"/>
                <w:color w:val="0000FF"/>
                <w:sz w:val="22"/>
                <w:u w:val="single"/>
              </w:rPr>
              <w:t>https://m.edsoo.ru/f5ebcf24</w:t>
            </w:r>
            <w:r>
              <w:rPr>
                <w:rFonts w:ascii="Times New Roman" w:hAnsi="Times New Roman"/>
                <w:b w:val="0"/>
                <w:i w:val="0"/>
                <w:color w:val="0000FF"/>
                <w:sz w:val="22"/>
                <w:u w:val="single"/>
              </w:rPr>
              <w:fldChar w:fldCharType="end"/>
            </w:r>
          </w:p>
        </w:tc>
      </w:tr>
      <w:tr w14:paraId="21624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296DA69">
            <w:pPr>
              <w:spacing w:before="0" w:after="0"/>
              <w:ind w:left="0"/>
              <w:jc w:val="left"/>
            </w:pPr>
            <w:r>
              <w:rPr>
                <w:rFonts w:ascii="Times New Roman" w:hAnsi="Times New Roman"/>
                <w:b w:val="0"/>
                <w:i w:val="0"/>
                <w:color w:val="000000"/>
                <w:sz w:val="24"/>
              </w:rPr>
              <w:t>20</w:t>
            </w:r>
          </w:p>
        </w:tc>
        <w:tc>
          <w:tcPr>
            <w:tcW w:w="3400" w:type="dxa"/>
            <w:tcMar>
              <w:top w:w="50" w:type="dxa"/>
              <w:left w:w="100" w:type="dxa"/>
            </w:tcMar>
            <w:vAlign w:val="center"/>
          </w:tcPr>
          <w:p w14:paraId="6C1B76F0">
            <w:pPr>
              <w:spacing w:before="0" w:after="0"/>
              <w:ind w:left="135"/>
              <w:jc w:val="left"/>
            </w:pPr>
            <w:r>
              <w:rPr>
                <w:rFonts w:ascii="Times New Roman" w:hAnsi="Times New Roman"/>
                <w:b w:val="0"/>
                <w:i w:val="0"/>
                <w:color w:val="000000"/>
                <w:sz w:val="24"/>
              </w:rPr>
              <w:t>Конституция Российской Федерации - Основной закон. Система права</w:t>
            </w:r>
          </w:p>
        </w:tc>
        <w:tc>
          <w:tcPr>
            <w:tcW w:w="806" w:type="dxa"/>
            <w:tcMar>
              <w:top w:w="50" w:type="dxa"/>
              <w:left w:w="100" w:type="dxa"/>
            </w:tcMar>
            <w:vAlign w:val="center"/>
          </w:tcPr>
          <w:p w14:paraId="6731D6BF">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DF45122">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B355090">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01CCBE42">
            <w:pPr>
              <w:spacing w:before="0" w:after="0"/>
              <w:ind w:left="135"/>
              <w:jc w:val="left"/>
            </w:pPr>
          </w:p>
        </w:tc>
        <w:tc>
          <w:tcPr>
            <w:tcW w:w="1948" w:type="dxa"/>
            <w:tcMar>
              <w:top w:w="50" w:type="dxa"/>
              <w:left w:w="100" w:type="dxa"/>
            </w:tcMar>
            <w:vAlign w:val="center"/>
          </w:tcPr>
          <w:p w14:paraId="6AFEF5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"https://m.edsoo.ru/f5ebd08c" \h </w:instrText>
            </w:r>
            <w:r>
              <w:fldChar w:fldCharType="separate"/>
            </w:r>
            <w:r>
              <w:rPr>
                <w:rFonts w:ascii="Times New Roman" w:hAnsi="Times New Roman"/>
                <w:b w:val="0"/>
                <w:i w:val="0"/>
                <w:color w:val="0000FF"/>
                <w:sz w:val="22"/>
                <w:u w:val="single"/>
              </w:rPr>
              <w:t>https://m.edsoo.ru/f5ebd08c</w:t>
            </w:r>
            <w:r>
              <w:rPr>
                <w:rFonts w:ascii="Times New Roman" w:hAnsi="Times New Roman"/>
                <w:b w:val="0"/>
                <w:i w:val="0"/>
                <w:color w:val="0000FF"/>
                <w:sz w:val="22"/>
                <w:u w:val="single"/>
              </w:rPr>
              <w:fldChar w:fldCharType="end"/>
            </w:r>
          </w:p>
        </w:tc>
      </w:tr>
      <w:tr w14:paraId="6493AC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E9FAF51">
            <w:pPr>
              <w:spacing w:before="0" w:after="0"/>
              <w:ind w:left="0"/>
              <w:jc w:val="left"/>
            </w:pPr>
            <w:r>
              <w:rPr>
                <w:rFonts w:ascii="Times New Roman" w:hAnsi="Times New Roman"/>
                <w:b w:val="0"/>
                <w:i w:val="0"/>
                <w:color w:val="000000"/>
                <w:sz w:val="24"/>
              </w:rPr>
              <w:t>21</w:t>
            </w:r>
          </w:p>
        </w:tc>
        <w:tc>
          <w:tcPr>
            <w:tcW w:w="3400" w:type="dxa"/>
            <w:tcMar>
              <w:top w:w="50" w:type="dxa"/>
              <w:left w:w="100" w:type="dxa"/>
            </w:tcMar>
            <w:vAlign w:val="center"/>
          </w:tcPr>
          <w:p w14:paraId="4546866C">
            <w:pPr>
              <w:spacing w:before="0" w:after="0"/>
              <w:ind w:left="135"/>
              <w:jc w:val="left"/>
            </w:pPr>
            <w:r>
              <w:rPr>
                <w:rFonts w:ascii="Times New Roman" w:hAnsi="Times New Roman"/>
                <w:b w:val="0"/>
                <w:i w:val="0"/>
                <w:color w:val="000000"/>
                <w:sz w:val="24"/>
              </w:rPr>
              <w:t>Основы гражданского права</w:t>
            </w:r>
          </w:p>
        </w:tc>
        <w:tc>
          <w:tcPr>
            <w:tcW w:w="806" w:type="dxa"/>
            <w:tcMar>
              <w:top w:w="50" w:type="dxa"/>
              <w:left w:w="100" w:type="dxa"/>
            </w:tcMar>
            <w:vAlign w:val="center"/>
          </w:tcPr>
          <w:p w14:paraId="1E8A1EED">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1FB8EBE5">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2D75856">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DA5E480">
            <w:pPr>
              <w:spacing w:before="0" w:after="0"/>
              <w:ind w:left="135"/>
              <w:jc w:val="left"/>
            </w:pPr>
          </w:p>
        </w:tc>
        <w:tc>
          <w:tcPr>
            <w:tcW w:w="1948" w:type="dxa"/>
            <w:tcMar>
              <w:top w:w="50" w:type="dxa"/>
              <w:left w:w="100" w:type="dxa"/>
            </w:tcMar>
            <w:vAlign w:val="center"/>
          </w:tcPr>
          <w:p w14:paraId="0538BB8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"https://m.edsoo.ru/f5ebd1f4" \h </w:instrText>
            </w:r>
            <w:r>
              <w:fldChar w:fldCharType="separate"/>
            </w:r>
            <w:r>
              <w:rPr>
                <w:rFonts w:ascii="Times New Roman" w:hAnsi="Times New Roman"/>
                <w:b w:val="0"/>
                <w:i w:val="0"/>
                <w:color w:val="0000FF"/>
                <w:sz w:val="22"/>
                <w:u w:val="single"/>
              </w:rPr>
              <w:t>https://m.edsoo.ru/f5ebd1f4</w:t>
            </w:r>
            <w:r>
              <w:rPr>
                <w:rFonts w:ascii="Times New Roman" w:hAnsi="Times New Roman"/>
                <w:b w:val="0"/>
                <w:i w:val="0"/>
                <w:color w:val="0000FF"/>
                <w:sz w:val="22"/>
                <w:u w:val="single"/>
              </w:rPr>
              <w:fldChar w:fldCharType="end"/>
            </w:r>
          </w:p>
        </w:tc>
      </w:tr>
      <w:tr w14:paraId="74E1D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7DDFBF6F">
            <w:pPr>
              <w:spacing w:before="0" w:after="0"/>
              <w:ind w:left="0"/>
              <w:jc w:val="left"/>
            </w:pPr>
            <w:r>
              <w:rPr>
                <w:rFonts w:ascii="Times New Roman" w:hAnsi="Times New Roman"/>
                <w:b w:val="0"/>
                <w:i w:val="0"/>
                <w:color w:val="000000"/>
                <w:sz w:val="24"/>
              </w:rPr>
              <w:t>22</w:t>
            </w:r>
          </w:p>
        </w:tc>
        <w:tc>
          <w:tcPr>
            <w:tcW w:w="3400" w:type="dxa"/>
            <w:tcMar>
              <w:top w:w="50" w:type="dxa"/>
              <w:left w:w="100" w:type="dxa"/>
            </w:tcMar>
            <w:vAlign w:val="center"/>
          </w:tcPr>
          <w:p w14:paraId="2D4A941F">
            <w:pPr>
              <w:spacing w:before="0" w:after="0"/>
              <w:ind w:left="135"/>
              <w:jc w:val="left"/>
            </w:pPr>
            <w:r>
              <w:rPr>
                <w:rFonts w:ascii="Times New Roman" w:hAnsi="Times New Roman"/>
                <w:b w:val="0"/>
                <w:i w:val="0"/>
                <w:color w:val="000000"/>
                <w:sz w:val="24"/>
              </w:rPr>
              <w:t>Основы гражданского права</w:t>
            </w:r>
          </w:p>
        </w:tc>
        <w:tc>
          <w:tcPr>
            <w:tcW w:w="806" w:type="dxa"/>
            <w:tcMar>
              <w:top w:w="50" w:type="dxa"/>
              <w:left w:w="100" w:type="dxa"/>
            </w:tcMar>
            <w:vAlign w:val="center"/>
          </w:tcPr>
          <w:p w14:paraId="080E5BC0">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25F6BBC0">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7887D16A">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7E3252C">
            <w:pPr>
              <w:spacing w:before="0" w:after="0"/>
              <w:ind w:left="135"/>
              <w:jc w:val="left"/>
            </w:pPr>
          </w:p>
        </w:tc>
        <w:tc>
          <w:tcPr>
            <w:tcW w:w="1948" w:type="dxa"/>
            <w:tcMar>
              <w:top w:w="50" w:type="dxa"/>
              <w:left w:w="100" w:type="dxa"/>
            </w:tcMar>
            <w:vAlign w:val="center"/>
          </w:tcPr>
          <w:p w14:paraId="58007BF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"https://m.edsoo.ru/f5ebd5be" \h </w:instrText>
            </w:r>
            <w:r>
              <w:fldChar w:fldCharType="separate"/>
            </w:r>
            <w:r>
              <w:rPr>
                <w:rFonts w:ascii="Times New Roman" w:hAnsi="Times New Roman"/>
                <w:b w:val="0"/>
                <w:i w:val="0"/>
                <w:color w:val="0000FF"/>
                <w:sz w:val="22"/>
                <w:u w:val="single"/>
              </w:rPr>
              <w:t>https://m.edsoo.ru/f5ebd5be</w:t>
            </w:r>
            <w:r>
              <w:rPr>
                <w:rFonts w:ascii="Times New Roman" w:hAnsi="Times New Roman"/>
                <w:b w:val="0"/>
                <w:i w:val="0"/>
                <w:color w:val="0000FF"/>
                <w:sz w:val="22"/>
                <w:u w:val="single"/>
              </w:rPr>
              <w:fldChar w:fldCharType="end"/>
            </w:r>
          </w:p>
        </w:tc>
      </w:tr>
      <w:tr w14:paraId="79803E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9A962D0">
            <w:pPr>
              <w:spacing w:before="0" w:after="0"/>
              <w:ind w:left="0"/>
              <w:jc w:val="left"/>
            </w:pPr>
            <w:r>
              <w:rPr>
                <w:rFonts w:ascii="Times New Roman" w:hAnsi="Times New Roman"/>
                <w:b w:val="0"/>
                <w:i w:val="0"/>
                <w:color w:val="000000"/>
                <w:sz w:val="24"/>
              </w:rPr>
              <w:t>23</w:t>
            </w:r>
          </w:p>
        </w:tc>
        <w:tc>
          <w:tcPr>
            <w:tcW w:w="3400" w:type="dxa"/>
            <w:tcMar>
              <w:top w:w="50" w:type="dxa"/>
              <w:left w:w="100" w:type="dxa"/>
            </w:tcMar>
            <w:vAlign w:val="center"/>
          </w:tcPr>
          <w:p w14:paraId="1F3CD7A0">
            <w:pPr>
              <w:spacing w:before="0" w:after="0"/>
              <w:ind w:left="135"/>
              <w:jc w:val="left"/>
            </w:pPr>
            <w:r>
              <w:rPr>
                <w:rFonts w:ascii="Times New Roman" w:hAnsi="Times New Roman"/>
                <w:b w:val="0"/>
                <w:i w:val="0"/>
                <w:color w:val="000000"/>
                <w:sz w:val="24"/>
              </w:rPr>
              <w:t>Основы семейного права</w:t>
            </w:r>
          </w:p>
        </w:tc>
        <w:tc>
          <w:tcPr>
            <w:tcW w:w="806" w:type="dxa"/>
            <w:tcMar>
              <w:top w:w="50" w:type="dxa"/>
              <w:left w:w="100" w:type="dxa"/>
            </w:tcMar>
            <w:vAlign w:val="center"/>
          </w:tcPr>
          <w:p w14:paraId="705BC610">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C7D1636">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D96F4E7">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0ABFAB92">
            <w:pPr>
              <w:spacing w:before="0" w:after="0"/>
              <w:ind w:left="135"/>
              <w:jc w:val="left"/>
            </w:pPr>
          </w:p>
        </w:tc>
        <w:tc>
          <w:tcPr>
            <w:tcW w:w="1948" w:type="dxa"/>
            <w:tcMar>
              <w:top w:w="50" w:type="dxa"/>
              <w:left w:w="100" w:type="dxa"/>
            </w:tcMar>
            <w:vAlign w:val="center"/>
          </w:tcPr>
          <w:p w14:paraId="6033B4A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"https://m.edsoo.ru/f5ebd74e" \h </w:instrText>
            </w:r>
            <w:r>
              <w:fldChar w:fldCharType="separate"/>
            </w:r>
            <w:r>
              <w:rPr>
                <w:rFonts w:ascii="Times New Roman" w:hAnsi="Times New Roman"/>
                <w:b w:val="0"/>
                <w:i w:val="0"/>
                <w:color w:val="0000FF"/>
                <w:sz w:val="22"/>
                <w:u w:val="single"/>
              </w:rPr>
              <w:t>https://m.edsoo.ru/f5ebd74e</w:t>
            </w:r>
            <w:r>
              <w:rPr>
                <w:rFonts w:ascii="Times New Roman" w:hAnsi="Times New Roman"/>
                <w:b w:val="0"/>
                <w:i w:val="0"/>
                <w:color w:val="0000FF"/>
                <w:sz w:val="22"/>
                <w:u w:val="single"/>
              </w:rPr>
              <w:fldChar w:fldCharType="end"/>
            </w:r>
          </w:p>
        </w:tc>
      </w:tr>
      <w:tr w14:paraId="186C1D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2D5A057">
            <w:pPr>
              <w:spacing w:before="0" w:after="0"/>
              <w:ind w:left="0"/>
              <w:jc w:val="left"/>
            </w:pPr>
            <w:r>
              <w:rPr>
                <w:rFonts w:ascii="Times New Roman" w:hAnsi="Times New Roman"/>
                <w:b w:val="0"/>
                <w:i w:val="0"/>
                <w:color w:val="000000"/>
                <w:sz w:val="24"/>
              </w:rPr>
              <w:t>24</w:t>
            </w:r>
          </w:p>
        </w:tc>
        <w:tc>
          <w:tcPr>
            <w:tcW w:w="3400" w:type="dxa"/>
            <w:tcMar>
              <w:top w:w="50" w:type="dxa"/>
              <w:left w:w="100" w:type="dxa"/>
            </w:tcMar>
            <w:vAlign w:val="center"/>
          </w:tcPr>
          <w:p w14:paraId="1617144A">
            <w:pPr>
              <w:spacing w:before="0" w:after="0"/>
              <w:ind w:left="135"/>
              <w:jc w:val="left"/>
            </w:pPr>
            <w:r>
              <w:rPr>
                <w:rFonts w:ascii="Times New Roman" w:hAnsi="Times New Roman"/>
                <w:b w:val="0"/>
                <w:i w:val="0"/>
                <w:color w:val="000000"/>
                <w:sz w:val="24"/>
              </w:rPr>
              <w:t>Основы семейного права</w:t>
            </w:r>
          </w:p>
        </w:tc>
        <w:tc>
          <w:tcPr>
            <w:tcW w:w="806" w:type="dxa"/>
            <w:tcMar>
              <w:top w:w="50" w:type="dxa"/>
              <w:left w:w="100" w:type="dxa"/>
            </w:tcMar>
            <w:vAlign w:val="center"/>
          </w:tcPr>
          <w:p w14:paraId="5388E968">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19BBE6B6">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4F7E860D">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16CEA0D6">
            <w:pPr>
              <w:spacing w:before="0" w:after="0"/>
              <w:ind w:left="135"/>
              <w:jc w:val="left"/>
            </w:pPr>
          </w:p>
        </w:tc>
        <w:tc>
          <w:tcPr>
            <w:tcW w:w="1948" w:type="dxa"/>
            <w:tcMar>
              <w:top w:w="50" w:type="dxa"/>
              <w:left w:w="100" w:type="dxa"/>
            </w:tcMar>
            <w:vAlign w:val="center"/>
          </w:tcPr>
          <w:p w14:paraId="07E975E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"https://m.edsoo.ru/f5ebd8c0" \h </w:instrText>
            </w:r>
            <w:r>
              <w:fldChar w:fldCharType="separate"/>
            </w:r>
            <w:r>
              <w:rPr>
                <w:rFonts w:ascii="Times New Roman" w:hAnsi="Times New Roman"/>
                <w:b w:val="0"/>
                <w:i w:val="0"/>
                <w:color w:val="0000FF"/>
                <w:sz w:val="22"/>
                <w:u w:val="single"/>
              </w:rPr>
              <w:t>https://m.edsoo.ru/f5ebd8c0</w:t>
            </w:r>
            <w:r>
              <w:rPr>
                <w:rFonts w:ascii="Times New Roman" w:hAnsi="Times New Roman"/>
                <w:b w:val="0"/>
                <w:i w:val="0"/>
                <w:color w:val="0000FF"/>
                <w:sz w:val="22"/>
                <w:u w:val="single"/>
              </w:rPr>
              <w:fldChar w:fldCharType="end"/>
            </w:r>
          </w:p>
        </w:tc>
      </w:tr>
      <w:tr w14:paraId="4324D8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F848C80">
            <w:pPr>
              <w:spacing w:before="0" w:after="0"/>
              <w:ind w:left="0"/>
              <w:jc w:val="left"/>
            </w:pPr>
            <w:r>
              <w:rPr>
                <w:rFonts w:ascii="Times New Roman" w:hAnsi="Times New Roman"/>
                <w:b w:val="0"/>
                <w:i w:val="0"/>
                <w:color w:val="000000"/>
                <w:sz w:val="24"/>
              </w:rPr>
              <w:t>25</w:t>
            </w:r>
          </w:p>
        </w:tc>
        <w:tc>
          <w:tcPr>
            <w:tcW w:w="3400" w:type="dxa"/>
            <w:tcMar>
              <w:top w:w="50" w:type="dxa"/>
              <w:left w:w="100" w:type="dxa"/>
            </w:tcMar>
            <w:vAlign w:val="center"/>
          </w:tcPr>
          <w:p w14:paraId="71C331D8">
            <w:pPr>
              <w:spacing w:before="0" w:after="0"/>
              <w:ind w:left="135"/>
              <w:jc w:val="left"/>
            </w:pPr>
            <w:r>
              <w:rPr>
                <w:rFonts w:ascii="Times New Roman" w:hAnsi="Times New Roman"/>
                <w:b w:val="0"/>
                <w:i w:val="0"/>
                <w:color w:val="000000"/>
                <w:sz w:val="24"/>
              </w:rPr>
              <w:t>Основы трудового права</w:t>
            </w:r>
          </w:p>
        </w:tc>
        <w:tc>
          <w:tcPr>
            <w:tcW w:w="806" w:type="dxa"/>
            <w:tcMar>
              <w:top w:w="50" w:type="dxa"/>
              <w:left w:w="100" w:type="dxa"/>
            </w:tcMar>
            <w:vAlign w:val="center"/>
          </w:tcPr>
          <w:p w14:paraId="3452C5D9">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6FD0EDCB">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7E437D95">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24C24E2B">
            <w:pPr>
              <w:spacing w:before="0" w:after="0"/>
              <w:ind w:left="135"/>
              <w:jc w:val="left"/>
            </w:pPr>
          </w:p>
        </w:tc>
        <w:tc>
          <w:tcPr>
            <w:tcW w:w="1948" w:type="dxa"/>
            <w:tcMar>
              <w:top w:w="50" w:type="dxa"/>
              <w:left w:w="100" w:type="dxa"/>
            </w:tcMar>
            <w:vAlign w:val="center"/>
          </w:tcPr>
          <w:p w14:paraId="47A1CA1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"https://m.edsoo.ru/f5ebda32" \h </w:instrText>
            </w:r>
            <w:r>
              <w:fldChar w:fldCharType="separate"/>
            </w:r>
            <w:r>
              <w:rPr>
                <w:rFonts w:ascii="Times New Roman" w:hAnsi="Times New Roman"/>
                <w:b w:val="0"/>
                <w:i w:val="0"/>
                <w:color w:val="0000FF"/>
                <w:sz w:val="22"/>
                <w:u w:val="single"/>
              </w:rPr>
              <w:t>https://m.edsoo.ru/f5ebda32</w:t>
            </w:r>
            <w:r>
              <w:rPr>
                <w:rFonts w:ascii="Times New Roman" w:hAnsi="Times New Roman"/>
                <w:b w:val="0"/>
                <w:i w:val="0"/>
                <w:color w:val="0000FF"/>
                <w:sz w:val="22"/>
                <w:u w:val="single"/>
              </w:rPr>
              <w:fldChar w:fldCharType="end"/>
            </w:r>
          </w:p>
        </w:tc>
      </w:tr>
      <w:tr w14:paraId="2B089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6DEE243B">
            <w:pPr>
              <w:spacing w:before="0" w:after="0"/>
              <w:ind w:left="0"/>
              <w:jc w:val="left"/>
            </w:pPr>
            <w:r>
              <w:rPr>
                <w:rFonts w:ascii="Times New Roman" w:hAnsi="Times New Roman"/>
                <w:b w:val="0"/>
                <w:i w:val="0"/>
                <w:color w:val="000000"/>
                <w:sz w:val="24"/>
              </w:rPr>
              <w:t>26</w:t>
            </w:r>
          </w:p>
        </w:tc>
        <w:tc>
          <w:tcPr>
            <w:tcW w:w="3400" w:type="dxa"/>
            <w:tcMar>
              <w:top w:w="50" w:type="dxa"/>
              <w:left w:w="100" w:type="dxa"/>
            </w:tcMar>
            <w:vAlign w:val="center"/>
          </w:tcPr>
          <w:p w14:paraId="4133BA60">
            <w:pPr>
              <w:spacing w:before="0" w:after="0"/>
              <w:ind w:left="135"/>
              <w:jc w:val="left"/>
            </w:pPr>
            <w:r>
              <w:rPr>
                <w:rFonts w:ascii="Times New Roman" w:hAnsi="Times New Roman"/>
                <w:b w:val="0"/>
                <w:i w:val="0"/>
                <w:color w:val="000000"/>
                <w:sz w:val="24"/>
              </w:rPr>
              <w:t>Основы трудового права</w:t>
            </w:r>
          </w:p>
        </w:tc>
        <w:tc>
          <w:tcPr>
            <w:tcW w:w="806" w:type="dxa"/>
            <w:tcMar>
              <w:top w:w="50" w:type="dxa"/>
              <w:left w:w="100" w:type="dxa"/>
            </w:tcMar>
            <w:vAlign w:val="center"/>
          </w:tcPr>
          <w:p w14:paraId="73263155">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5E76FC7">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075A8B85">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537785AE">
            <w:pPr>
              <w:spacing w:before="0" w:after="0"/>
              <w:ind w:left="135"/>
              <w:jc w:val="left"/>
            </w:pPr>
          </w:p>
        </w:tc>
        <w:tc>
          <w:tcPr>
            <w:tcW w:w="1948" w:type="dxa"/>
            <w:tcMar>
              <w:top w:w="50" w:type="dxa"/>
              <w:left w:w="100" w:type="dxa"/>
            </w:tcMar>
            <w:vAlign w:val="center"/>
          </w:tcPr>
          <w:p w14:paraId="63A35FC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"https://m.edsoo.ru/f5ebdbb8" \h </w:instrText>
            </w:r>
            <w:r>
              <w:fldChar w:fldCharType="separate"/>
            </w:r>
            <w:r>
              <w:rPr>
                <w:rFonts w:ascii="Times New Roman" w:hAnsi="Times New Roman"/>
                <w:b w:val="0"/>
                <w:i w:val="0"/>
                <w:color w:val="0000FF"/>
                <w:sz w:val="22"/>
                <w:u w:val="single"/>
              </w:rPr>
              <w:t>https://m.edsoo.ru/f5ebdbb8</w:t>
            </w:r>
            <w:r>
              <w:rPr>
                <w:rFonts w:ascii="Times New Roman" w:hAnsi="Times New Roman"/>
                <w:b w:val="0"/>
                <w:i w:val="0"/>
                <w:color w:val="0000FF"/>
                <w:sz w:val="22"/>
                <w:u w:val="single"/>
              </w:rPr>
              <w:fldChar w:fldCharType="end"/>
            </w:r>
          </w:p>
        </w:tc>
      </w:tr>
      <w:tr w14:paraId="012127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555C2FF1">
            <w:pPr>
              <w:spacing w:before="0" w:after="0"/>
              <w:ind w:left="0"/>
              <w:jc w:val="left"/>
            </w:pPr>
            <w:r>
              <w:rPr>
                <w:rFonts w:ascii="Times New Roman" w:hAnsi="Times New Roman"/>
                <w:b w:val="0"/>
                <w:i w:val="0"/>
                <w:color w:val="000000"/>
                <w:sz w:val="24"/>
              </w:rPr>
              <w:t>27</w:t>
            </w:r>
          </w:p>
        </w:tc>
        <w:tc>
          <w:tcPr>
            <w:tcW w:w="3400" w:type="dxa"/>
            <w:tcMar>
              <w:top w:w="50" w:type="dxa"/>
              <w:left w:w="100" w:type="dxa"/>
            </w:tcMar>
            <w:vAlign w:val="center"/>
          </w:tcPr>
          <w:p w14:paraId="165FFD32">
            <w:pPr>
              <w:spacing w:before="0" w:after="0"/>
              <w:ind w:left="135"/>
              <w:jc w:val="left"/>
            </w:pPr>
            <w:r>
              <w:rPr>
                <w:rFonts w:ascii="Times New Roman" w:hAnsi="Times New Roman"/>
                <w:b w:val="0"/>
                <w:i w:val="0"/>
                <w:color w:val="000000"/>
                <w:sz w:val="24"/>
              </w:rPr>
              <w:t>Виды юридической ответственности</w:t>
            </w:r>
          </w:p>
        </w:tc>
        <w:tc>
          <w:tcPr>
            <w:tcW w:w="806" w:type="dxa"/>
            <w:tcMar>
              <w:top w:w="50" w:type="dxa"/>
              <w:left w:w="100" w:type="dxa"/>
            </w:tcMar>
            <w:vAlign w:val="center"/>
          </w:tcPr>
          <w:p w14:paraId="7AC5BFAF">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6F63A116">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68750041">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65A80826">
            <w:pPr>
              <w:spacing w:before="0" w:after="0"/>
              <w:ind w:left="135"/>
              <w:jc w:val="left"/>
            </w:pPr>
          </w:p>
        </w:tc>
        <w:tc>
          <w:tcPr>
            <w:tcW w:w="1948" w:type="dxa"/>
            <w:tcMar>
              <w:top w:w="50" w:type="dxa"/>
              <w:left w:w="100" w:type="dxa"/>
            </w:tcMar>
            <w:vAlign w:val="center"/>
          </w:tcPr>
          <w:p w14:paraId="2C36922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"https://m.edsoo.ru/f5ebdd16" \h </w:instrText>
            </w:r>
            <w:r>
              <w:fldChar w:fldCharType="separate"/>
            </w:r>
            <w:r>
              <w:rPr>
                <w:rFonts w:ascii="Times New Roman" w:hAnsi="Times New Roman"/>
                <w:b w:val="0"/>
                <w:i w:val="0"/>
                <w:color w:val="0000FF"/>
                <w:sz w:val="22"/>
                <w:u w:val="single"/>
              </w:rPr>
              <w:t>https://m.edsoo.ru/f5ebdd16</w:t>
            </w:r>
            <w:r>
              <w:rPr>
                <w:rFonts w:ascii="Times New Roman" w:hAnsi="Times New Roman"/>
                <w:b w:val="0"/>
                <w:i w:val="0"/>
                <w:color w:val="0000FF"/>
                <w:sz w:val="22"/>
                <w:u w:val="single"/>
              </w:rPr>
              <w:fldChar w:fldCharType="end"/>
            </w:r>
          </w:p>
        </w:tc>
      </w:tr>
      <w:tr w14:paraId="142AE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FD190FC">
            <w:pPr>
              <w:spacing w:before="0" w:after="0"/>
              <w:ind w:left="0"/>
              <w:jc w:val="left"/>
            </w:pPr>
            <w:r>
              <w:rPr>
                <w:rFonts w:ascii="Times New Roman" w:hAnsi="Times New Roman"/>
                <w:b w:val="0"/>
                <w:i w:val="0"/>
                <w:color w:val="000000"/>
                <w:sz w:val="24"/>
              </w:rPr>
              <w:t>28</w:t>
            </w:r>
          </w:p>
        </w:tc>
        <w:tc>
          <w:tcPr>
            <w:tcW w:w="3400" w:type="dxa"/>
            <w:tcMar>
              <w:top w:w="50" w:type="dxa"/>
              <w:left w:w="100" w:type="dxa"/>
            </w:tcMar>
            <w:vAlign w:val="center"/>
          </w:tcPr>
          <w:p w14:paraId="69EAC1B0">
            <w:pPr>
              <w:spacing w:before="0" w:after="0"/>
              <w:ind w:left="135"/>
              <w:jc w:val="left"/>
            </w:pPr>
            <w:r>
              <w:rPr>
                <w:rFonts w:ascii="Times New Roman" w:hAnsi="Times New Roman"/>
                <w:b w:val="0"/>
                <w:i w:val="0"/>
                <w:color w:val="000000"/>
                <w:sz w:val="24"/>
              </w:rPr>
              <w:t>Особенности юридической ответственности несовершеннолетних</w:t>
            </w:r>
          </w:p>
        </w:tc>
        <w:tc>
          <w:tcPr>
            <w:tcW w:w="806" w:type="dxa"/>
            <w:tcMar>
              <w:top w:w="50" w:type="dxa"/>
              <w:left w:w="100" w:type="dxa"/>
            </w:tcMar>
            <w:vAlign w:val="center"/>
          </w:tcPr>
          <w:p w14:paraId="1837FF4E">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8E288C2">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0748A818">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57E42611">
            <w:pPr>
              <w:spacing w:before="0" w:after="0"/>
              <w:ind w:left="135"/>
              <w:jc w:val="left"/>
            </w:pPr>
          </w:p>
        </w:tc>
        <w:tc>
          <w:tcPr>
            <w:tcW w:w="1948" w:type="dxa"/>
            <w:tcMar>
              <w:top w:w="50" w:type="dxa"/>
              <w:left w:w="100" w:type="dxa"/>
            </w:tcMar>
            <w:vAlign w:val="center"/>
          </w:tcPr>
          <w:p w14:paraId="3864F0B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"https://m.edsoo.ru/f5ebdfd2" \h </w:instrText>
            </w:r>
            <w:r>
              <w:fldChar w:fldCharType="separate"/>
            </w:r>
            <w:r>
              <w:rPr>
                <w:rFonts w:ascii="Times New Roman" w:hAnsi="Times New Roman"/>
                <w:b w:val="0"/>
                <w:i w:val="0"/>
                <w:color w:val="0000FF"/>
                <w:sz w:val="22"/>
                <w:u w:val="single"/>
              </w:rPr>
              <w:t>https://m.edsoo.ru/f5ebdfd2</w:t>
            </w:r>
            <w:r>
              <w:rPr>
                <w:rFonts w:ascii="Times New Roman" w:hAnsi="Times New Roman"/>
                <w:b w:val="0"/>
                <w:i w:val="0"/>
                <w:color w:val="0000FF"/>
                <w:sz w:val="22"/>
                <w:u w:val="single"/>
              </w:rPr>
              <w:fldChar w:fldCharType="end"/>
            </w:r>
          </w:p>
        </w:tc>
      </w:tr>
      <w:tr w14:paraId="1CB87B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6EFE25CA">
            <w:pPr>
              <w:spacing w:before="0" w:after="0"/>
              <w:ind w:left="0"/>
              <w:jc w:val="left"/>
            </w:pPr>
            <w:r>
              <w:rPr>
                <w:rFonts w:ascii="Times New Roman" w:hAnsi="Times New Roman"/>
                <w:b w:val="0"/>
                <w:i w:val="0"/>
                <w:color w:val="000000"/>
                <w:sz w:val="24"/>
              </w:rPr>
              <w:t>29</w:t>
            </w:r>
          </w:p>
        </w:tc>
        <w:tc>
          <w:tcPr>
            <w:tcW w:w="3400" w:type="dxa"/>
            <w:tcMar>
              <w:top w:w="50" w:type="dxa"/>
              <w:left w:w="100" w:type="dxa"/>
            </w:tcMar>
            <w:vAlign w:val="center"/>
          </w:tcPr>
          <w:p w14:paraId="00B4AC64">
            <w:pPr>
              <w:spacing w:before="0" w:after="0"/>
              <w:ind w:left="135"/>
              <w:jc w:val="left"/>
            </w:pPr>
            <w:r>
              <w:rPr>
                <w:rFonts w:ascii="Times New Roman" w:hAnsi="Times New Roman"/>
                <w:b w:val="0"/>
                <w:i w:val="0"/>
                <w:color w:val="000000"/>
                <w:sz w:val="24"/>
              </w:rPr>
              <w:t>Правоохранительные органы в Российской Федерации</w:t>
            </w:r>
          </w:p>
        </w:tc>
        <w:tc>
          <w:tcPr>
            <w:tcW w:w="806" w:type="dxa"/>
            <w:tcMar>
              <w:top w:w="50" w:type="dxa"/>
              <w:left w:w="100" w:type="dxa"/>
            </w:tcMar>
            <w:vAlign w:val="center"/>
          </w:tcPr>
          <w:p w14:paraId="3A5542D7">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D49D4F3">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5769DD48">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29394B73">
            <w:pPr>
              <w:spacing w:before="0" w:after="0"/>
              <w:ind w:left="135"/>
              <w:jc w:val="left"/>
            </w:pPr>
          </w:p>
        </w:tc>
        <w:tc>
          <w:tcPr>
            <w:tcW w:w="1948" w:type="dxa"/>
            <w:tcMar>
              <w:top w:w="50" w:type="dxa"/>
              <w:left w:w="100" w:type="dxa"/>
            </w:tcMar>
            <w:vAlign w:val="center"/>
          </w:tcPr>
          <w:p w14:paraId="3AE7957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"https://m.edsoo.ru/f5ebe144" \h </w:instrText>
            </w:r>
            <w:r>
              <w:fldChar w:fldCharType="separate"/>
            </w:r>
            <w:r>
              <w:rPr>
                <w:rFonts w:ascii="Times New Roman" w:hAnsi="Times New Roman"/>
                <w:b w:val="0"/>
                <w:i w:val="0"/>
                <w:color w:val="0000FF"/>
                <w:sz w:val="22"/>
                <w:u w:val="single"/>
              </w:rPr>
              <w:t>https://m.edsoo.ru/f5ebe144</w:t>
            </w:r>
            <w:r>
              <w:rPr>
                <w:rFonts w:ascii="Times New Roman" w:hAnsi="Times New Roman"/>
                <w:b w:val="0"/>
                <w:i w:val="0"/>
                <w:color w:val="0000FF"/>
                <w:sz w:val="22"/>
                <w:u w:val="single"/>
              </w:rPr>
              <w:fldChar w:fldCharType="end"/>
            </w:r>
          </w:p>
        </w:tc>
      </w:tr>
      <w:tr w14:paraId="6DF51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7C3623E9">
            <w:pPr>
              <w:spacing w:before="0" w:after="0"/>
              <w:ind w:left="0"/>
              <w:jc w:val="left"/>
            </w:pPr>
            <w:r>
              <w:rPr>
                <w:rFonts w:ascii="Times New Roman" w:hAnsi="Times New Roman"/>
                <w:b w:val="0"/>
                <w:i w:val="0"/>
                <w:color w:val="000000"/>
                <w:sz w:val="24"/>
              </w:rPr>
              <w:t>30</w:t>
            </w:r>
          </w:p>
        </w:tc>
        <w:tc>
          <w:tcPr>
            <w:tcW w:w="3400" w:type="dxa"/>
            <w:tcMar>
              <w:top w:w="50" w:type="dxa"/>
              <w:left w:w="100" w:type="dxa"/>
            </w:tcMar>
            <w:vAlign w:val="center"/>
          </w:tcPr>
          <w:p w14:paraId="787DCE21">
            <w:pPr>
              <w:spacing w:before="0" w:after="0"/>
              <w:ind w:left="135"/>
              <w:jc w:val="left"/>
            </w:pPr>
            <w:r>
              <w:rPr>
                <w:rFonts w:ascii="Times New Roman" w:hAnsi="Times New Roman"/>
                <w:b w:val="0"/>
                <w:i w:val="0"/>
                <w:color w:val="000000"/>
                <w:sz w:val="24"/>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14:paraId="6FD3AD55">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3782140">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2A02FFEC">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40DCCD8D">
            <w:pPr>
              <w:spacing w:before="0" w:after="0"/>
              <w:ind w:left="135"/>
              <w:jc w:val="left"/>
            </w:pPr>
          </w:p>
        </w:tc>
        <w:tc>
          <w:tcPr>
            <w:tcW w:w="1948" w:type="dxa"/>
            <w:tcMar>
              <w:top w:w="50" w:type="dxa"/>
              <w:left w:w="100" w:type="dxa"/>
            </w:tcMar>
            <w:vAlign w:val="center"/>
          </w:tcPr>
          <w:p w14:paraId="77827B7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"https://m.edsoo.ru/f5ebe2ac" \h </w:instrText>
            </w:r>
            <w:r>
              <w:fldChar w:fldCharType="separate"/>
            </w:r>
            <w:r>
              <w:rPr>
                <w:rFonts w:ascii="Times New Roman" w:hAnsi="Times New Roman"/>
                <w:b w:val="0"/>
                <w:i w:val="0"/>
                <w:color w:val="0000FF"/>
                <w:sz w:val="22"/>
                <w:u w:val="single"/>
              </w:rPr>
              <w:t>https://m.edsoo.ru/f5ebe2ac</w:t>
            </w:r>
            <w:r>
              <w:rPr>
                <w:rFonts w:ascii="Times New Roman" w:hAnsi="Times New Roman"/>
                <w:b w:val="0"/>
                <w:i w:val="0"/>
                <w:color w:val="0000FF"/>
                <w:sz w:val="22"/>
                <w:u w:val="single"/>
              </w:rPr>
              <w:fldChar w:fldCharType="end"/>
            </w:r>
          </w:p>
        </w:tc>
      </w:tr>
      <w:tr w14:paraId="7BFDF0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5FF80070">
            <w:pPr>
              <w:spacing w:before="0" w:after="0"/>
              <w:ind w:left="0"/>
              <w:jc w:val="left"/>
            </w:pPr>
            <w:r>
              <w:rPr>
                <w:rFonts w:ascii="Times New Roman" w:hAnsi="Times New Roman"/>
                <w:b w:val="0"/>
                <w:i w:val="0"/>
                <w:color w:val="000000"/>
                <w:sz w:val="24"/>
              </w:rPr>
              <w:t>31</w:t>
            </w:r>
          </w:p>
        </w:tc>
        <w:tc>
          <w:tcPr>
            <w:tcW w:w="3400" w:type="dxa"/>
            <w:tcMar>
              <w:top w:w="50" w:type="dxa"/>
              <w:left w:w="100" w:type="dxa"/>
            </w:tcMar>
            <w:vAlign w:val="center"/>
          </w:tcPr>
          <w:p w14:paraId="7020B0C8">
            <w:pPr>
              <w:spacing w:before="0" w:after="0"/>
              <w:ind w:left="135"/>
              <w:jc w:val="left"/>
            </w:pPr>
            <w:r>
              <w:rPr>
                <w:rFonts w:ascii="Times New Roman" w:hAnsi="Times New Roman"/>
                <w:b w:val="0"/>
                <w:i w:val="0"/>
                <w:color w:val="000000"/>
                <w:sz w:val="24"/>
              </w:rPr>
              <w:t>Повторительно-обобщающий урок по темам "Человек как участник правовых отношений. Основы российского права"</w:t>
            </w:r>
          </w:p>
        </w:tc>
        <w:tc>
          <w:tcPr>
            <w:tcW w:w="806" w:type="dxa"/>
            <w:tcMar>
              <w:top w:w="50" w:type="dxa"/>
              <w:left w:w="100" w:type="dxa"/>
            </w:tcMar>
            <w:vAlign w:val="center"/>
          </w:tcPr>
          <w:p w14:paraId="5DCC2F13">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8C37E6D">
            <w:pPr>
              <w:spacing w:before="0" w:after="0" w:line="276" w:lineRule="auto"/>
              <w:ind w:left="135"/>
              <w:jc w:val="center"/>
            </w:pPr>
            <w:r>
              <w:rPr>
                <w:rFonts w:ascii="Times New Roman" w:hAnsi="Times New Roman"/>
                <w:b w:val="0"/>
                <w:i w:val="0"/>
                <w:color w:val="000000"/>
                <w:sz w:val="24"/>
              </w:rPr>
              <w:t xml:space="preserve"> 1 </w:t>
            </w:r>
          </w:p>
        </w:tc>
        <w:tc>
          <w:tcPr>
            <w:tcW w:w="1601" w:type="dxa"/>
            <w:tcMar>
              <w:top w:w="50" w:type="dxa"/>
              <w:left w:w="100" w:type="dxa"/>
            </w:tcMar>
            <w:vAlign w:val="center"/>
          </w:tcPr>
          <w:p w14:paraId="4FEC5DC7">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0DACB4C4">
            <w:pPr>
              <w:spacing w:before="0" w:after="0"/>
              <w:ind w:left="135"/>
              <w:jc w:val="left"/>
            </w:pPr>
          </w:p>
        </w:tc>
        <w:tc>
          <w:tcPr>
            <w:tcW w:w="1948" w:type="dxa"/>
            <w:tcMar>
              <w:top w:w="50" w:type="dxa"/>
              <w:left w:w="100" w:type="dxa"/>
            </w:tcMar>
            <w:vAlign w:val="center"/>
          </w:tcPr>
          <w:p w14:paraId="0516D8A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"https://m.edsoo.ru/f5ebe414" \h </w:instrText>
            </w:r>
            <w:r>
              <w:fldChar w:fldCharType="separate"/>
            </w:r>
            <w:r>
              <w:rPr>
                <w:rFonts w:ascii="Times New Roman" w:hAnsi="Times New Roman"/>
                <w:b w:val="0"/>
                <w:i w:val="0"/>
                <w:color w:val="0000FF"/>
                <w:sz w:val="22"/>
                <w:u w:val="single"/>
              </w:rPr>
              <w:t>https://m.edsoo.ru/f5ebe414</w:t>
            </w:r>
            <w:r>
              <w:rPr>
                <w:rFonts w:ascii="Times New Roman" w:hAnsi="Times New Roman"/>
                <w:b w:val="0"/>
                <w:i w:val="0"/>
                <w:color w:val="0000FF"/>
                <w:sz w:val="22"/>
                <w:u w:val="single"/>
              </w:rPr>
              <w:fldChar w:fldCharType="end"/>
            </w:r>
          </w:p>
        </w:tc>
      </w:tr>
      <w:tr w14:paraId="1241C2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35B40C12">
            <w:pPr>
              <w:spacing w:before="0" w:after="0"/>
              <w:ind w:left="0"/>
              <w:jc w:val="left"/>
            </w:pPr>
            <w:r>
              <w:rPr>
                <w:rFonts w:ascii="Times New Roman" w:hAnsi="Times New Roman"/>
                <w:b w:val="0"/>
                <w:i w:val="0"/>
                <w:color w:val="000000"/>
                <w:sz w:val="24"/>
              </w:rPr>
              <w:t>32</w:t>
            </w:r>
          </w:p>
        </w:tc>
        <w:tc>
          <w:tcPr>
            <w:tcW w:w="3400" w:type="dxa"/>
            <w:tcMar>
              <w:top w:w="50" w:type="dxa"/>
              <w:left w:w="100" w:type="dxa"/>
            </w:tcMar>
            <w:vAlign w:val="center"/>
          </w:tcPr>
          <w:p w14:paraId="27E515A1">
            <w:pPr>
              <w:spacing w:before="0" w:after="0"/>
              <w:ind w:left="135"/>
              <w:jc w:val="left"/>
            </w:pPr>
            <w:r>
              <w:rPr>
                <w:rFonts w:ascii="Times New Roman" w:hAnsi="Times New Roman"/>
                <w:b w:val="0"/>
                <w:i w:val="0"/>
                <w:color w:val="000000"/>
                <w:sz w:val="24"/>
              </w:rPr>
              <w:t>Защита проектов по теме " Гражданин Российской Федерации"</w:t>
            </w:r>
          </w:p>
        </w:tc>
        <w:tc>
          <w:tcPr>
            <w:tcW w:w="806" w:type="dxa"/>
            <w:tcMar>
              <w:top w:w="50" w:type="dxa"/>
              <w:left w:w="100" w:type="dxa"/>
            </w:tcMar>
            <w:vAlign w:val="center"/>
          </w:tcPr>
          <w:p w14:paraId="49FD9579">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7D4BDB2E">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36FF3AF3">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5C29F1D5">
            <w:pPr>
              <w:spacing w:before="0" w:after="0"/>
              <w:ind w:left="135"/>
              <w:jc w:val="left"/>
            </w:pPr>
          </w:p>
        </w:tc>
        <w:tc>
          <w:tcPr>
            <w:tcW w:w="1948" w:type="dxa"/>
            <w:tcMar>
              <w:top w:w="50" w:type="dxa"/>
              <w:left w:w="100" w:type="dxa"/>
            </w:tcMar>
            <w:vAlign w:val="center"/>
          </w:tcPr>
          <w:p w14:paraId="532D38E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"https://m.edsoo.ru/f5ebe590" \h </w:instrText>
            </w:r>
            <w:r>
              <w:fldChar w:fldCharType="separate"/>
            </w:r>
            <w:r>
              <w:rPr>
                <w:rFonts w:ascii="Times New Roman" w:hAnsi="Times New Roman"/>
                <w:b w:val="0"/>
                <w:i w:val="0"/>
                <w:color w:val="0000FF"/>
                <w:sz w:val="22"/>
                <w:u w:val="single"/>
              </w:rPr>
              <w:t>https://m.edsoo.ru/f5ebe590</w:t>
            </w:r>
            <w:r>
              <w:rPr>
                <w:rFonts w:ascii="Times New Roman" w:hAnsi="Times New Roman"/>
                <w:b w:val="0"/>
                <w:i w:val="0"/>
                <w:color w:val="0000FF"/>
                <w:sz w:val="22"/>
                <w:u w:val="single"/>
              </w:rPr>
              <w:fldChar w:fldCharType="end"/>
            </w:r>
          </w:p>
        </w:tc>
      </w:tr>
      <w:tr w14:paraId="77E77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454E8901">
            <w:pPr>
              <w:spacing w:before="0" w:after="0"/>
              <w:ind w:left="0"/>
              <w:jc w:val="left"/>
            </w:pPr>
            <w:r>
              <w:rPr>
                <w:rFonts w:ascii="Times New Roman" w:hAnsi="Times New Roman"/>
                <w:b w:val="0"/>
                <w:i w:val="0"/>
                <w:color w:val="000000"/>
                <w:sz w:val="24"/>
              </w:rPr>
              <w:t>33</w:t>
            </w:r>
          </w:p>
        </w:tc>
        <w:tc>
          <w:tcPr>
            <w:tcW w:w="3400" w:type="dxa"/>
            <w:tcMar>
              <w:top w:w="50" w:type="dxa"/>
              <w:left w:w="100" w:type="dxa"/>
            </w:tcMar>
            <w:vAlign w:val="center"/>
          </w:tcPr>
          <w:p w14:paraId="21AFF26B">
            <w:pPr>
              <w:spacing w:before="0" w:after="0"/>
              <w:ind w:left="135"/>
              <w:jc w:val="left"/>
            </w:pPr>
            <w:r>
              <w:rPr>
                <w:rFonts w:ascii="Times New Roman" w:hAnsi="Times New Roman"/>
                <w:b w:val="0"/>
                <w:i w:val="0"/>
                <w:color w:val="000000"/>
                <w:sz w:val="24"/>
              </w:rPr>
              <w:t>Защита проектов по теме "Права и обязанности несовершеннолетних"</w:t>
            </w:r>
          </w:p>
        </w:tc>
        <w:tc>
          <w:tcPr>
            <w:tcW w:w="806" w:type="dxa"/>
            <w:tcMar>
              <w:top w:w="50" w:type="dxa"/>
              <w:left w:w="100" w:type="dxa"/>
            </w:tcMar>
            <w:vAlign w:val="center"/>
          </w:tcPr>
          <w:p w14:paraId="70066E95">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16AE9423">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11901EEA">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7725AB0E">
            <w:pPr>
              <w:spacing w:before="0" w:after="0"/>
              <w:ind w:left="135"/>
              <w:jc w:val="left"/>
            </w:pPr>
          </w:p>
        </w:tc>
        <w:tc>
          <w:tcPr>
            <w:tcW w:w="1948" w:type="dxa"/>
            <w:tcMar>
              <w:top w:w="50" w:type="dxa"/>
              <w:left w:w="100" w:type="dxa"/>
            </w:tcMar>
            <w:vAlign w:val="center"/>
          </w:tcPr>
          <w:p w14:paraId="0ADE51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"https://m.edsoo.ru/f5ebf7b0" \h </w:instrText>
            </w:r>
            <w:r>
              <w:fldChar w:fldCharType="separate"/>
            </w:r>
            <w:r>
              <w:rPr>
                <w:rFonts w:ascii="Times New Roman" w:hAnsi="Times New Roman"/>
                <w:b w:val="0"/>
                <w:i w:val="0"/>
                <w:color w:val="0000FF"/>
                <w:sz w:val="22"/>
                <w:u w:val="single"/>
              </w:rPr>
              <w:t>https://m.edsoo.ru/f5ebf7b0</w:t>
            </w:r>
            <w:r>
              <w:rPr>
                <w:rFonts w:ascii="Times New Roman" w:hAnsi="Times New Roman"/>
                <w:b w:val="0"/>
                <w:i w:val="0"/>
                <w:color w:val="0000FF"/>
                <w:sz w:val="22"/>
                <w:u w:val="single"/>
              </w:rPr>
              <w:fldChar w:fldCharType="end"/>
            </w:r>
          </w:p>
        </w:tc>
      </w:tr>
      <w:tr w14:paraId="231F2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3" w:type="dxa"/>
            <w:tcMar>
              <w:top w:w="50" w:type="dxa"/>
              <w:left w:w="100" w:type="dxa"/>
            </w:tcMar>
            <w:vAlign w:val="center"/>
          </w:tcPr>
          <w:p w14:paraId="259FF393">
            <w:pPr>
              <w:spacing w:before="0" w:after="0"/>
              <w:ind w:left="0"/>
              <w:jc w:val="left"/>
            </w:pPr>
            <w:r>
              <w:rPr>
                <w:rFonts w:ascii="Times New Roman" w:hAnsi="Times New Roman"/>
                <w:b w:val="0"/>
                <w:i w:val="0"/>
                <w:color w:val="000000"/>
                <w:sz w:val="24"/>
              </w:rPr>
              <w:t>34</w:t>
            </w:r>
          </w:p>
        </w:tc>
        <w:tc>
          <w:tcPr>
            <w:tcW w:w="3400" w:type="dxa"/>
            <w:tcMar>
              <w:top w:w="50" w:type="dxa"/>
              <w:left w:w="100" w:type="dxa"/>
            </w:tcMar>
            <w:vAlign w:val="center"/>
          </w:tcPr>
          <w:p w14:paraId="58B3C33F">
            <w:pPr>
              <w:spacing w:before="0" w:after="0"/>
              <w:ind w:left="135"/>
              <w:jc w:val="left"/>
            </w:pPr>
            <w:r>
              <w:rPr>
                <w:rFonts w:ascii="Times New Roman" w:hAnsi="Times New Roman"/>
                <w:b w:val="0"/>
                <w:i w:val="0"/>
                <w:color w:val="000000"/>
                <w:sz w:val="24"/>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10BBE9AA">
            <w:pPr>
              <w:spacing w:before="0" w:after="0" w:line="276" w:lineRule="auto"/>
              <w:ind w:left="135"/>
              <w:jc w:val="center"/>
            </w:pPr>
            <w:r>
              <w:rPr>
                <w:rFonts w:ascii="Times New Roman" w:hAnsi="Times New Roman"/>
                <w:b w:val="0"/>
                <w:i w:val="0"/>
                <w:color w:val="000000"/>
                <w:sz w:val="24"/>
              </w:rPr>
              <w:t xml:space="preserve"> 1 </w:t>
            </w:r>
          </w:p>
        </w:tc>
        <w:tc>
          <w:tcPr>
            <w:tcW w:w="1500" w:type="dxa"/>
            <w:tcMar>
              <w:top w:w="50" w:type="dxa"/>
              <w:left w:w="100" w:type="dxa"/>
            </w:tcMar>
            <w:vAlign w:val="center"/>
          </w:tcPr>
          <w:p w14:paraId="0E884C50">
            <w:pPr>
              <w:spacing w:before="0" w:after="0" w:line="276" w:lineRule="auto"/>
              <w:ind w:left="135"/>
              <w:jc w:val="center"/>
            </w:pPr>
            <w:r>
              <w:rPr>
                <w:rFonts w:ascii="Times New Roman" w:hAnsi="Times New Roman"/>
                <w:b w:val="0"/>
                <w:i w:val="0"/>
                <w:color w:val="000000"/>
                <w:sz w:val="24"/>
              </w:rPr>
              <w:t xml:space="preserve"> 0 </w:t>
            </w:r>
          </w:p>
        </w:tc>
        <w:tc>
          <w:tcPr>
            <w:tcW w:w="1601" w:type="dxa"/>
            <w:tcMar>
              <w:top w:w="50" w:type="dxa"/>
              <w:left w:w="100" w:type="dxa"/>
            </w:tcMar>
            <w:vAlign w:val="center"/>
          </w:tcPr>
          <w:p w14:paraId="5F144D2F">
            <w:pPr>
              <w:spacing w:before="0" w:after="0" w:line="276" w:lineRule="auto"/>
              <w:ind w:left="135"/>
              <w:jc w:val="center"/>
            </w:pPr>
            <w:r>
              <w:rPr>
                <w:rFonts w:ascii="Times New Roman" w:hAnsi="Times New Roman"/>
                <w:b w:val="0"/>
                <w:i w:val="0"/>
                <w:color w:val="000000"/>
                <w:sz w:val="24"/>
              </w:rPr>
              <w:t xml:space="preserve"> 0 </w:t>
            </w:r>
          </w:p>
        </w:tc>
        <w:tc>
          <w:tcPr>
            <w:tcW w:w="1131" w:type="dxa"/>
            <w:tcMar>
              <w:top w:w="50" w:type="dxa"/>
              <w:left w:w="100" w:type="dxa"/>
            </w:tcMar>
            <w:vAlign w:val="center"/>
          </w:tcPr>
          <w:p w14:paraId="3A089213">
            <w:pPr>
              <w:spacing w:before="0" w:after="0"/>
              <w:ind w:left="135"/>
              <w:jc w:val="left"/>
            </w:pPr>
          </w:p>
        </w:tc>
        <w:tc>
          <w:tcPr>
            <w:tcW w:w="1948" w:type="dxa"/>
            <w:tcMar>
              <w:top w:w="50" w:type="dxa"/>
              <w:left w:w="100" w:type="dxa"/>
            </w:tcMar>
            <w:vAlign w:val="center"/>
          </w:tcPr>
          <w:p w14:paraId="11D576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"https://m.edsoo.ru/f5ebfbac" \h </w:instrText>
            </w:r>
            <w:r>
              <w:fldChar w:fldCharType="separate"/>
            </w:r>
            <w:r>
              <w:rPr>
                <w:rFonts w:ascii="Times New Roman" w:hAnsi="Times New Roman"/>
                <w:b w:val="0"/>
                <w:i w:val="0"/>
                <w:color w:val="0000FF"/>
                <w:sz w:val="22"/>
                <w:u w:val="single"/>
              </w:rPr>
              <w:t>https://m.edsoo.ru/f5ebfbac</w:t>
            </w:r>
            <w:r>
              <w:rPr>
                <w:rFonts w:ascii="Times New Roman" w:hAnsi="Times New Roman"/>
                <w:b w:val="0"/>
                <w:i w:val="0"/>
                <w:color w:val="0000FF"/>
                <w:sz w:val="22"/>
                <w:u w:val="single"/>
              </w:rPr>
              <w:fldChar w:fldCharType="end"/>
            </w:r>
          </w:p>
        </w:tc>
      </w:tr>
      <w:tr w14:paraId="7A9E3F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7B1AE20">
            <w:pPr>
              <w:spacing w:before="0" w:after="0"/>
              <w:ind w:left="135"/>
              <w:jc w:val="left"/>
            </w:pPr>
            <w:r>
              <w:rPr>
                <w:rFonts w:ascii="Times New Roman" w:hAnsi="Times New Roman"/>
                <w:b w:val="0"/>
                <w:i w:val="0"/>
                <w:color w:val="000000"/>
                <w:sz w:val="24"/>
              </w:rPr>
              <w:t>ОБЩЕЕ КОЛИЧЕСТВО ЧАСОВ ПО ПРОГРАММЕ</w:t>
            </w:r>
          </w:p>
        </w:tc>
        <w:tc>
          <w:tcPr>
            <w:tcW w:w="1267" w:type="dxa"/>
            <w:tcMar>
              <w:top w:w="50" w:type="dxa"/>
              <w:left w:w="100" w:type="dxa"/>
            </w:tcMar>
            <w:vAlign w:val="center"/>
          </w:tcPr>
          <w:p w14:paraId="2C9D4278">
            <w:pPr>
              <w:spacing w:before="0" w:after="0" w:line="276" w:lineRule="auto"/>
              <w:ind w:left="135"/>
              <w:jc w:val="center"/>
            </w:pPr>
            <w:r>
              <w:rPr>
                <w:rFonts w:ascii="Times New Roman" w:hAnsi="Times New Roman"/>
                <w:b w:val="0"/>
                <w:i w:val="0"/>
                <w:color w:val="000000"/>
                <w:sz w:val="24"/>
              </w:rPr>
              <w:t xml:space="preserve"> 34 </w:t>
            </w:r>
          </w:p>
        </w:tc>
        <w:tc>
          <w:tcPr>
            <w:tcW w:w="1500" w:type="dxa"/>
            <w:tcMar>
              <w:top w:w="50" w:type="dxa"/>
              <w:left w:w="100" w:type="dxa"/>
            </w:tcMar>
            <w:vAlign w:val="center"/>
          </w:tcPr>
          <w:p w14:paraId="6A56A0D8">
            <w:pPr>
              <w:spacing w:before="0" w:after="0" w:line="276" w:lineRule="auto"/>
              <w:ind w:left="135"/>
              <w:jc w:val="center"/>
            </w:pPr>
            <w:r>
              <w:rPr>
                <w:rFonts w:ascii="Times New Roman" w:hAnsi="Times New Roman"/>
                <w:b w:val="0"/>
                <w:i w:val="0"/>
                <w:color w:val="000000"/>
                <w:sz w:val="24"/>
              </w:rPr>
              <w:t xml:space="preserve"> 2 </w:t>
            </w:r>
          </w:p>
        </w:tc>
        <w:tc>
          <w:tcPr>
            <w:tcW w:w="1601" w:type="dxa"/>
            <w:tcMar>
              <w:top w:w="50" w:type="dxa"/>
              <w:left w:w="100" w:type="dxa"/>
            </w:tcMar>
            <w:vAlign w:val="center"/>
          </w:tcPr>
          <w:p w14:paraId="0798BBB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09A1662">
            <w:pPr>
              <w:jc w:val="left"/>
            </w:pPr>
          </w:p>
        </w:tc>
      </w:tr>
    </w:tbl>
    <w:p w14:paraId="35300A75">
      <w:pPr>
        <w:sectPr>
          <w:pgSz w:w="16383" w:h="11906" w:orient="landscape"/>
          <w:cols w:space="720" w:num="1"/>
        </w:sectPr>
      </w:pPr>
    </w:p>
    <w:p w14:paraId="481D65BE">
      <w:pPr>
        <w:spacing w:before="0" w:after="0"/>
        <w:ind w:left="120"/>
        <w:jc w:val="left"/>
      </w:pPr>
      <w:r>
        <w:rPr>
          <w:rFonts w:ascii="Times New Roman" w:hAnsi="Times New Roman"/>
          <w:b/>
          <w:i w:val="0"/>
          <w:color w:val="000000"/>
          <w:sz w:val="28"/>
        </w:rPr>
        <w:t xml:space="preserve"> 8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19"/>
        <w:gridCol w:w="4392"/>
        <w:gridCol w:w="1146"/>
        <w:gridCol w:w="1319"/>
        <w:gridCol w:w="1404"/>
        <w:gridCol w:w="994"/>
        <w:gridCol w:w="2822"/>
      </w:tblGrid>
      <w:tr w14:paraId="64361C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vMerge w:val="restart"/>
            <w:tcMar>
              <w:top w:w="50" w:type="dxa"/>
              <w:left w:w="100" w:type="dxa"/>
            </w:tcMar>
            <w:vAlign w:val="center"/>
          </w:tcPr>
          <w:p w14:paraId="2F130C57">
            <w:pPr>
              <w:spacing w:before="0" w:after="0"/>
              <w:ind w:left="135"/>
              <w:jc w:val="left"/>
            </w:pPr>
            <w:r>
              <w:rPr>
                <w:rFonts w:ascii="Times New Roman" w:hAnsi="Times New Roman"/>
                <w:b/>
                <w:i w:val="0"/>
                <w:color w:val="000000"/>
                <w:sz w:val="24"/>
              </w:rPr>
              <w:t xml:space="preserve">№ п/п </w:t>
            </w:r>
          </w:p>
          <w:p w14:paraId="1FAD3484">
            <w:pPr>
              <w:spacing w:before="0" w:after="0"/>
              <w:ind w:left="135"/>
              <w:jc w:val="left"/>
            </w:pPr>
          </w:p>
        </w:tc>
        <w:tc>
          <w:tcPr>
            <w:tcW w:w="3432" w:type="dxa"/>
            <w:vMerge w:val="restart"/>
            <w:tcMar>
              <w:top w:w="50" w:type="dxa"/>
              <w:left w:w="100" w:type="dxa"/>
            </w:tcMar>
            <w:vAlign w:val="center"/>
          </w:tcPr>
          <w:p w14:paraId="10CBAD8D">
            <w:pPr>
              <w:spacing w:before="0" w:after="0"/>
              <w:ind w:left="135"/>
              <w:jc w:val="left"/>
            </w:pPr>
            <w:r>
              <w:rPr>
                <w:rFonts w:ascii="Times New Roman" w:hAnsi="Times New Roman"/>
                <w:b/>
                <w:i w:val="0"/>
                <w:color w:val="000000"/>
                <w:sz w:val="24"/>
              </w:rPr>
              <w:t xml:space="preserve">Тема урока </w:t>
            </w:r>
          </w:p>
          <w:p w14:paraId="3BEFD4D7">
            <w:pPr>
              <w:spacing w:before="0" w:after="0"/>
              <w:ind w:left="135"/>
              <w:jc w:val="left"/>
            </w:pPr>
          </w:p>
        </w:tc>
        <w:tc>
          <w:tcPr>
            <w:tcW w:w="0" w:type="auto"/>
            <w:gridSpan w:val="3"/>
            <w:tcMar>
              <w:top w:w="50" w:type="dxa"/>
              <w:left w:w="100" w:type="dxa"/>
            </w:tcMar>
            <w:vAlign w:val="center"/>
          </w:tcPr>
          <w:p w14:paraId="7268D3A1">
            <w:pPr>
              <w:spacing w:before="0" w:after="0"/>
              <w:ind w:left="0"/>
              <w:jc w:val="left"/>
            </w:pPr>
            <w:r>
              <w:rPr>
                <w:rFonts w:ascii="Times New Roman" w:hAnsi="Times New Roman"/>
                <w:b/>
                <w:i w:val="0"/>
                <w:color w:val="000000"/>
                <w:sz w:val="24"/>
              </w:rPr>
              <w:t>Количество часов</w:t>
            </w:r>
          </w:p>
        </w:tc>
        <w:tc>
          <w:tcPr>
            <w:tcW w:w="1128" w:type="dxa"/>
            <w:vMerge w:val="restart"/>
            <w:tcMar>
              <w:top w:w="50" w:type="dxa"/>
              <w:left w:w="100" w:type="dxa"/>
            </w:tcMar>
            <w:vAlign w:val="center"/>
          </w:tcPr>
          <w:p w14:paraId="26D078C4">
            <w:pPr>
              <w:spacing w:before="0" w:after="0"/>
              <w:ind w:left="135"/>
              <w:jc w:val="left"/>
            </w:pPr>
            <w:r>
              <w:rPr>
                <w:rFonts w:ascii="Times New Roman" w:hAnsi="Times New Roman"/>
                <w:b/>
                <w:i w:val="0"/>
                <w:color w:val="000000"/>
                <w:sz w:val="24"/>
              </w:rPr>
              <w:t xml:space="preserve">Дата изучения </w:t>
            </w:r>
          </w:p>
          <w:p w14:paraId="2BF3C84F">
            <w:pPr>
              <w:spacing w:before="0" w:after="0"/>
              <w:ind w:left="135"/>
              <w:jc w:val="left"/>
            </w:pPr>
          </w:p>
        </w:tc>
        <w:tc>
          <w:tcPr>
            <w:tcW w:w="1944" w:type="dxa"/>
            <w:vMerge w:val="restart"/>
            <w:tcMar>
              <w:top w:w="50" w:type="dxa"/>
              <w:left w:w="100" w:type="dxa"/>
            </w:tcMar>
            <w:vAlign w:val="center"/>
          </w:tcPr>
          <w:p w14:paraId="0559B36A">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07776B1B">
            <w:pPr>
              <w:spacing w:before="0" w:after="0"/>
              <w:ind w:left="135"/>
              <w:jc w:val="left"/>
            </w:pPr>
          </w:p>
        </w:tc>
      </w:tr>
      <w:tr w14:paraId="63A49B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24C9C863">
            <w:pPr>
              <w:jc w:val="left"/>
            </w:pPr>
          </w:p>
        </w:tc>
        <w:tc>
          <w:tcPr>
            <w:tcW w:w="0" w:type="auto"/>
            <w:vMerge w:val="continue"/>
            <w:tcBorders>
              <w:top w:val="nil"/>
            </w:tcBorders>
            <w:tcMar>
              <w:top w:w="50" w:type="dxa"/>
              <w:left w:w="100" w:type="dxa"/>
            </w:tcMar>
          </w:tcPr>
          <w:p w14:paraId="155A935E">
            <w:pPr>
              <w:jc w:val="left"/>
            </w:pPr>
          </w:p>
        </w:tc>
        <w:tc>
          <w:tcPr>
            <w:tcW w:w="802" w:type="dxa"/>
            <w:tcMar>
              <w:top w:w="50" w:type="dxa"/>
              <w:left w:w="100" w:type="dxa"/>
            </w:tcMar>
            <w:vAlign w:val="center"/>
          </w:tcPr>
          <w:p w14:paraId="4ACF9EA7">
            <w:pPr>
              <w:spacing w:before="0" w:after="0"/>
              <w:ind w:left="135"/>
              <w:jc w:val="left"/>
            </w:pPr>
            <w:r>
              <w:rPr>
                <w:rFonts w:ascii="Times New Roman" w:hAnsi="Times New Roman"/>
                <w:b/>
                <w:i w:val="0"/>
                <w:color w:val="000000"/>
                <w:sz w:val="24"/>
              </w:rPr>
              <w:t xml:space="preserve">Всего </w:t>
            </w:r>
          </w:p>
          <w:p w14:paraId="7516F2A2">
            <w:pPr>
              <w:spacing w:before="0" w:after="0"/>
              <w:ind w:left="135"/>
              <w:jc w:val="left"/>
            </w:pPr>
          </w:p>
        </w:tc>
        <w:tc>
          <w:tcPr>
            <w:tcW w:w="1496" w:type="dxa"/>
            <w:tcMar>
              <w:top w:w="50" w:type="dxa"/>
              <w:left w:w="100" w:type="dxa"/>
            </w:tcMar>
            <w:vAlign w:val="center"/>
          </w:tcPr>
          <w:p w14:paraId="7C0CC161">
            <w:pPr>
              <w:spacing w:before="0" w:after="0"/>
              <w:ind w:left="135"/>
              <w:jc w:val="left"/>
            </w:pPr>
            <w:r>
              <w:rPr>
                <w:rFonts w:ascii="Times New Roman" w:hAnsi="Times New Roman"/>
                <w:b/>
                <w:i w:val="0"/>
                <w:color w:val="000000"/>
                <w:sz w:val="24"/>
              </w:rPr>
              <w:t xml:space="preserve">Контрольные работы </w:t>
            </w:r>
          </w:p>
          <w:p w14:paraId="58A8B055">
            <w:pPr>
              <w:spacing w:before="0" w:after="0"/>
              <w:ind w:left="135"/>
              <w:jc w:val="left"/>
            </w:pPr>
          </w:p>
        </w:tc>
        <w:tc>
          <w:tcPr>
            <w:tcW w:w="1598" w:type="dxa"/>
            <w:tcMar>
              <w:top w:w="50" w:type="dxa"/>
              <w:left w:w="100" w:type="dxa"/>
            </w:tcMar>
            <w:vAlign w:val="center"/>
          </w:tcPr>
          <w:p w14:paraId="28D88DFF">
            <w:pPr>
              <w:spacing w:before="0" w:after="0"/>
              <w:ind w:left="135"/>
              <w:jc w:val="left"/>
            </w:pPr>
            <w:r>
              <w:rPr>
                <w:rFonts w:ascii="Times New Roman" w:hAnsi="Times New Roman"/>
                <w:b/>
                <w:i w:val="0"/>
                <w:color w:val="000000"/>
                <w:sz w:val="24"/>
              </w:rPr>
              <w:t xml:space="preserve">Практические работы </w:t>
            </w:r>
          </w:p>
          <w:p w14:paraId="10C74933">
            <w:pPr>
              <w:spacing w:before="0" w:after="0"/>
              <w:ind w:left="135"/>
              <w:jc w:val="left"/>
            </w:pPr>
          </w:p>
        </w:tc>
        <w:tc>
          <w:tcPr>
            <w:tcW w:w="0" w:type="auto"/>
            <w:vMerge w:val="continue"/>
            <w:tcBorders>
              <w:top w:val="nil"/>
            </w:tcBorders>
            <w:tcMar>
              <w:top w:w="50" w:type="dxa"/>
              <w:left w:w="100" w:type="dxa"/>
            </w:tcMar>
          </w:tcPr>
          <w:p w14:paraId="6ACD9A99">
            <w:pPr>
              <w:jc w:val="left"/>
            </w:pPr>
          </w:p>
        </w:tc>
        <w:tc>
          <w:tcPr>
            <w:tcW w:w="0" w:type="auto"/>
            <w:vMerge w:val="continue"/>
            <w:tcBorders>
              <w:top w:val="nil"/>
            </w:tcBorders>
            <w:tcMar>
              <w:top w:w="50" w:type="dxa"/>
              <w:left w:w="100" w:type="dxa"/>
            </w:tcMar>
          </w:tcPr>
          <w:p w14:paraId="2C45FB17">
            <w:pPr>
              <w:jc w:val="left"/>
            </w:pPr>
          </w:p>
        </w:tc>
      </w:tr>
      <w:tr w14:paraId="0BBCA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4B0B789">
            <w:pPr>
              <w:spacing w:before="0" w:after="0"/>
              <w:ind w:left="0"/>
              <w:jc w:val="left"/>
            </w:pPr>
            <w:r>
              <w:rPr>
                <w:rFonts w:ascii="Times New Roman" w:hAnsi="Times New Roman"/>
                <w:b w:val="0"/>
                <w:i w:val="0"/>
                <w:color w:val="000000"/>
                <w:sz w:val="24"/>
              </w:rPr>
              <w:t>1</w:t>
            </w:r>
          </w:p>
        </w:tc>
        <w:tc>
          <w:tcPr>
            <w:tcW w:w="3432" w:type="dxa"/>
            <w:tcMar>
              <w:top w:w="50" w:type="dxa"/>
              <w:left w:w="100" w:type="dxa"/>
            </w:tcMar>
            <w:vAlign w:val="center"/>
          </w:tcPr>
          <w:p w14:paraId="73F7DCE5">
            <w:pPr>
              <w:spacing w:before="0" w:after="0"/>
              <w:ind w:left="135"/>
              <w:jc w:val="left"/>
            </w:pPr>
            <w:r>
              <w:rPr>
                <w:rFonts w:ascii="Times New Roman" w:hAnsi="Times New Roman"/>
                <w:b w:val="0"/>
                <w:i w:val="0"/>
                <w:color w:val="000000"/>
                <w:sz w:val="24"/>
              </w:rPr>
              <w:t>Экономическая жизнь общества</w:t>
            </w:r>
          </w:p>
        </w:tc>
        <w:tc>
          <w:tcPr>
            <w:tcW w:w="802" w:type="dxa"/>
            <w:tcMar>
              <w:top w:w="50" w:type="dxa"/>
              <w:left w:w="100" w:type="dxa"/>
            </w:tcMar>
            <w:vAlign w:val="center"/>
          </w:tcPr>
          <w:p w14:paraId="6582B27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133946E">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7B0914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54354B6">
            <w:pPr>
              <w:spacing w:before="0" w:after="0"/>
              <w:ind w:left="135"/>
              <w:jc w:val="left"/>
            </w:pPr>
          </w:p>
        </w:tc>
        <w:tc>
          <w:tcPr>
            <w:tcW w:w="1944" w:type="dxa"/>
            <w:tcMar>
              <w:top w:w="50" w:type="dxa"/>
              <w:left w:w="100" w:type="dxa"/>
            </w:tcMar>
            <w:vAlign w:val="center"/>
          </w:tcPr>
          <w:p w14:paraId="79E98CB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"https://m.edsoo.ru/f5ebfda0" \h </w:instrText>
            </w:r>
            <w:r>
              <w:fldChar w:fldCharType="separate"/>
            </w:r>
            <w:r>
              <w:rPr>
                <w:rFonts w:ascii="Times New Roman" w:hAnsi="Times New Roman"/>
                <w:b w:val="0"/>
                <w:i w:val="0"/>
                <w:color w:val="0000FF"/>
                <w:sz w:val="22"/>
                <w:u w:val="single"/>
              </w:rPr>
              <w:t>https://m.edsoo.ru/f5ebfda0</w:t>
            </w:r>
            <w:r>
              <w:rPr>
                <w:rFonts w:ascii="Times New Roman" w:hAnsi="Times New Roman"/>
                <w:b w:val="0"/>
                <w:i w:val="0"/>
                <w:color w:val="0000FF"/>
                <w:sz w:val="22"/>
                <w:u w:val="single"/>
              </w:rPr>
              <w:fldChar w:fldCharType="end"/>
            </w:r>
          </w:p>
        </w:tc>
      </w:tr>
      <w:tr w14:paraId="739DE6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0184633">
            <w:pPr>
              <w:spacing w:before="0" w:after="0"/>
              <w:ind w:left="0"/>
              <w:jc w:val="left"/>
            </w:pPr>
            <w:r>
              <w:rPr>
                <w:rFonts w:ascii="Times New Roman" w:hAnsi="Times New Roman"/>
                <w:b w:val="0"/>
                <w:i w:val="0"/>
                <w:color w:val="000000"/>
                <w:sz w:val="24"/>
              </w:rPr>
              <w:t>2</w:t>
            </w:r>
          </w:p>
        </w:tc>
        <w:tc>
          <w:tcPr>
            <w:tcW w:w="3432" w:type="dxa"/>
            <w:tcMar>
              <w:top w:w="50" w:type="dxa"/>
              <w:left w:w="100" w:type="dxa"/>
            </w:tcMar>
            <w:vAlign w:val="center"/>
          </w:tcPr>
          <w:p w14:paraId="1EAC6146">
            <w:pPr>
              <w:spacing w:before="0" w:after="0"/>
              <w:ind w:left="135"/>
              <w:jc w:val="left"/>
            </w:pPr>
            <w:r>
              <w:rPr>
                <w:rFonts w:ascii="Times New Roman" w:hAnsi="Times New Roman"/>
                <w:b w:val="0"/>
                <w:i w:val="0"/>
                <w:color w:val="000000"/>
                <w:sz w:val="24"/>
              </w:rPr>
              <w:t>Экономическая система и её функции. Собственность</w:t>
            </w:r>
          </w:p>
        </w:tc>
        <w:tc>
          <w:tcPr>
            <w:tcW w:w="802" w:type="dxa"/>
            <w:tcMar>
              <w:top w:w="50" w:type="dxa"/>
              <w:left w:w="100" w:type="dxa"/>
            </w:tcMar>
            <w:vAlign w:val="center"/>
          </w:tcPr>
          <w:p w14:paraId="65EC2B7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44698F2">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F754920">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A734B2C">
            <w:pPr>
              <w:spacing w:before="0" w:after="0"/>
              <w:ind w:left="135"/>
              <w:jc w:val="left"/>
            </w:pPr>
          </w:p>
        </w:tc>
        <w:tc>
          <w:tcPr>
            <w:tcW w:w="1944" w:type="dxa"/>
            <w:tcMar>
              <w:top w:w="50" w:type="dxa"/>
              <w:left w:w="100" w:type="dxa"/>
            </w:tcMar>
            <w:vAlign w:val="center"/>
          </w:tcPr>
          <w:p w14:paraId="12EFCE5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"https://m.edsoo.ru/f5ebff6c" \h </w:instrText>
            </w:r>
            <w:r>
              <w:fldChar w:fldCharType="separate"/>
            </w:r>
            <w:r>
              <w:rPr>
                <w:rFonts w:ascii="Times New Roman" w:hAnsi="Times New Roman"/>
                <w:b w:val="0"/>
                <w:i w:val="0"/>
                <w:color w:val="0000FF"/>
                <w:sz w:val="22"/>
                <w:u w:val="single"/>
              </w:rPr>
              <w:t>https://m.edsoo.ru/f5ebff6c</w:t>
            </w:r>
            <w:r>
              <w:rPr>
                <w:rFonts w:ascii="Times New Roman" w:hAnsi="Times New Roman"/>
                <w:b w:val="0"/>
                <w:i w:val="0"/>
                <w:color w:val="0000FF"/>
                <w:sz w:val="22"/>
                <w:u w:val="single"/>
              </w:rPr>
              <w:fldChar w:fldCharType="end"/>
            </w:r>
          </w:p>
        </w:tc>
      </w:tr>
      <w:tr w14:paraId="4E2CD4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7B6795D">
            <w:pPr>
              <w:spacing w:before="0" w:after="0"/>
              <w:ind w:left="0"/>
              <w:jc w:val="left"/>
            </w:pPr>
            <w:r>
              <w:rPr>
                <w:rFonts w:ascii="Times New Roman" w:hAnsi="Times New Roman"/>
                <w:b w:val="0"/>
                <w:i w:val="0"/>
                <w:color w:val="000000"/>
                <w:sz w:val="24"/>
              </w:rPr>
              <w:t>3</w:t>
            </w:r>
          </w:p>
        </w:tc>
        <w:tc>
          <w:tcPr>
            <w:tcW w:w="3432" w:type="dxa"/>
            <w:tcMar>
              <w:top w:w="50" w:type="dxa"/>
              <w:left w:w="100" w:type="dxa"/>
            </w:tcMar>
            <w:vAlign w:val="center"/>
          </w:tcPr>
          <w:p w14:paraId="1BB2126B">
            <w:pPr>
              <w:spacing w:before="0" w:after="0"/>
              <w:ind w:left="135"/>
              <w:jc w:val="left"/>
            </w:pPr>
            <w:r>
              <w:rPr>
                <w:rFonts w:ascii="Times New Roman" w:hAnsi="Times New Roman"/>
                <w:b w:val="0"/>
                <w:i w:val="0"/>
                <w:color w:val="000000"/>
                <w:sz w:val="24"/>
              </w:rPr>
              <w:t>Производство — источник экономических благ</w:t>
            </w:r>
          </w:p>
        </w:tc>
        <w:tc>
          <w:tcPr>
            <w:tcW w:w="802" w:type="dxa"/>
            <w:tcMar>
              <w:top w:w="50" w:type="dxa"/>
              <w:left w:w="100" w:type="dxa"/>
            </w:tcMar>
            <w:vAlign w:val="center"/>
          </w:tcPr>
          <w:p w14:paraId="33CAC90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5E106E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A706FD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52FA2BE">
            <w:pPr>
              <w:spacing w:before="0" w:after="0"/>
              <w:ind w:left="135"/>
              <w:jc w:val="left"/>
            </w:pPr>
          </w:p>
        </w:tc>
        <w:tc>
          <w:tcPr>
            <w:tcW w:w="1944" w:type="dxa"/>
            <w:tcMar>
              <w:top w:w="50" w:type="dxa"/>
              <w:left w:w="100" w:type="dxa"/>
            </w:tcMar>
            <w:vAlign w:val="center"/>
          </w:tcPr>
          <w:p w14:paraId="67C9855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"https://m.edsoo.ru/f5ec0124" \h </w:instrText>
            </w:r>
            <w:r>
              <w:fldChar w:fldCharType="separate"/>
            </w:r>
            <w:r>
              <w:rPr>
                <w:rFonts w:ascii="Times New Roman" w:hAnsi="Times New Roman"/>
                <w:b w:val="0"/>
                <w:i w:val="0"/>
                <w:color w:val="0000FF"/>
                <w:sz w:val="22"/>
                <w:u w:val="single"/>
              </w:rPr>
              <w:t>https://m.edsoo.ru/f5ec0124</w:t>
            </w:r>
            <w:r>
              <w:rPr>
                <w:rFonts w:ascii="Times New Roman" w:hAnsi="Times New Roman"/>
                <w:b w:val="0"/>
                <w:i w:val="0"/>
                <w:color w:val="0000FF"/>
                <w:sz w:val="22"/>
                <w:u w:val="single"/>
              </w:rPr>
              <w:fldChar w:fldCharType="end"/>
            </w:r>
          </w:p>
        </w:tc>
      </w:tr>
      <w:tr w14:paraId="4AE517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33E243">
            <w:pPr>
              <w:spacing w:before="0" w:after="0"/>
              <w:ind w:left="0"/>
              <w:jc w:val="left"/>
            </w:pPr>
            <w:r>
              <w:rPr>
                <w:rFonts w:ascii="Times New Roman" w:hAnsi="Times New Roman"/>
                <w:b w:val="0"/>
                <w:i w:val="0"/>
                <w:color w:val="000000"/>
                <w:sz w:val="24"/>
              </w:rPr>
              <w:t>4</w:t>
            </w:r>
          </w:p>
        </w:tc>
        <w:tc>
          <w:tcPr>
            <w:tcW w:w="3432" w:type="dxa"/>
            <w:tcMar>
              <w:top w:w="50" w:type="dxa"/>
              <w:left w:w="100" w:type="dxa"/>
            </w:tcMar>
            <w:vAlign w:val="center"/>
          </w:tcPr>
          <w:p w14:paraId="406EA6B9">
            <w:pPr>
              <w:spacing w:before="0" w:after="0"/>
              <w:ind w:left="135"/>
              <w:jc w:val="left"/>
            </w:pPr>
            <w:r>
              <w:rPr>
                <w:rFonts w:ascii="Times New Roman" w:hAnsi="Times New Roman"/>
                <w:b w:val="0"/>
                <w:i w:val="0"/>
                <w:color w:val="000000"/>
                <w:sz w:val="24"/>
              </w:rPr>
              <w:t>Предпринимательство</w:t>
            </w:r>
          </w:p>
        </w:tc>
        <w:tc>
          <w:tcPr>
            <w:tcW w:w="802" w:type="dxa"/>
            <w:tcMar>
              <w:top w:w="50" w:type="dxa"/>
              <w:left w:w="100" w:type="dxa"/>
            </w:tcMar>
            <w:vAlign w:val="center"/>
          </w:tcPr>
          <w:p w14:paraId="5036419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C466DCC">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76ACFB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99B6AD4">
            <w:pPr>
              <w:spacing w:before="0" w:after="0"/>
              <w:ind w:left="135"/>
              <w:jc w:val="left"/>
            </w:pPr>
          </w:p>
        </w:tc>
        <w:tc>
          <w:tcPr>
            <w:tcW w:w="1944" w:type="dxa"/>
            <w:tcMar>
              <w:top w:w="50" w:type="dxa"/>
              <w:left w:w="100" w:type="dxa"/>
            </w:tcMar>
            <w:vAlign w:val="center"/>
          </w:tcPr>
          <w:p w14:paraId="3A363D5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"https://m.edsoo.ru/f5ec06f6" \h </w:instrText>
            </w:r>
            <w:r>
              <w:fldChar w:fldCharType="separate"/>
            </w:r>
            <w:r>
              <w:rPr>
                <w:rFonts w:ascii="Times New Roman" w:hAnsi="Times New Roman"/>
                <w:b w:val="0"/>
                <w:i w:val="0"/>
                <w:color w:val="0000FF"/>
                <w:sz w:val="22"/>
                <w:u w:val="single"/>
              </w:rPr>
              <w:t>https://m.edsoo.ru/f5ec06f6</w:t>
            </w:r>
            <w:r>
              <w:rPr>
                <w:rFonts w:ascii="Times New Roman" w:hAnsi="Times New Roman"/>
                <w:b w:val="0"/>
                <w:i w:val="0"/>
                <w:color w:val="0000FF"/>
                <w:sz w:val="22"/>
                <w:u w:val="single"/>
              </w:rPr>
              <w:fldChar w:fldCharType="end"/>
            </w:r>
          </w:p>
        </w:tc>
      </w:tr>
      <w:tr w14:paraId="779D04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643AF0">
            <w:pPr>
              <w:spacing w:before="0" w:after="0"/>
              <w:ind w:left="0"/>
              <w:jc w:val="left"/>
            </w:pPr>
            <w:r>
              <w:rPr>
                <w:rFonts w:ascii="Times New Roman" w:hAnsi="Times New Roman"/>
                <w:b w:val="0"/>
                <w:i w:val="0"/>
                <w:color w:val="000000"/>
                <w:sz w:val="24"/>
              </w:rPr>
              <w:t>5</w:t>
            </w:r>
          </w:p>
        </w:tc>
        <w:tc>
          <w:tcPr>
            <w:tcW w:w="3432" w:type="dxa"/>
            <w:tcMar>
              <w:top w:w="50" w:type="dxa"/>
              <w:left w:w="100" w:type="dxa"/>
            </w:tcMar>
            <w:vAlign w:val="center"/>
          </w:tcPr>
          <w:p w14:paraId="04551279">
            <w:pPr>
              <w:spacing w:before="0" w:after="0"/>
              <w:ind w:left="135"/>
              <w:jc w:val="left"/>
            </w:pPr>
            <w:r>
              <w:rPr>
                <w:rFonts w:ascii="Times New Roman" w:hAnsi="Times New Roman"/>
                <w:b w:val="0"/>
                <w:i w:val="0"/>
                <w:color w:val="000000"/>
                <w:sz w:val="24"/>
              </w:rPr>
              <w:t>Деньги, обмен, торговля</w:t>
            </w:r>
          </w:p>
        </w:tc>
        <w:tc>
          <w:tcPr>
            <w:tcW w:w="802" w:type="dxa"/>
            <w:tcMar>
              <w:top w:w="50" w:type="dxa"/>
              <w:left w:w="100" w:type="dxa"/>
            </w:tcMar>
            <w:vAlign w:val="center"/>
          </w:tcPr>
          <w:p w14:paraId="1AA85F99">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074BC4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E325CD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828DB4A">
            <w:pPr>
              <w:spacing w:before="0" w:after="0"/>
              <w:ind w:left="135"/>
              <w:jc w:val="left"/>
            </w:pPr>
          </w:p>
        </w:tc>
        <w:tc>
          <w:tcPr>
            <w:tcW w:w="1944" w:type="dxa"/>
            <w:tcMar>
              <w:top w:w="50" w:type="dxa"/>
              <w:left w:w="100" w:type="dxa"/>
            </w:tcMar>
            <w:vAlign w:val="center"/>
          </w:tcPr>
          <w:p w14:paraId="05D9D18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"https://m.edsoo.ru/f5ec091c" \h </w:instrText>
            </w:r>
            <w:r>
              <w:fldChar w:fldCharType="separate"/>
            </w:r>
            <w:r>
              <w:rPr>
                <w:rFonts w:ascii="Times New Roman" w:hAnsi="Times New Roman"/>
                <w:b w:val="0"/>
                <w:i w:val="0"/>
                <w:color w:val="0000FF"/>
                <w:sz w:val="22"/>
                <w:u w:val="single"/>
              </w:rPr>
              <w:t>https://m.edsoo.ru/f5ec091c</w:t>
            </w:r>
            <w:r>
              <w:rPr>
                <w:rFonts w:ascii="Times New Roman" w:hAnsi="Times New Roman"/>
                <w:b w:val="0"/>
                <w:i w:val="0"/>
                <w:color w:val="0000FF"/>
                <w:sz w:val="22"/>
                <w:u w:val="single"/>
              </w:rPr>
              <w:fldChar w:fldCharType="end"/>
            </w:r>
          </w:p>
        </w:tc>
      </w:tr>
      <w:tr w14:paraId="53BFF5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FA8217B">
            <w:pPr>
              <w:spacing w:before="0" w:after="0"/>
              <w:ind w:left="0"/>
              <w:jc w:val="left"/>
            </w:pPr>
            <w:r>
              <w:rPr>
                <w:rFonts w:ascii="Times New Roman" w:hAnsi="Times New Roman"/>
                <w:b w:val="0"/>
                <w:i w:val="0"/>
                <w:color w:val="000000"/>
                <w:sz w:val="24"/>
              </w:rPr>
              <w:t>6</w:t>
            </w:r>
          </w:p>
        </w:tc>
        <w:tc>
          <w:tcPr>
            <w:tcW w:w="3432" w:type="dxa"/>
            <w:tcMar>
              <w:top w:w="50" w:type="dxa"/>
              <w:left w:w="100" w:type="dxa"/>
            </w:tcMar>
            <w:vAlign w:val="center"/>
          </w:tcPr>
          <w:p w14:paraId="178E0A40">
            <w:pPr>
              <w:spacing w:before="0" w:after="0"/>
              <w:ind w:left="135"/>
              <w:jc w:val="left"/>
            </w:pPr>
            <w:r>
              <w:rPr>
                <w:rFonts w:ascii="Times New Roman" w:hAnsi="Times New Roman"/>
                <w:b w:val="0"/>
                <w:i w:val="0"/>
                <w:color w:val="000000"/>
                <w:sz w:val="24"/>
              </w:rPr>
              <w:t>Рыночная экономика. Конкуренция. Многообразие рынков</w:t>
            </w:r>
          </w:p>
        </w:tc>
        <w:tc>
          <w:tcPr>
            <w:tcW w:w="802" w:type="dxa"/>
            <w:tcMar>
              <w:top w:w="50" w:type="dxa"/>
              <w:left w:w="100" w:type="dxa"/>
            </w:tcMar>
            <w:vAlign w:val="center"/>
          </w:tcPr>
          <w:p w14:paraId="499D91E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D8D0D6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E47BE49">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8F9F1F1">
            <w:pPr>
              <w:spacing w:before="0" w:after="0"/>
              <w:ind w:left="135"/>
              <w:jc w:val="left"/>
            </w:pPr>
          </w:p>
        </w:tc>
        <w:tc>
          <w:tcPr>
            <w:tcW w:w="1944" w:type="dxa"/>
            <w:tcMar>
              <w:top w:w="50" w:type="dxa"/>
              <w:left w:w="100" w:type="dxa"/>
            </w:tcMar>
            <w:vAlign w:val="center"/>
          </w:tcPr>
          <w:p w14:paraId="1838B6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"https://m.edsoo.ru/f5ec0ae8" \h </w:instrText>
            </w:r>
            <w:r>
              <w:fldChar w:fldCharType="separate"/>
            </w:r>
            <w:r>
              <w:rPr>
                <w:rFonts w:ascii="Times New Roman" w:hAnsi="Times New Roman"/>
                <w:b w:val="0"/>
                <w:i w:val="0"/>
                <w:color w:val="0000FF"/>
                <w:sz w:val="22"/>
                <w:u w:val="single"/>
              </w:rPr>
              <w:t>https://m.edsoo.ru/f5ec0ae8</w:t>
            </w:r>
            <w:r>
              <w:rPr>
                <w:rFonts w:ascii="Times New Roman" w:hAnsi="Times New Roman"/>
                <w:b w:val="0"/>
                <w:i w:val="0"/>
                <w:color w:val="0000FF"/>
                <w:sz w:val="22"/>
                <w:u w:val="single"/>
              </w:rPr>
              <w:fldChar w:fldCharType="end"/>
            </w:r>
          </w:p>
        </w:tc>
      </w:tr>
      <w:tr w14:paraId="78F01A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ECD072E">
            <w:pPr>
              <w:spacing w:before="0" w:after="0"/>
              <w:ind w:left="0"/>
              <w:jc w:val="left"/>
            </w:pPr>
            <w:r>
              <w:rPr>
                <w:rFonts w:ascii="Times New Roman" w:hAnsi="Times New Roman"/>
                <w:b w:val="0"/>
                <w:i w:val="0"/>
                <w:color w:val="000000"/>
                <w:sz w:val="24"/>
              </w:rPr>
              <w:t>7</w:t>
            </w:r>
          </w:p>
        </w:tc>
        <w:tc>
          <w:tcPr>
            <w:tcW w:w="3432" w:type="dxa"/>
            <w:tcMar>
              <w:top w:w="50" w:type="dxa"/>
              <w:left w:w="100" w:type="dxa"/>
            </w:tcMar>
            <w:vAlign w:val="center"/>
          </w:tcPr>
          <w:p w14:paraId="6034AF9F">
            <w:pPr>
              <w:spacing w:before="0" w:after="0"/>
              <w:ind w:left="135"/>
              <w:jc w:val="left"/>
            </w:pPr>
            <w:r>
              <w:rPr>
                <w:rFonts w:ascii="Times New Roman" w:hAnsi="Times New Roman"/>
                <w:b w:val="0"/>
                <w:i w:val="0"/>
                <w:color w:val="000000"/>
                <w:sz w:val="24"/>
              </w:rPr>
              <w:t>Спрос и предложение. Рыночное равновесие</w:t>
            </w:r>
          </w:p>
        </w:tc>
        <w:tc>
          <w:tcPr>
            <w:tcW w:w="802" w:type="dxa"/>
            <w:tcMar>
              <w:top w:w="50" w:type="dxa"/>
              <w:left w:w="100" w:type="dxa"/>
            </w:tcMar>
            <w:vAlign w:val="center"/>
          </w:tcPr>
          <w:p w14:paraId="2D462D5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6749B99">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70CDE8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C9067CC">
            <w:pPr>
              <w:spacing w:before="0" w:after="0"/>
              <w:ind w:left="135"/>
              <w:jc w:val="left"/>
            </w:pPr>
          </w:p>
        </w:tc>
        <w:tc>
          <w:tcPr>
            <w:tcW w:w="1944" w:type="dxa"/>
            <w:tcMar>
              <w:top w:w="50" w:type="dxa"/>
              <w:left w:w="100" w:type="dxa"/>
            </w:tcMar>
            <w:vAlign w:val="center"/>
          </w:tcPr>
          <w:p w14:paraId="7DEDB1A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"https://m.edsoo.ru/f5ec0cb4" \h </w:instrText>
            </w:r>
            <w:r>
              <w:fldChar w:fldCharType="separate"/>
            </w:r>
            <w:r>
              <w:rPr>
                <w:rFonts w:ascii="Times New Roman" w:hAnsi="Times New Roman"/>
                <w:b w:val="0"/>
                <w:i w:val="0"/>
                <w:color w:val="0000FF"/>
                <w:sz w:val="22"/>
                <w:u w:val="single"/>
              </w:rPr>
              <w:t>https://m.edsoo.ru/f5ec0cb4</w:t>
            </w:r>
            <w:r>
              <w:rPr>
                <w:rFonts w:ascii="Times New Roman" w:hAnsi="Times New Roman"/>
                <w:b w:val="0"/>
                <w:i w:val="0"/>
                <w:color w:val="0000FF"/>
                <w:sz w:val="22"/>
                <w:u w:val="single"/>
              </w:rPr>
              <w:fldChar w:fldCharType="end"/>
            </w:r>
          </w:p>
        </w:tc>
      </w:tr>
      <w:tr w14:paraId="5856AB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2BD9810">
            <w:pPr>
              <w:spacing w:before="0" w:after="0"/>
              <w:ind w:left="0"/>
              <w:jc w:val="left"/>
            </w:pPr>
            <w:r>
              <w:rPr>
                <w:rFonts w:ascii="Times New Roman" w:hAnsi="Times New Roman"/>
                <w:b w:val="0"/>
                <w:i w:val="0"/>
                <w:color w:val="000000"/>
                <w:sz w:val="24"/>
              </w:rPr>
              <w:t>8</w:t>
            </w:r>
          </w:p>
        </w:tc>
        <w:tc>
          <w:tcPr>
            <w:tcW w:w="3432" w:type="dxa"/>
            <w:tcMar>
              <w:top w:w="50" w:type="dxa"/>
              <w:left w:w="100" w:type="dxa"/>
            </w:tcMar>
            <w:vAlign w:val="center"/>
          </w:tcPr>
          <w:p w14:paraId="04D4A7D8">
            <w:pPr>
              <w:spacing w:before="0" w:after="0"/>
              <w:ind w:left="135"/>
              <w:jc w:val="left"/>
            </w:pPr>
            <w:r>
              <w:rPr>
                <w:rFonts w:ascii="Times New Roman" w:hAnsi="Times New Roman"/>
                <w:b w:val="0"/>
                <w:i w:val="0"/>
                <w:color w:val="000000"/>
                <w:sz w:val="24"/>
              </w:rPr>
              <w:t>Предприятие в экономике</w:t>
            </w:r>
          </w:p>
        </w:tc>
        <w:tc>
          <w:tcPr>
            <w:tcW w:w="802" w:type="dxa"/>
            <w:tcMar>
              <w:top w:w="50" w:type="dxa"/>
              <w:left w:w="100" w:type="dxa"/>
            </w:tcMar>
            <w:vAlign w:val="center"/>
          </w:tcPr>
          <w:p w14:paraId="468C7BB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87B162B">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2F0F4A6">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E14798D">
            <w:pPr>
              <w:spacing w:before="0" w:after="0"/>
              <w:ind w:left="135"/>
              <w:jc w:val="left"/>
            </w:pPr>
          </w:p>
        </w:tc>
        <w:tc>
          <w:tcPr>
            <w:tcW w:w="1944" w:type="dxa"/>
            <w:tcMar>
              <w:top w:w="50" w:type="dxa"/>
              <w:left w:w="100" w:type="dxa"/>
            </w:tcMar>
            <w:vAlign w:val="center"/>
          </w:tcPr>
          <w:p w14:paraId="74EEE58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"https://m.edsoo.ru/f5ec0e62" \h </w:instrText>
            </w:r>
            <w:r>
              <w:fldChar w:fldCharType="separate"/>
            </w:r>
            <w:r>
              <w:rPr>
                <w:rFonts w:ascii="Times New Roman" w:hAnsi="Times New Roman"/>
                <w:b w:val="0"/>
                <w:i w:val="0"/>
                <w:color w:val="0000FF"/>
                <w:sz w:val="22"/>
                <w:u w:val="single"/>
              </w:rPr>
              <w:t>https://m.edsoo.ru/f5ec0e62</w:t>
            </w:r>
            <w:r>
              <w:rPr>
                <w:rFonts w:ascii="Times New Roman" w:hAnsi="Times New Roman"/>
                <w:b w:val="0"/>
                <w:i w:val="0"/>
                <w:color w:val="0000FF"/>
                <w:sz w:val="22"/>
                <w:u w:val="single"/>
              </w:rPr>
              <w:fldChar w:fldCharType="end"/>
            </w:r>
          </w:p>
        </w:tc>
      </w:tr>
      <w:tr w14:paraId="021663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D6CFDD8">
            <w:pPr>
              <w:spacing w:before="0" w:after="0"/>
              <w:ind w:left="0"/>
              <w:jc w:val="left"/>
            </w:pPr>
            <w:r>
              <w:rPr>
                <w:rFonts w:ascii="Times New Roman" w:hAnsi="Times New Roman"/>
                <w:b w:val="0"/>
                <w:i w:val="0"/>
                <w:color w:val="000000"/>
                <w:sz w:val="24"/>
              </w:rPr>
              <w:t>9</w:t>
            </w:r>
          </w:p>
        </w:tc>
        <w:tc>
          <w:tcPr>
            <w:tcW w:w="3432" w:type="dxa"/>
            <w:tcMar>
              <w:top w:w="50" w:type="dxa"/>
              <w:left w:w="100" w:type="dxa"/>
            </w:tcMar>
            <w:vAlign w:val="center"/>
          </w:tcPr>
          <w:p w14:paraId="6ABA82D8">
            <w:pPr>
              <w:spacing w:before="0" w:after="0"/>
              <w:ind w:left="135"/>
              <w:jc w:val="left"/>
            </w:pPr>
            <w:r>
              <w:rPr>
                <w:rFonts w:ascii="Times New Roman" w:hAnsi="Times New Roman"/>
                <w:b w:val="0"/>
                <w:i w:val="0"/>
                <w:color w:val="000000"/>
                <w:sz w:val="24"/>
              </w:rPr>
              <w:t>Заработная плата и стимулирование труда. Занятость и безработица</w:t>
            </w:r>
          </w:p>
        </w:tc>
        <w:tc>
          <w:tcPr>
            <w:tcW w:w="802" w:type="dxa"/>
            <w:tcMar>
              <w:top w:w="50" w:type="dxa"/>
              <w:left w:w="100" w:type="dxa"/>
            </w:tcMar>
            <w:vAlign w:val="center"/>
          </w:tcPr>
          <w:p w14:paraId="00C8135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5F93C1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B89C50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41DE535">
            <w:pPr>
              <w:spacing w:before="0" w:after="0"/>
              <w:ind w:left="135"/>
              <w:jc w:val="left"/>
            </w:pPr>
          </w:p>
        </w:tc>
        <w:tc>
          <w:tcPr>
            <w:tcW w:w="1944" w:type="dxa"/>
            <w:tcMar>
              <w:top w:w="50" w:type="dxa"/>
              <w:left w:w="100" w:type="dxa"/>
            </w:tcMar>
            <w:vAlign w:val="center"/>
          </w:tcPr>
          <w:p w14:paraId="7F1F6C0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"https://m.edsoo.ru/f5ec1132" \h </w:instrText>
            </w:r>
            <w:r>
              <w:fldChar w:fldCharType="separate"/>
            </w:r>
            <w:r>
              <w:rPr>
                <w:rFonts w:ascii="Times New Roman" w:hAnsi="Times New Roman"/>
                <w:b w:val="0"/>
                <w:i w:val="0"/>
                <w:color w:val="0000FF"/>
                <w:sz w:val="22"/>
                <w:u w:val="single"/>
              </w:rPr>
              <w:t>https://m.edsoo.ru/f5ec1132</w:t>
            </w:r>
            <w:r>
              <w:rPr>
                <w:rFonts w:ascii="Times New Roman" w:hAnsi="Times New Roman"/>
                <w:b w:val="0"/>
                <w:i w:val="0"/>
                <w:color w:val="0000FF"/>
                <w:sz w:val="22"/>
                <w:u w:val="single"/>
              </w:rPr>
              <w:fldChar w:fldCharType="end"/>
            </w:r>
          </w:p>
        </w:tc>
      </w:tr>
      <w:tr w14:paraId="254EAA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4697053A">
            <w:pPr>
              <w:spacing w:before="0" w:after="0"/>
              <w:ind w:left="0"/>
              <w:jc w:val="left"/>
            </w:pPr>
            <w:r>
              <w:rPr>
                <w:rFonts w:ascii="Times New Roman" w:hAnsi="Times New Roman"/>
                <w:b w:val="0"/>
                <w:i w:val="0"/>
                <w:color w:val="000000"/>
                <w:sz w:val="24"/>
              </w:rPr>
              <w:t>10</w:t>
            </w:r>
          </w:p>
        </w:tc>
        <w:tc>
          <w:tcPr>
            <w:tcW w:w="3432" w:type="dxa"/>
            <w:tcMar>
              <w:top w:w="50" w:type="dxa"/>
              <w:left w:w="100" w:type="dxa"/>
            </w:tcMar>
            <w:vAlign w:val="center"/>
          </w:tcPr>
          <w:p w14:paraId="169918AF">
            <w:pPr>
              <w:spacing w:before="0" w:after="0"/>
              <w:ind w:left="135"/>
              <w:jc w:val="left"/>
            </w:pPr>
            <w:r>
              <w:rPr>
                <w:rFonts w:ascii="Times New Roman" w:hAnsi="Times New Roman"/>
                <w:b w:val="0"/>
                <w:i w:val="0"/>
                <w:color w:val="000000"/>
                <w:sz w:val="24"/>
              </w:rPr>
              <w:t>Финансовый рынок и финансовые посредники</w:t>
            </w:r>
          </w:p>
        </w:tc>
        <w:tc>
          <w:tcPr>
            <w:tcW w:w="802" w:type="dxa"/>
            <w:tcMar>
              <w:top w:w="50" w:type="dxa"/>
              <w:left w:w="100" w:type="dxa"/>
            </w:tcMar>
            <w:vAlign w:val="center"/>
          </w:tcPr>
          <w:p w14:paraId="6F14ED6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5783D8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56F403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D07CD79">
            <w:pPr>
              <w:spacing w:before="0" w:after="0"/>
              <w:ind w:left="135"/>
              <w:jc w:val="left"/>
            </w:pPr>
          </w:p>
        </w:tc>
        <w:tc>
          <w:tcPr>
            <w:tcW w:w="1944" w:type="dxa"/>
            <w:tcMar>
              <w:top w:w="50" w:type="dxa"/>
              <w:left w:w="100" w:type="dxa"/>
            </w:tcMar>
            <w:vAlign w:val="center"/>
          </w:tcPr>
          <w:p w14:paraId="0F390DE6">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"https://m.edsoo.ru/f5ec12ea" \h </w:instrText>
            </w:r>
            <w:r>
              <w:fldChar w:fldCharType="separate"/>
            </w:r>
            <w:r>
              <w:rPr>
                <w:rFonts w:ascii="Times New Roman" w:hAnsi="Times New Roman"/>
                <w:b w:val="0"/>
                <w:i w:val="0"/>
                <w:color w:val="0000FF"/>
                <w:sz w:val="22"/>
                <w:u w:val="single"/>
              </w:rPr>
              <w:t>https://m.edsoo.ru/f5ec12ea</w:t>
            </w:r>
            <w:r>
              <w:rPr>
                <w:rFonts w:ascii="Times New Roman" w:hAnsi="Times New Roman"/>
                <w:b w:val="0"/>
                <w:i w:val="0"/>
                <w:color w:val="0000FF"/>
                <w:sz w:val="22"/>
                <w:u w:val="single"/>
              </w:rPr>
              <w:fldChar w:fldCharType="end"/>
            </w:r>
          </w:p>
        </w:tc>
      </w:tr>
      <w:tr w14:paraId="3A2358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2C9C307">
            <w:pPr>
              <w:spacing w:before="0" w:after="0"/>
              <w:ind w:left="0"/>
              <w:jc w:val="left"/>
            </w:pPr>
            <w:r>
              <w:rPr>
                <w:rFonts w:ascii="Times New Roman" w:hAnsi="Times New Roman"/>
                <w:b w:val="0"/>
                <w:i w:val="0"/>
                <w:color w:val="000000"/>
                <w:sz w:val="24"/>
              </w:rPr>
              <w:t>11</w:t>
            </w:r>
          </w:p>
        </w:tc>
        <w:tc>
          <w:tcPr>
            <w:tcW w:w="3432" w:type="dxa"/>
            <w:tcMar>
              <w:top w:w="50" w:type="dxa"/>
              <w:left w:w="100" w:type="dxa"/>
            </w:tcMar>
            <w:vAlign w:val="center"/>
          </w:tcPr>
          <w:p w14:paraId="0784C8B3">
            <w:pPr>
              <w:spacing w:before="0" w:after="0"/>
              <w:ind w:left="135"/>
              <w:jc w:val="left"/>
            </w:pPr>
            <w:r>
              <w:rPr>
                <w:rFonts w:ascii="Times New Roman" w:hAnsi="Times New Roman"/>
                <w:b w:val="0"/>
                <w:i w:val="0"/>
                <w:color w:val="000000"/>
                <w:sz w:val="24"/>
              </w:rPr>
              <w:t>Банковские услуги</w:t>
            </w:r>
          </w:p>
        </w:tc>
        <w:tc>
          <w:tcPr>
            <w:tcW w:w="802" w:type="dxa"/>
            <w:tcMar>
              <w:top w:w="50" w:type="dxa"/>
              <w:left w:w="100" w:type="dxa"/>
            </w:tcMar>
            <w:vAlign w:val="center"/>
          </w:tcPr>
          <w:p w14:paraId="5588801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998EE84">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899091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779E428">
            <w:pPr>
              <w:spacing w:before="0" w:after="0"/>
              <w:ind w:left="135"/>
              <w:jc w:val="left"/>
            </w:pPr>
          </w:p>
        </w:tc>
        <w:tc>
          <w:tcPr>
            <w:tcW w:w="1944" w:type="dxa"/>
            <w:tcMar>
              <w:top w:w="50" w:type="dxa"/>
              <w:left w:w="100" w:type="dxa"/>
            </w:tcMar>
            <w:vAlign w:val="center"/>
          </w:tcPr>
          <w:p w14:paraId="06EF4ED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"https://m.edsoo.ru/f5ec14b6" \h </w:instrText>
            </w:r>
            <w:r>
              <w:fldChar w:fldCharType="separate"/>
            </w:r>
            <w:r>
              <w:rPr>
                <w:rFonts w:ascii="Times New Roman" w:hAnsi="Times New Roman"/>
                <w:b w:val="0"/>
                <w:i w:val="0"/>
                <w:color w:val="0000FF"/>
                <w:sz w:val="22"/>
                <w:u w:val="single"/>
              </w:rPr>
              <w:t>https://m.edsoo.ru/f5ec14b6</w:t>
            </w:r>
            <w:r>
              <w:rPr>
                <w:rFonts w:ascii="Times New Roman" w:hAnsi="Times New Roman"/>
                <w:b w:val="0"/>
                <w:i w:val="0"/>
                <w:color w:val="0000FF"/>
                <w:sz w:val="22"/>
                <w:u w:val="single"/>
              </w:rPr>
              <w:fldChar w:fldCharType="end"/>
            </w:r>
          </w:p>
        </w:tc>
      </w:tr>
      <w:tr w14:paraId="3FF07D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131F98A">
            <w:pPr>
              <w:spacing w:before="0" w:after="0"/>
              <w:ind w:left="0"/>
              <w:jc w:val="left"/>
            </w:pPr>
            <w:r>
              <w:rPr>
                <w:rFonts w:ascii="Times New Roman" w:hAnsi="Times New Roman"/>
                <w:b w:val="0"/>
                <w:i w:val="0"/>
                <w:color w:val="000000"/>
                <w:sz w:val="24"/>
              </w:rPr>
              <w:t>12</w:t>
            </w:r>
          </w:p>
        </w:tc>
        <w:tc>
          <w:tcPr>
            <w:tcW w:w="3432" w:type="dxa"/>
            <w:tcMar>
              <w:top w:w="50" w:type="dxa"/>
              <w:left w:w="100" w:type="dxa"/>
            </w:tcMar>
            <w:vAlign w:val="center"/>
          </w:tcPr>
          <w:p w14:paraId="74581EF4">
            <w:pPr>
              <w:spacing w:before="0" w:after="0"/>
              <w:ind w:left="135"/>
              <w:jc w:val="left"/>
            </w:pPr>
            <w:r>
              <w:rPr>
                <w:rFonts w:ascii="Times New Roman" w:hAnsi="Times New Roman"/>
                <w:b w:val="0"/>
                <w:i w:val="0"/>
                <w:color w:val="000000"/>
                <w:sz w:val="24"/>
              </w:rPr>
              <w:t>Страховые услуги</w:t>
            </w:r>
          </w:p>
        </w:tc>
        <w:tc>
          <w:tcPr>
            <w:tcW w:w="802" w:type="dxa"/>
            <w:tcMar>
              <w:top w:w="50" w:type="dxa"/>
              <w:left w:w="100" w:type="dxa"/>
            </w:tcMar>
            <w:vAlign w:val="center"/>
          </w:tcPr>
          <w:p w14:paraId="1392975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0A4BD0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BE400D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CA3A24C">
            <w:pPr>
              <w:spacing w:before="0" w:after="0"/>
              <w:ind w:left="135"/>
              <w:jc w:val="left"/>
            </w:pPr>
          </w:p>
        </w:tc>
        <w:tc>
          <w:tcPr>
            <w:tcW w:w="1944" w:type="dxa"/>
            <w:tcMar>
              <w:top w:w="50" w:type="dxa"/>
              <w:left w:w="100" w:type="dxa"/>
            </w:tcMar>
            <w:vAlign w:val="center"/>
          </w:tcPr>
          <w:p w14:paraId="205AF7B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"https://m.edsoo.ru/f5ec175e" \h </w:instrText>
            </w:r>
            <w:r>
              <w:fldChar w:fldCharType="separate"/>
            </w:r>
            <w:r>
              <w:rPr>
                <w:rFonts w:ascii="Times New Roman" w:hAnsi="Times New Roman"/>
                <w:b w:val="0"/>
                <w:i w:val="0"/>
                <w:color w:val="0000FF"/>
                <w:sz w:val="22"/>
                <w:u w:val="single"/>
              </w:rPr>
              <w:t>https://m.edsoo.ru/f5ec175e</w:t>
            </w:r>
            <w:r>
              <w:rPr>
                <w:rFonts w:ascii="Times New Roman" w:hAnsi="Times New Roman"/>
                <w:b w:val="0"/>
                <w:i w:val="0"/>
                <w:color w:val="0000FF"/>
                <w:sz w:val="22"/>
                <w:u w:val="single"/>
              </w:rPr>
              <w:fldChar w:fldCharType="end"/>
            </w:r>
          </w:p>
        </w:tc>
      </w:tr>
      <w:tr w14:paraId="3618F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4048C2D">
            <w:pPr>
              <w:spacing w:before="0" w:after="0"/>
              <w:ind w:left="0"/>
              <w:jc w:val="left"/>
            </w:pPr>
            <w:r>
              <w:rPr>
                <w:rFonts w:ascii="Times New Roman" w:hAnsi="Times New Roman"/>
                <w:b w:val="0"/>
                <w:i w:val="0"/>
                <w:color w:val="000000"/>
                <w:sz w:val="24"/>
              </w:rPr>
              <w:t>13</w:t>
            </w:r>
          </w:p>
        </w:tc>
        <w:tc>
          <w:tcPr>
            <w:tcW w:w="3432" w:type="dxa"/>
            <w:tcMar>
              <w:top w:w="50" w:type="dxa"/>
              <w:left w:w="100" w:type="dxa"/>
            </w:tcMar>
            <w:vAlign w:val="center"/>
          </w:tcPr>
          <w:p w14:paraId="0153888E">
            <w:pPr>
              <w:spacing w:before="0" w:after="0"/>
              <w:ind w:left="135"/>
              <w:jc w:val="left"/>
            </w:pPr>
            <w:r>
              <w:rPr>
                <w:rFonts w:ascii="Times New Roman" w:hAnsi="Times New Roman"/>
                <w:b w:val="0"/>
                <w:i w:val="0"/>
                <w:color w:val="000000"/>
                <w:sz w:val="24"/>
              </w:rPr>
              <w:t>Финансовая безопасность</w:t>
            </w:r>
          </w:p>
        </w:tc>
        <w:tc>
          <w:tcPr>
            <w:tcW w:w="802" w:type="dxa"/>
            <w:tcMar>
              <w:top w:w="50" w:type="dxa"/>
              <w:left w:w="100" w:type="dxa"/>
            </w:tcMar>
            <w:vAlign w:val="center"/>
          </w:tcPr>
          <w:p w14:paraId="5255CBF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4D104FD">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8D2E67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8BB6CC0">
            <w:pPr>
              <w:spacing w:before="0" w:after="0"/>
              <w:ind w:left="135"/>
              <w:jc w:val="left"/>
            </w:pPr>
          </w:p>
        </w:tc>
        <w:tc>
          <w:tcPr>
            <w:tcW w:w="1944" w:type="dxa"/>
            <w:tcMar>
              <w:top w:w="50" w:type="dxa"/>
              <w:left w:w="100" w:type="dxa"/>
            </w:tcMar>
            <w:vAlign w:val="center"/>
          </w:tcPr>
          <w:p w14:paraId="0F96981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"https://m.edsoo.ru/f5ec1920" \h </w:instrText>
            </w:r>
            <w:r>
              <w:fldChar w:fldCharType="separate"/>
            </w:r>
            <w:r>
              <w:rPr>
                <w:rFonts w:ascii="Times New Roman" w:hAnsi="Times New Roman"/>
                <w:b w:val="0"/>
                <w:i w:val="0"/>
                <w:color w:val="0000FF"/>
                <w:sz w:val="22"/>
                <w:u w:val="single"/>
              </w:rPr>
              <w:t>https://m.edsoo.ru/f5ec1920</w:t>
            </w:r>
            <w:r>
              <w:rPr>
                <w:rFonts w:ascii="Times New Roman" w:hAnsi="Times New Roman"/>
                <w:b w:val="0"/>
                <w:i w:val="0"/>
                <w:color w:val="0000FF"/>
                <w:sz w:val="22"/>
                <w:u w:val="single"/>
              </w:rPr>
              <w:fldChar w:fldCharType="end"/>
            </w:r>
          </w:p>
        </w:tc>
      </w:tr>
      <w:tr w14:paraId="370B84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80FBFF4">
            <w:pPr>
              <w:spacing w:before="0" w:after="0"/>
              <w:ind w:left="0"/>
              <w:jc w:val="left"/>
            </w:pPr>
            <w:r>
              <w:rPr>
                <w:rFonts w:ascii="Times New Roman" w:hAnsi="Times New Roman"/>
                <w:b w:val="0"/>
                <w:i w:val="0"/>
                <w:color w:val="000000"/>
                <w:sz w:val="24"/>
              </w:rPr>
              <w:t>14</w:t>
            </w:r>
          </w:p>
        </w:tc>
        <w:tc>
          <w:tcPr>
            <w:tcW w:w="3432" w:type="dxa"/>
            <w:tcMar>
              <w:top w:w="50" w:type="dxa"/>
              <w:left w:w="100" w:type="dxa"/>
            </w:tcMar>
            <w:vAlign w:val="center"/>
          </w:tcPr>
          <w:p w14:paraId="657BB662">
            <w:pPr>
              <w:spacing w:before="0" w:after="0"/>
              <w:ind w:left="135"/>
              <w:jc w:val="left"/>
            </w:pPr>
            <w:r>
              <w:rPr>
                <w:rFonts w:ascii="Times New Roman" w:hAnsi="Times New Roman"/>
                <w:b w:val="0"/>
                <w:i w:val="0"/>
                <w:color w:val="000000"/>
                <w:sz w:val="24"/>
              </w:rPr>
              <w:t>Экономические функции домохозяйств</w:t>
            </w:r>
          </w:p>
        </w:tc>
        <w:tc>
          <w:tcPr>
            <w:tcW w:w="802" w:type="dxa"/>
            <w:tcMar>
              <w:top w:w="50" w:type="dxa"/>
              <w:left w:w="100" w:type="dxa"/>
            </w:tcMar>
            <w:vAlign w:val="center"/>
          </w:tcPr>
          <w:p w14:paraId="186C45A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4D66292">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11A2588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8AA8238">
            <w:pPr>
              <w:spacing w:before="0" w:after="0"/>
              <w:ind w:left="135"/>
              <w:jc w:val="left"/>
            </w:pPr>
          </w:p>
        </w:tc>
        <w:tc>
          <w:tcPr>
            <w:tcW w:w="1944" w:type="dxa"/>
            <w:tcMar>
              <w:top w:w="50" w:type="dxa"/>
              <w:left w:w="100" w:type="dxa"/>
            </w:tcMar>
            <w:vAlign w:val="center"/>
          </w:tcPr>
          <w:p w14:paraId="5B7C010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"https://m.edsoo.ru/f5ec1ae2" \h </w:instrText>
            </w:r>
            <w:r>
              <w:fldChar w:fldCharType="separate"/>
            </w:r>
            <w:r>
              <w:rPr>
                <w:rFonts w:ascii="Times New Roman" w:hAnsi="Times New Roman"/>
                <w:b w:val="0"/>
                <w:i w:val="0"/>
                <w:color w:val="0000FF"/>
                <w:sz w:val="22"/>
                <w:u w:val="single"/>
              </w:rPr>
              <w:t>https://m.edsoo.ru/f5ec1ae2</w:t>
            </w:r>
            <w:r>
              <w:rPr>
                <w:rFonts w:ascii="Times New Roman" w:hAnsi="Times New Roman"/>
                <w:b w:val="0"/>
                <w:i w:val="0"/>
                <w:color w:val="0000FF"/>
                <w:sz w:val="22"/>
                <w:u w:val="single"/>
              </w:rPr>
              <w:fldChar w:fldCharType="end"/>
            </w:r>
          </w:p>
        </w:tc>
      </w:tr>
      <w:tr w14:paraId="40B969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02F61D5">
            <w:pPr>
              <w:spacing w:before="0" w:after="0"/>
              <w:ind w:left="0"/>
              <w:jc w:val="left"/>
            </w:pPr>
            <w:r>
              <w:rPr>
                <w:rFonts w:ascii="Times New Roman" w:hAnsi="Times New Roman"/>
                <w:b w:val="0"/>
                <w:i w:val="0"/>
                <w:color w:val="000000"/>
                <w:sz w:val="24"/>
              </w:rPr>
              <w:t>15</w:t>
            </w:r>
          </w:p>
        </w:tc>
        <w:tc>
          <w:tcPr>
            <w:tcW w:w="3432" w:type="dxa"/>
            <w:tcMar>
              <w:top w:w="50" w:type="dxa"/>
              <w:left w:w="100" w:type="dxa"/>
            </w:tcMar>
            <w:vAlign w:val="center"/>
          </w:tcPr>
          <w:p w14:paraId="7FF1589C">
            <w:pPr>
              <w:spacing w:before="0" w:after="0"/>
              <w:ind w:left="135"/>
              <w:jc w:val="left"/>
            </w:pPr>
            <w:r>
              <w:rPr>
                <w:rFonts w:ascii="Times New Roman" w:hAnsi="Times New Roman"/>
                <w:b w:val="0"/>
                <w:i w:val="0"/>
                <w:color w:val="000000"/>
                <w:sz w:val="24"/>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31E53BA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78FAB4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6DDA9E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9519803">
            <w:pPr>
              <w:spacing w:before="0" w:after="0"/>
              <w:ind w:left="135"/>
              <w:jc w:val="left"/>
            </w:pPr>
          </w:p>
        </w:tc>
        <w:tc>
          <w:tcPr>
            <w:tcW w:w="1944" w:type="dxa"/>
            <w:tcMar>
              <w:top w:w="50" w:type="dxa"/>
              <w:left w:w="100" w:type="dxa"/>
            </w:tcMar>
            <w:vAlign w:val="center"/>
          </w:tcPr>
          <w:p w14:paraId="73E3128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"https://m.edsoo.ru/f5ec1e70" \h </w:instrText>
            </w:r>
            <w:r>
              <w:fldChar w:fldCharType="separate"/>
            </w:r>
            <w:r>
              <w:rPr>
                <w:rFonts w:ascii="Times New Roman" w:hAnsi="Times New Roman"/>
                <w:b w:val="0"/>
                <w:i w:val="0"/>
                <w:color w:val="0000FF"/>
                <w:sz w:val="22"/>
                <w:u w:val="single"/>
              </w:rPr>
              <w:t>https://m.edsoo.ru/f5ec1e70</w:t>
            </w:r>
            <w:r>
              <w:rPr>
                <w:rFonts w:ascii="Times New Roman" w:hAnsi="Times New Roman"/>
                <w:b w:val="0"/>
                <w:i w:val="0"/>
                <w:color w:val="0000FF"/>
                <w:sz w:val="22"/>
                <w:u w:val="single"/>
              </w:rPr>
              <w:fldChar w:fldCharType="end"/>
            </w:r>
          </w:p>
        </w:tc>
      </w:tr>
      <w:tr w14:paraId="5A48A6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5C6CA51E">
            <w:pPr>
              <w:spacing w:before="0" w:after="0"/>
              <w:ind w:left="0"/>
              <w:jc w:val="left"/>
            </w:pPr>
            <w:r>
              <w:rPr>
                <w:rFonts w:ascii="Times New Roman" w:hAnsi="Times New Roman"/>
                <w:b w:val="0"/>
                <w:i w:val="0"/>
                <w:color w:val="000000"/>
                <w:sz w:val="24"/>
              </w:rPr>
              <w:t>16</w:t>
            </w:r>
          </w:p>
        </w:tc>
        <w:tc>
          <w:tcPr>
            <w:tcW w:w="3432" w:type="dxa"/>
            <w:tcMar>
              <w:top w:w="50" w:type="dxa"/>
              <w:left w:w="100" w:type="dxa"/>
            </w:tcMar>
            <w:vAlign w:val="center"/>
          </w:tcPr>
          <w:p w14:paraId="6A453214">
            <w:pPr>
              <w:spacing w:before="0" w:after="0"/>
              <w:ind w:left="135"/>
              <w:jc w:val="left"/>
            </w:pPr>
            <w:r>
              <w:rPr>
                <w:rFonts w:ascii="Times New Roman" w:hAnsi="Times New Roman"/>
                <w:b w:val="0"/>
                <w:i w:val="0"/>
                <w:color w:val="000000"/>
                <w:sz w:val="24"/>
              </w:rPr>
              <w:t>Семейный бюджет и финансовое планирование</w:t>
            </w:r>
          </w:p>
        </w:tc>
        <w:tc>
          <w:tcPr>
            <w:tcW w:w="802" w:type="dxa"/>
            <w:tcMar>
              <w:top w:w="50" w:type="dxa"/>
              <w:left w:w="100" w:type="dxa"/>
            </w:tcMar>
            <w:vAlign w:val="center"/>
          </w:tcPr>
          <w:p w14:paraId="2EA8162B">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C0FE977">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4A587DB">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8A7AEA8">
            <w:pPr>
              <w:spacing w:before="0" w:after="0"/>
              <w:ind w:left="135"/>
              <w:jc w:val="left"/>
            </w:pPr>
          </w:p>
        </w:tc>
        <w:tc>
          <w:tcPr>
            <w:tcW w:w="1944" w:type="dxa"/>
            <w:tcMar>
              <w:top w:w="50" w:type="dxa"/>
              <w:left w:w="100" w:type="dxa"/>
            </w:tcMar>
            <w:vAlign w:val="center"/>
          </w:tcPr>
          <w:p w14:paraId="144AEE9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"https://m.edsoo.ru/f5ec2046" \h </w:instrText>
            </w:r>
            <w:r>
              <w:fldChar w:fldCharType="separate"/>
            </w:r>
            <w:r>
              <w:rPr>
                <w:rFonts w:ascii="Times New Roman" w:hAnsi="Times New Roman"/>
                <w:b w:val="0"/>
                <w:i w:val="0"/>
                <w:color w:val="0000FF"/>
                <w:sz w:val="22"/>
                <w:u w:val="single"/>
              </w:rPr>
              <w:t>https://m.edsoo.ru/f5ec2046</w:t>
            </w:r>
            <w:r>
              <w:rPr>
                <w:rFonts w:ascii="Times New Roman" w:hAnsi="Times New Roman"/>
                <w:b w:val="0"/>
                <w:i w:val="0"/>
                <w:color w:val="0000FF"/>
                <w:sz w:val="22"/>
                <w:u w:val="single"/>
              </w:rPr>
              <w:fldChar w:fldCharType="end"/>
            </w:r>
          </w:p>
        </w:tc>
      </w:tr>
      <w:tr w14:paraId="726B43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78549FF">
            <w:pPr>
              <w:spacing w:before="0" w:after="0"/>
              <w:ind w:left="0"/>
              <w:jc w:val="left"/>
            </w:pPr>
            <w:r>
              <w:rPr>
                <w:rFonts w:ascii="Times New Roman" w:hAnsi="Times New Roman"/>
                <w:b w:val="0"/>
                <w:i w:val="0"/>
                <w:color w:val="000000"/>
                <w:sz w:val="24"/>
              </w:rPr>
              <w:t>17</w:t>
            </w:r>
          </w:p>
        </w:tc>
        <w:tc>
          <w:tcPr>
            <w:tcW w:w="3432" w:type="dxa"/>
            <w:tcMar>
              <w:top w:w="50" w:type="dxa"/>
              <w:left w:w="100" w:type="dxa"/>
            </w:tcMar>
            <w:vAlign w:val="center"/>
          </w:tcPr>
          <w:p w14:paraId="128ECBEA">
            <w:pPr>
              <w:spacing w:before="0" w:after="0"/>
              <w:ind w:left="135"/>
              <w:jc w:val="left"/>
            </w:pPr>
            <w:r>
              <w:rPr>
                <w:rFonts w:ascii="Times New Roman" w:hAnsi="Times New Roman"/>
                <w:b w:val="0"/>
                <w:i w:val="0"/>
                <w:color w:val="000000"/>
                <w:sz w:val="24"/>
              </w:rPr>
              <w:t>Экономические цели и функции государства</w:t>
            </w:r>
          </w:p>
        </w:tc>
        <w:tc>
          <w:tcPr>
            <w:tcW w:w="802" w:type="dxa"/>
            <w:tcMar>
              <w:top w:w="50" w:type="dxa"/>
              <w:left w:w="100" w:type="dxa"/>
            </w:tcMar>
            <w:vAlign w:val="center"/>
          </w:tcPr>
          <w:p w14:paraId="400A786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A60AF57">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FFD0A5A">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2099FB3">
            <w:pPr>
              <w:spacing w:before="0" w:after="0"/>
              <w:ind w:left="135"/>
              <w:jc w:val="left"/>
            </w:pPr>
          </w:p>
        </w:tc>
        <w:tc>
          <w:tcPr>
            <w:tcW w:w="1944" w:type="dxa"/>
            <w:tcMar>
              <w:top w:w="50" w:type="dxa"/>
              <w:left w:w="100" w:type="dxa"/>
            </w:tcMar>
            <w:vAlign w:val="center"/>
          </w:tcPr>
          <w:p w14:paraId="578B80D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"https://m.edsoo.ru/f5ec21ea" \h </w:instrText>
            </w:r>
            <w:r>
              <w:fldChar w:fldCharType="separate"/>
            </w:r>
            <w:r>
              <w:rPr>
                <w:rFonts w:ascii="Times New Roman" w:hAnsi="Times New Roman"/>
                <w:b w:val="0"/>
                <w:i w:val="0"/>
                <w:color w:val="0000FF"/>
                <w:sz w:val="22"/>
                <w:u w:val="single"/>
              </w:rPr>
              <w:t>https://m.edsoo.ru/f5ec21ea</w:t>
            </w:r>
            <w:r>
              <w:rPr>
                <w:rFonts w:ascii="Times New Roman" w:hAnsi="Times New Roman"/>
                <w:b w:val="0"/>
                <w:i w:val="0"/>
                <w:color w:val="0000FF"/>
                <w:sz w:val="22"/>
                <w:u w:val="single"/>
              </w:rPr>
              <w:fldChar w:fldCharType="end"/>
            </w:r>
          </w:p>
        </w:tc>
      </w:tr>
      <w:tr w14:paraId="07C0DA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AD78FAD">
            <w:pPr>
              <w:spacing w:before="0" w:after="0"/>
              <w:ind w:left="0"/>
              <w:jc w:val="left"/>
            </w:pPr>
            <w:r>
              <w:rPr>
                <w:rFonts w:ascii="Times New Roman" w:hAnsi="Times New Roman"/>
                <w:b w:val="0"/>
                <w:i w:val="0"/>
                <w:color w:val="000000"/>
                <w:sz w:val="24"/>
              </w:rPr>
              <w:t>18</w:t>
            </w:r>
          </w:p>
        </w:tc>
        <w:tc>
          <w:tcPr>
            <w:tcW w:w="3432" w:type="dxa"/>
            <w:tcMar>
              <w:top w:w="50" w:type="dxa"/>
              <w:left w:w="100" w:type="dxa"/>
            </w:tcMar>
            <w:vAlign w:val="center"/>
          </w:tcPr>
          <w:p w14:paraId="78DEE524">
            <w:pPr>
              <w:spacing w:before="0" w:after="0"/>
              <w:ind w:left="135"/>
              <w:jc w:val="left"/>
            </w:pPr>
            <w:r>
              <w:rPr>
                <w:rFonts w:ascii="Times New Roman" w:hAnsi="Times New Roman"/>
                <w:b w:val="0"/>
                <w:i w:val="0"/>
                <w:color w:val="000000"/>
                <w:sz w:val="24"/>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659DE29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ED0AD1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6D6336A">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E57E3BC">
            <w:pPr>
              <w:spacing w:before="0" w:after="0"/>
              <w:ind w:left="135"/>
              <w:jc w:val="left"/>
            </w:pPr>
          </w:p>
        </w:tc>
        <w:tc>
          <w:tcPr>
            <w:tcW w:w="1944" w:type="dxa"/>
            <w:tcMar>
              <w:top w:w="50" w:type="dxa"/>
              <w:left w:w="100" w:type="dxa"/>
            </w:tcMar>
            <w:vAlign w:val="center"/>
          </w:tcPr>
          <w:p w14:paraId="5DAC4C3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"https://m.edsoo.ru/f5ec23a2" \h </w:instrText>
            </w:r>
            <w:r>
              <w:fldChar w:fldCharType="separate"/>
            </w:r>
            <w:r>
              <w:rPr>
                <w:rFonts w:ascii="Times New Roman" w:hAnsi="Times New Roman"/>
                <w:b w:val="0"/>
                <w:i w:val="0"/>
                <w:color w:val="0000FF"/>
                <w:sz w:val="22"/>
                <w:u w:val="single"/>
              </w:rPr>
              <w:t>https://m.edsoo.ru/f5ec23a2</w:t>
            </w:r>
            <w:r>
              <w:rPr>
                <w:rFonts w:ascii="Times New Roman" w:hAnsi="Times New Roman"/>
                <w:b w:val="0"/>
                <w:i w:val="0"/>
                <w:color w:val="0000FF"/>
                <w:sz w:val="22"/>
                <w:u w:val="single"/>
              </w:rPr>
              <w:fldChar w:fldCharType="end"/>
            </w:r>
          </w:p>
        </w:tc>
      </w:tr>
      <w:tr w14:paraId="4215F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A3DBBBD">
            <w:pPr>
              <w:spacing w:before="0" w:after="0"/>
              <w:ind w:left="0"/>
              <w:jc w:val="left"/>
            </w:pPr>
            <w:r>
              <w:rPr>
                <w:rFonts w:ascii="Times New Roman" w:hAnsi="Times New Roman"/>
                <w:b w:val="0"/>
                <w:i w:val="0"/>
                <w:color w:val="000000"/>
                <w:sz w:val="24"/>
              </w:rPr>
              <w:t>19</w:t>
            </w:r>
          </w:p>
        </w:tc>
        <w:tc>
          <w:tcPr>
            <w:tcW w:w="3432" w:type="dxa"/>
            <w:tcMar>
              <w:top w:w="50" w:type="dxa"/>
              <w:left w:w="100" w:type="dxa"/>
            </w:tcMar>
            <w:vAlign w:val="center"/>
          </w:tcPr>
          <w:p w14:paraId="2AA0B74A">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14:paraId="337C1FD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02991F8">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1A5B80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89B24FB">
            <w:pPr>
              <w:spacing w:before="0" w:after="0"/>
              <w:ind w:left="135"/>
              <w:jc w:val="left"/>
            </w:pPr>
          </w:p>
        </w:tc>
        <w:tc>
          <w:tcPr>
            <w:tcW w:w="1944" w:type="dxa"/>
            <w:tcMar>
              <w:top w:w="50" w:type="dxa"/>
              <w:left w:w="100" w:type="dxa"/>
            </w:tcMar>
            <w:vAlign w:val="center"/>
          </w:tcPr>
          <w:p w14:paraId="7D2062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"https://m.edsoo.ru/f5ec255a" \h </w:instrText>
            </w:r>
            <w:r>
              <w:fldChar w:fldCharType="separate"/>
            </w:r>
            <w:r>
              <w:rPr>
                <w:rFonts w:ascii="Times New Roman" w:hAnsi="Times New Roman"/>
                <w:b w:val="0"/>
                <w:i w:val="0"/>
                <w:color w:val="0000FF"/>
                <w:sz w:val="22"/>
                <w:u w:val="single"/>
              </w:rPr>
              <w:t>https://m.edsoo.ru/f5ec255a</w:t>
            </w:r>
            <w:r>
              <w:rPr>
                <w:rFonts w:ascii="Times New Roman" w:hAnsi="Times New Roman"/>
                <w:b w:val="0"/>
                <w:i w:val="0"/>
                <w:color w:val="0000FF"/>
                <w:sz w:val="22"/>
                <w:u w:val="single"/>
              </w:rPr>
              <w:fldChar w:fldCharType="end"/>
            </w:r>
          </w:p>
        </w:tc>
      </w:tr>
      <w:tr w14:paraId="7347B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FE6B79D">
            <w:pPr>
              <w:spacing w:before="0" w:after="0"/>
              <w:ind w:left="0"/>
              <w:jc w:val="left"/>
            </w:pPr>
            <w:r>
              <w:rPr>
                <w:rFonts w:ascii="Times New Roman" w:hAnsi="Times New Roman"/>
                <w:b w:val="0"/>
                <w:i w:val="0"/>
                <w:color w:val="000000"/>
                <w:sz w:val="24"/>
              </w:rPr>
              <w:t>20</w:t>
            </w:r>
          </w:p>
        </w:tc>
        <w:tc>
          <w:tcPr>
            <w:tcW w:w="3432" w:type="dxa"/>
            <w:tcMar>
              <w:top w:w="50" w:type="dxa"/>
              <w:left w:w="100" w:type="dxa"/>
            </w:tcMar>
            <w:vAlign w:val="center"/>
          </w:tcPr>
          <w:p w14:paraId="66329757">
            <w:pPr>
              <w:spacing w:before="0" w:after="0"/>
              <w:ind w:left="135"/>
              <w:jc w:val="left"/>
            </w:pPr>
            <w:r>
              <w:rPr>
                <w:rFonts w:ascii="Times New Roman" w:hAnsi="Times New Roman"/>
                <w:b w:val="0"/>
                <w:i w:val="0"/>
                <w:color w:val="000000"/>
                <w:sz w:val="24"/>
              </w:rPr>
              <w:t>Повторительно-обобщающий урок по теме "Человек в экономических отношениях"</w:t>
            </w:r>
          </w:p>
        </w:tc>
        <w:tc>
          <w:tcPr>
            <w:tcW w:w="802" w:type="dxa"/>
            <w:tcMar>
              <w:top w:w="50" w:type="dxa"/>
              <w:left w:w="100" w:type="dxa"/>
            </w:tcMar>
            <w:vAlign w:val="center"/>
          </w:tcPr>
          <w:p w14:paraId="737E1098">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7E66974">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6D9592C5">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C3E9664">
            <w:pPr>
              <w:spacing w:before="0" w:after="0"/>
              <w:ind w:left="135"/>
              <w:jc w:val="left"/>
            </w:pPr>
          </w:p>
        </w:tc>
        <w:tc>
          <w:tcPr>
            <w:tcW w:w="1944" w:type="dxa"/>
            <w:tcMar>
              <w:top w:w="50" w:type="dxa"/>
              <w:left w:w="100" w:type="dxa"/>
            </w:tcMar>
            <w:vAlign w:val="center"/>
          </w:tcPr>
          <w:p w14:paraId="6660D5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"https://m.edsoo.ru/f5ec27f8" \h </w:instrText>
            </w:r>
            <w:r>
              <w:fldChar w:fldCharType="separate"/>
            </w:r>
            <w:r>
              <w:rPr>
                <w:rFonts w:ascii="Times New Roman" w:hAnsi="Times New Roman"/>
                <w:b w:val="0"/>
                <w:i w:val="0"/>
                <w:color w:val="0000FF"/>
                <w:sz w:val="22"/>
                <w:u w:val="single"/>
              </w:rPr>
              <w:t>https://m.edsoo.ru/f5ec27f8</w:t>
            </w:r>
            <w:r>
              <w:rPr>
                <w:rFonts w:ascii="Times New Roman" w:hAnsi="Times New Roman"/>
                <w:b w:val="0"/>
                <w:i w:val="0"/>
                <w:color w:val="0000FF"/>
                <w:sz w:val="22"/>
                <w:u w:val="single"/>
              </w:rPr>
              <w:fldChar w:fldCharType="end"/>
            </w:r>
          </w:p>
        </w:tc>
      </w:tr>
      <w:tr w14:paraId="027F1C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F290CD2">
            <w:pPr>
              <w:spacing w:before="0" w:after="0"/>
              <w:ind w:left="0"/>
              <w:jc w:val="left"/>
            </w:pPr>
            <w:r>
              <w:rPr>
                <w:rFonts w:ascii="Times New Roman" w:hAnsi="Times New Roman"/>
                <w:b w:val="0"/>
                <w:i w:val="0"/>
                <w:color w:val="000000"/>
                <w:sz w:val="24"/>
              </w:rPr>
              <w:t>21</w:t>
            </w:r>
          </w:p>
        </w:tc>
        <w:tc>
          <w:tcPr>
            <w:tcW w:w="3432" w:type="dxa"/>
            <w:tcMar>
              <w:top w:w="50" w:type="dxa"/>
              <w:left w:w="100" w:type="dxa"/>
            </w:tcMar>
            <w:vAlign w:val="center"/>
          </w:tcPr>
          <w:p w14:paraId="0D0E3E6F">
            <w:pPr>
              <w:spacing w:before="0" w:after="0"/>
              <w:ind w:left="135"/>
              <w:jc w:val="left"/>
            </w:pPr>
            <w:r>
              <w:rPr>
                <w:rFonts w:ascii="Times New Roman" w:hAnsi="Times New Roman"/>
                <w:b w:val="0"/>
                <w:i w:val="0"/>
                <w:color w:val="000000"/>
                <w:sz w:val="24"/>
              </w:rPr>
              <w:t>Культура, её многообразие и формы.</w:t>
            </w:r>
          </w:p>
        </w:tc>
        <w:tc>
          <w:tcPr>
            <w:tcW w:w="802" w:type="dxa"/>
            <w:tcMar>
              <w:top w:w="50" w:type="dxa"/>
              <w:left w:w="100" w:type="dxa"/>
            </w:tcMar>
            <w:vAlign w:val="center"/>
          </w:tcPr>
          <w:p w14:paraId="5744EF0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FAA73F2">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4A8660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7601A2F">
            <w:pPr>
              <w:spacing w:before="0" w:after="0"/>
              <w:ind w:left="135"/>
              <w:jc w:val="left"/>
            </w:pPr>
          </w:p>
        </w:tc>
        <w:tc>
          <w:tcPr>
            <w:tcW w:w="1944" w:type="dxa"/>
            <w:tcMar>
              <w:top w:w="50" w:type="dxa"/>
              <w:left w:w="100" w:type="dxa"/>
            </w:tcMar>
            <w:vAlign w:val="center"/>
          </w:tcPr>
          <w:p w14:paraId="328186C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"https://m.edsoo.ru/f5ec29ce" \h </w:instrText>
            </w:r>
            <w:r>
              <w:fldChar w:fldCharType="separate"/>
            </w:r>
            <w:r>
              <w:rPr>
                <w:rFonts w:ascii="Times New Roman" w:hAnsi="Times New Roman"/>
                <w:b w:val="0"/>
                <w:i w:val="0"/>
                <w:color w:val="0000FF"/>
                <w:sz w:val="22"/>
                <w:u w:val="single"/>
              </w:rPr>
              <w:t>https://m.edsoo.ru/f5ec29ce</w:t>
            </w:r>
            <w:r>
              <w:rPr>
                <w:rFonts w:ascii="Times New Roman" w:hAnsi="Times New Roman"/>
                <w:b w:val="0"/>
                <w:i w:val="0"/>
                <w:color w:val="0000FF"/>
                <w:sz w:val="22"/>
                <w:u w:val="single"/>
              </w:rPr>
              <w:fldChar w:fldCharType="end"/>
            </w:r>
          </w:p>
        </w:tc>
      </w:tr>
      <w:tr w14:paraId="369C66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64D9E20">
            <w:pPr>
              <w:spacing w:before="0" w:after="0"/>
              <w:ind w:left="0"/>
              <w:jc w:val="left"/>
            </w:pPr>
            <w:r>
              <w:rPr>
                <w:rFonts w:ascii="Times New Roman" w:hAnsi="Times New Roman"/>
                <w:b w:val="0"/>
                <w:i w:val="0"/>
                <w:color w:val="000000"/>
                <w:sz w:val="24"/>
              </w:rPr>
              <w:t>22</w:t>
            </w:r>
          </w:p>
        </w:tc>
        <w:tc>
          <w:tcPr>
            <w:tcW w:w="3432" w:type="dxa"/>
            <w:tcMar>
              <w:top w:w="50" w:type="dxa"/>
              <w:left w:w="100" w:type="dxa"/>
            </w:tcMar>
            <w:vAlign w:val="center"/>
          </w:tcPr>
          <w:p w14:paraId="0CC91A3E">
            <w:pPr>
              <w:spacing w:before="0" w:after="0"/>
              <w:ind w:left="135"/>
              <w:jc w:val="left"/>
            </w:pPr>
            <w:r>
              <w:rPr>
                <w:rFonts w:ascii="Times New Roman" w:hAnsi="Times New Roman"/>
                <w:b w:val="0"/>
                <w:i w:val="0"/>
                <w:color w:val="000000"/>
                <w:sz w:val="24"/>
              </w:rPr>
              <w:t>Наука. Роль науки в развитии общества</w:t>
            </w:r>
          </w:p>
        </w:tc>
        <w:tc>
          <w:tcPr>
            <w:tcW w:w="802" w:type="dxa"/>
            <w:tcMar>
              <w:top w:w="50" w:type="dxa"/>
              <w:left w:w="100" w:type="dxa"/>
            </w:tcMar>
            <w:vAlign w:val="center"/>
          </w:tcPr>
          <w:p w14:paraId="508D486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E65EFF6">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C69C6A1">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11C8C5C7">
            <w:pPr>
              <w:spacing w:before="0" w:after="0"/>
              <w:ind w:left="135"/>
              <w:jc w:val="left"/>
            </w:pPr>
          </w:p>
        </w:tc>
        <w:tc>
          <w:tcPr>
            <w:tcW w:w="1944" w:type="dxa"/>
            <w:tcMar>
              <w:top w:w="50" w:type="dxa"/>
              <w:left w:w="100" w:type="dxa"/>
            </w:tcMar>
            <w:vAlign w:val="center"/>
          </w:tcPr>
          <w:p w14:paraId="0A41960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"https://m.edsoo.ru/f5ec2b86" \h </w:instrText>
            </w:r>
            <w:r>
              <w:fldChar w:fldCharType="separate"/>
            </w:r>
            <w:r>
              <w:rPr>
                <w:rFonts w:ascii="Times New Roman" w:hAnsi="Times New Roman"/>
                <w:b w:val="0"/>
                <w:i w:val="0"/>
                <w:color w:val="0000FF"/>
                <w:sz w:val="22"/>
                <w:u w:val="single"/>
              </w:rPr>
              <w:t>https://m.edsoo.ru/f5ec2b86</w:t>
            </w:r>
            <w:r>
              <w:rPr>
                <w:rFonts w:ascii="Times New Roman" w:hAnsi="Times New Roman"/>
                <w:b w:val="0"/>
                <w:i w:val="0"/>
                <w:color w:val="0000FF"/>
                <w:sz w:val="22"/>
                <w:u w:val="single"/>
              </w:rPr>
              <w:fldChar w:fldCharType="end"/>
            </w:r>
          </w:p>
        </w:tc>
      </w:tr>
      <w:tr w14:paraId="40FD93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1735D67A">
            <w:pPr>
              <w:spacing w:before="0" w:after="0"/>
              <w:ind w:left="0"/>
              <w:jc w:val="left"/>
            </w:pPr>
            <w:r>
              <w:rPr>
                <w:rFonts w:ascii="Times New Roman" w:hAnsi="Times New Roman"/>
                <w:b w:val="0"/>
                <w:i w:val="0"/>
                <w:color w:val="000000"/>
                <w:sz w:val="24"/>
              </w:rPr>
              <w:t>23</w:t>
            </w:r>
          </w:p>
        </w:tc>
        <w:tc>
          <w:tcPr>
            <w:tcW w:w="3432" w:type="dxa"/>
            <w:tcMar>
              <w:top w:w="50" w:type="dxa"/>
              <w:left w:w="100" w:type="dxa"/>
            </w:tcMar>
            <w:vAlign w:val="center"/>
          </w:tcPr>
          <w:p w14:paraId="334B67C7">
            <w:pPr>
              <w:spacing w:before="0" w:after="0"/>
              <w:ind w:left="135"/>
              <w:jc w:val="left"/>
            </w:pPr>
            <w:r>
              <w:rPr>
                <w:rFonts w:ascii="Times New Roman" w:hAnsi="Times New Roman"/>
                <w:b w:val="0"/>
                <w:i w:val="0"/>
                <w:color w:val="000000"/>
                <w:sz w:val="24"/>
              </w:rPr>
              <w:t>Образование в современном обществе</w:t>
            </w:r>
          </w:p>
        </w:tc>
        <w:tc>
          <w:tcPr>
            <w:tcW w:w="802" w:type="dxa"/>
            <w:tcMar>
              <w:top w:w="50" w:type="dxa"/>
              <w:left w:w="100" w:type="dxa"/>
            </w:tcMar>
            <w:vAlign w:val="center"/>
          </w:tcPr>
          <w:p w14:paraId="6B430D03">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62F544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DC7C91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A258B8A">
            <w:pPr>
              <w:spacing w:before="0" w:after="0"/>
              <w:ind w:left="135"/>
              <w:jc w:val="left"/>
            </w:pPr>
          </w:p>
        </w:tc>
        <w:tc>
          <w:tcPr>
            <w:tcW w:w="1944" w:type="dxa"/>
            <w:tcMar>
              <w:top w:w="50" w:type="dxa"/>
              <w:left w:w="100" w:type="dxa"/>
            </w:tcMar>
            <w:vAlign w:val="center"/>
          </w:tcPr>
          <w:p w14:paraId="58A116E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"https://m.edsoo.ru/f5ec2d2a" \h </w:instrText>
            </w:r>
            <w:r>
              <w:fldChar w:fldCharType="separate"/>
            </w:r>
            <w:r>
              <w:rPr>
                <w:rFonts w:ascii="Times New Roman" w:hAnsi="Times New Roman"/>
                <w:b w:val="0"/>
                <w:i w:val="0"/>
                <w:color w:val="0000FF"/>
                <w:sz w:val="22"/>
                <w:u w:val="single"/>
              </w:rPr>
              <w:t>https://m.edsoo.ru/f5ec2d2a</w:t>
            </w:r>
            <w:r>
              <w:rPr>
                <w:rFonts w:ascii="Times New Roman" w:hAnsi="Times New Roman"/>
                <w:b w:val="0"/>
                <w:i w:val="0"/>
                <w:color w:val="0000FF"/>
                <w:sz w:val="22"/>
                <w:u w:val="single"/>
              </w:rPr>
              <w:fldChar w:fldCharType="end"/>
            </w:r>
          </w:p>
        </w:tc>
      </w:tr>
      <w:tr w14:paraId="7A57D9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52FDA39">
            <w:pPr>
              <w:spacing w:before="0" w:after="0"/>
              <w:ind w:left="0"/>
              <w:jc w:val="left"/>
            </w:pPr>
            <w:r>
              <w:rPr>
                <w:rFonts w:ascii="Times New Roman" w:hAnsi="Times New Roman"/>
                <w:b w:val="0"/>
                <w:i w:val="0"/>
                <w:color w:val="000000"/>
                <w:sz w:val="24"/>
              </w:rPr>
              <w:t>24</w:t>
            </w:r>
          </w:p>
        </w:tc>
        <w:tc>
          <w:tcPr>
            <w:tcW w:w="3432" w:type="dxa"/>
            <w:tcMar>
              <w:top w:w="50" w:type="dxa"/>
              <w:left w:w="100" w:type="dxa"/>
            </w:tcMar>
            <w:vAlign w:val="center"/>
          </w:tcPr>
          <w:p w14:paraId="28ADD75F">
            <w:pPr>
              <w:spacing w:before="0" w:after="0"/>
              <w:ind w:left="135"/>
              <w:jc w:val="left"/>
            </w:pPr>
            <w:r>
              <w:rPr>
                <w:rFonts w:ascii="Times New Roman" w:hAnsi="Times New Roman"/>
                <w:b w:val="0"/>
                <w:i w:val="0"/>
                <w:color w:val="000000"/>
                <w:sz w:val="24"/>
              </w:rPr>
              <w:t>Образование в Российской Федерации. Самообразование</w:t>
            </w:r>
          </w:p>
        </w:tc>
        <w:tc>
          <w:tcPr>
            <w:tcW w:w="802" w:type="dxa"/>
            <w:tcMar>
              <w:top w:w="50" w:type="dxa"/>
              <w:left w:w="100" w:type="dxa"/>
            </w:tcMar>
            <w:vAlign w:val="center"/>
          </w:tcPr>
          <w:p w14:paraId="6C844122">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540F4A6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2D38BE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22C9B691">
            <w:pPr>
              <w:spacing w:before="0" w:after="0"/>
              <w:ind w:left="135"/>
              <w:jc w:val="left"/>
            </w:pPr>
          </w:p>
        </w:tc>
        <w:tc>
          <w:tcPr>
            <w:tcW w:w="1944" w:type="dxa"/>
            <w:tcMar>
              <w:top w:w="50" w:type="dxa"/>
              <w:left w:w="100" w:type="dxa"/>
            </w:tcMar>
            <w:vAlign w:val="center"/>
          </w:tcPr>
          <w:p w14:paraId="1507996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"https://m.edsoo.ru/f5ec305e" \h </w:instrText>
            </w:r>
            <w:r>
              <w:fldChar w:fldCharType="separate"/>
            </w:r>
            <w:r>
              <w:rPr>
                <w:rFonts w:ascii="Times New Roman" w:hAnsi="Times New Roman"/>
                <w:b w:val="0"/>
                <w:i w:val="0"/>
                <w:color w:val="0000FF"/>
                <w:sz w:val="22"/>
                <w:u w:val="single"/>
              </w:rPr>
              <w:t>https://m.edsoo.ru/f5ec305e</w:t>
            </w:r>
            <w:r>
              <w:rPr>
                <w:rFonts w:ascii="Times New Roman" w:hAnsi="Times New Roman"/>
                <w:b w:val="0"/>
                <w:i w:val="0"/>
                <w:color w:val="0000FF"/>
                <w:sz w:val="22"/>
                <w:u w:val="single"/>
              </w:rPr>
              <w:fldChar w:fldCharType="end"/>
            </w:r>
          </w:p>
        </w:tc>
      </w:tr>
      <w:tr w14:paraId="1F5038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52F1B47">
            <w:pPr>
              <w:spacing w:before="0" w:after="0"/>
              <w:ind w:left="0"/>
              <w:jc w:val="left"/>
            </w:pPr>
            <w:r>
              <w:rPr>
                <w:rFonts w:ascii="Times New Roman" w:hAnsi="Times New Roman"/>
                <w:b w:val="0"/>
                <w:i w:val="0"/>
                <w:color w:val="000000"/>
                <w:sz w:val="24"/>
              </w:rPr>
              <w:t>25</w:t>
            </w:r>
          </w:p>
        </w:tc>
        <w:tc>
          <w:tcPr>
            <w:tcW w:w="3432" w:type="dxa"/>
            <w:tcMar>
              <w:top w:w="50" w:type="dxa"/>
              <w:left w:w="100" w:type="dxa"/>
            </w:tcMar>
            <w:vAlign w:val="center"/>
          </w:tcPr>
          <w:p w14:paraId="277CFEEF">
            <w:pPr>
              <w:spacing w:before="0" w:after="0"/>
              <w:ind w:left="135"/>
              <w:jc w:val="left"/>
            </w:pPr>
            <w:r>
              <w:rPr>
                <w:rFonts w:ascii="Times New Roman" w:hAnsi="Times New Roman"/>
                <w:b w:val="0"/>
                <w:i w:val="0"/>
                <w:color w:val="000000"/>
                <w:sz w:val="24"/>
              </w:rPr>
              <w:t>Роль религии в жизни человека и общества</w:t>
            </w:r>
          </w:p>
        </w:tc>
        <w:tc>
          <w:tcPr>
            <w:tcW w:w="802" w:type="dxa"/>
            <w:tcMar>
              <w:top w:w="50" w:type="dxa"/>
              <w:left w:w="100" w:type="dxa"/>
            </w:tcMar>
            <w:vAlign w:val="center"/>
          </w:tcPr>
          <w:p w14:paraId="439A7FB0">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7C21BFB">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4D18873C">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42EFE06E">
            <w:pPr>
              <w:spacing w:before="0" w:after="0"/>
              <w:ind w:left="135"/>
              <w:jc w:val="left"/>
            </w:pPr>
          </w:p>
        </w:tc>
        <w:tc>
          <w:tcPr>
            <w:tcW w:w="1944" w:type="dxa"/>
            <w:tcMar>
              <w:top w:w="50" w:type="dxa"/>
              <w:left w:w="100" w:type="dxa"/>
            </w:tcMar>
            <w:vAlign w:val="center"/>
          </w:tcPr>
          <w:p w14:paraId="0E91C1C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"https://m.edsoo.ru/f5ec3356" \h </w:instrText>
            </w:r>
            <w:r>
              <w:fldChar w:fldCharType="separate"/>
            </w:r>
            <w:r>
              <w:rPr>
                <w:rFonts w:ascii="Times New Roman" w:hAnsi="Times New Roman"/>
                <w:b w:val="0"/>
                <w:i w:val="0"/>
                <w:color w:val="0000FF"/>
                <w:sz w:val="22"/>
                <w:u w:val="single"/>
              </w:rPr>
              <w:t>https://m.edsoo.ru/f5ec3356</w:t>
            </w:r>
            <w:r>
              <w:rPr>
                <w:rFonts w:ascii="Times New Roman" w:hAnsi="Times New Roman"/>
                <w:b w:val="0"/>
                <w:i w:val="0"/>
                <w:color w:val="0000FF"/>
                <w:sz w:val="22"/>
                <w:u w:val="single"/>
              </w:rPr>
              <w:fldChar w:fldCharType="end"/>
            </w:r>
          </w:p>
        </w:tc>
      </w:tr>
      <w:tr w14:paraId="6C7A17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BCF5A10">
            <w:pPr>
              <w:spacing w:before="0" w:after="0"/>
              <w:ind w:left="0"/>
              <w:jc w:val="left"/>
            </w:pPr>
            <w:r>
              <w:rPr>
                <w:rFonts w:ascii="Times New Roman" w:hAnsi="Times New Roman"/>
                <w:b w:val="0"/>
                <w:i w:val="0"/>
                <w:color w:val="000000"/>
                <w:sz w:val="24"/>
              </w:rPr>
              <w:t>26</w:t>
            </w:r>
          </w:p>
        </w:tc>
        <w:tc>
          <w:tcPr>
            <w:tcW w:w="3432" w:type="dxa"/>
            <w:tcMar>
              <w:top w:w="50" w:type="dxa"/>
              <w:left w:w="100" w:type="dxa"/>
            </w:tcMar>
            <w:vAlign w:val="center"/>
          </w:tcPr>
          <w:p w14:paraId="38B4EBFD">
            <w:pPr>
              <w:spacing w:before="0" w:after="0"/>
              <w:ind w:left="135"/>
              <w:jc w:val="left"/>
            </w:pPr>
            <w:r>
              <w:rPr>
                <w:rFonts w:ascii="Times New Roman" w:hAnsi="Times New Roman"/>
                <w:b w:val="0"/>
                <w:i w:val="0"/>
                <w:color w:val="000000"/>
                <w:sz w:val="24"/>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723F9FDD">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013411A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3345DEEF">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673CCE28">
            <w:pPr>
              <w:spacing w:before="0" w:after="0"/>
              <w:ind w:left="135"/>
              <w:jc w:val="left"/>
            </w:pPr>
          </w:p>
        </w:tc>
        <w:tc>
          <w:tcPr>
            <w:tcW w:w="1944" w:type="dxa"/>
            <w:tcMar>
              <w:top w:w="50" w:type="dxa"/>
              <w:left w:w="100" w:type="dxa"/>
            </w:tcMar>
            <w:vAlign w:val="center"/>
          </w:tcPr>
          <w:p w14:paraId="5FB7C0D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"https://m.edsoo.ru/f5ec34c8" \h </w:instrText>
            </w:r>
            <w:r>
              <w:fldChar w:fldCharType="separate"/>
            </w:r>
            <w:r>
              <w:rPr>
                <w:rFonts w:ascii="Times New Roman" w:hAnsi="Times New Roman"/>
                <w:b w:val="0"/>
                <w:i w:val="0"/>
                <w:color w:val="0000FF"/>
                <w:sz w:val="22"/>
                <w:u w:val="single"/>
              </w:rPr>
              <w:t>https://m.edsoo.ru/f5ec34c8</w:t>
            </w:r>
            <w:r>
              <w:rPr>
                <w:rFonts w:ascii="Times New Roman" w:hAnsi="Times New Roman"/>
                <w:b w:val="0"/>
                <w:i w:val="0"/>
                <w:color w:val="0000FF"/>
                <w:sz w:val="22"/>
                <w:u w:val="single"/>
              </w:rPr>
              <w:fldChar w:fldCharType="end"/>
            </w:r>
          </w:p>
        </w:tc>
      </w:tr>
      <w:tr w14:paraId="2994F5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4B5C15F">
            <w:pPr>
              <w:spacing w:before="0" w:after="0"/>
              <w:ind w:left="0"/>
              <w:jc w:val="left"/>
            </w:pPr>
            <w:r>
              <w:rPr>
                <w:rFonts w:ascii="Times New Roman" w:hAnsi="Times New Roman"/>
                <w:b w:val="0"/>
                <w:i w:val="0"/>
                <w:color w:val="000000"/>
                <w:sz w:val="24"/>
              </w:rPr>
              <w:t>27</w:t>
            </w:r>
          </w:p>
        </w:tc>
        <w:tc>
          <w:tcPr>
            <w:tcW w:w="3432" w:type="dxa"/>
            <w:tcMar>
              <w:top w:w="50" w:type="dxa"/>
              <w:left w:w="100" w:type="dxa"/>
            </w:tcMar>
            <w:vAlign w:val="center"/>
          </w:tcPr>
          <w:p w14:paraId="5EBED2F7">
            <w:pPr>
              <w:spacing w:before="0" w:after="0"/>
              <w:ind w:left="135"/>
              <w:jc w:val="left"/>
            </w:pPr>
            <w:r>
              <w:rPr>
                <w:rFonts w:ascii="Times New Roman" w:hAnsi="Times New Roman"/>
                <w:b w:val="0"/>
                <w:i w:val="0"/>
                <w:color w:val="000000"/>
                <w:sz w:val="24"/>
              </w:rPr>
              <w:t>Политика в сфере культуры и образования в Российской Федерации</w:t>
            </w:r>
          </w:p>
        </w:tc>
        <w:tc>
          <w:tcPr>
            <w:tcW w:w="802" w:type="dxa"/>
            <w:tcMar>
              <w:top w:w="50" w:type="dxa"/>
              <w:left w:w="100" w:type="dxa"/>
            </w:tcMar>
            <w:vAlign w:val="center"/>
          </w:tcPr>
          <w:p w14:paraId="652CA5AF">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322A3A30">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A6718ED">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40B203D">
            <w:pPr>
              <w:spacing w:before="0" w:after="0"/>
              <w:ind w:left="135"/>
              <w:jc w:val="left"/>
            </w:pPr>
          </w:p>
        </w:tc>
        <w:tc>
          <w:tcPr>
            <w:tcW w:w="1944" w:type="dxa"/>
            <w:tcMar>
              <w:top w:w="50" w:type="dxa"/>
              <w:left w:w="100" w:type="dxa"/>
            </w:tcMar>
            <w:vAlign w:val="center"/>
          </w:tcPr>
          <w:p w14:paraId="11DDDB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"https://m.edsoo.ru/f5ec31da" \h </w:instrText>
            </w:r>
            <w:r>
              <w:fldChar w:fldCharType="separate"/>
            </w:r>
            <w:r>
              <w:rPr>
                <w:rFonts w:ascii="Times New Roman" w:hAnsi="Times New Roman"/>
                <w:b w:val="0"/>
                <w:i w:val="0"/>
                <w:color w:val="0000FF"/>
                <w:sz w:val="22"/>
                <w:u w:val="single"/>
              </w:rPr>
              <w:t>https://m.edsoo.ru/f5ec31da</w:t>
            </w:r>
            <w:r>
              <w:rPr>
                <w:rFonts w:ascii="Times New Roman" w:hAnsi="Times New Roman"/>
                <w:b w:val="0"/>
                <w:i w:val="0"/>
                <w:color w:val="0000FF"/>
                <w:sz w:val="22"/>
                <w:u w:val="single"/>
              </w:rPr>
              <w:fldChar w:fldCharType="end"/>
            </w:r>
          </w:p>
        </w:tc>
      </w:tr>
      <w:tr w14:paraId="37907C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A338BFC">
            <w:pPr>
              <w:spacing w:before="0" w:after="0"/>
              <w:ind w:left="0"/>
              <w:jc w:val="left"/>
            </w:pPr>
            <w:r>
              <w:rPr>
                <w:rFonts w:ascii="Times New Roman" w:hAnsi="Times New Roman"/>
                <w:b w:val="0"/>
                <w:i w:val="0"/>
                <w:color w:val="000000"/>
                <w:sz w:val="24"/>
              </w:rPr>
              <w:t>28</w:t>
            </w:r>
          </w:p>
        </w:tc>
        <w:tc>
          <w:tcPr>
            <w:tcW w:w="3432" w:type="dxa"/>
            <w:tcMar>
              <w:top w:w="50" w:type="dxa"/>
              <w:left w:w="100" w:type="dxa"/>
            </w:tcMar>
            <w:vAlign w:val="center"/>
          </w:tcPr>
          <w:p w14:paraId="7B2E46F8">
            <w:pPr>
              <w:spacing w:before="0" w:after="0"/>
              <w:ind w:left="135"/>
              <w:jc w:val="left"/>
            </w:pPr>
            <w:r>
              <w:rPr>
                <w:rFonts w:ascii="Times New Roman" w:hAnsi="Times New Roman"/>
                <w:b w:val="0"/>
                <w:i w:val="0"/>
                <w:color w:val="000000"/>
                <w:sz w:val="24"/>
              </w:rPr>
              <w:t>Что такое искусство. Виды искусств</w:t>
            </w:r>
          </w:p>
        </w:tc>
        <w:tc>
          <w:tcPr>
            <w:tcW w:w="802" w:type="dxa"/>
            <w:tcMar>
              <w:top w:w="50" w:type="dxa"/>
              <w:left w:w="100" w:type="dxa"/>
            </w:tcMar>
            <w:vAlign w:val="center"/>
          </w:tcPr>
          <w:p w14:paraId="19B32BD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4438CD5">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545E25D2">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73F02225">
            <w:pPr>
              <w:spacing w:before="0" w:after="0"/>
              <w:ind w:left="135"/>
              <w:jc w:val="left"/>
            </w:pPr>
          </w:p>
        </w:tc>
        <w:tc>
          <w:tcPr>
            <w:tcW w:w="1944" w:type="dxa"/>
            <w:tcMar>
              <w:top w:w="50" w:type="dxa"/>
              <w:left w:w="100" w:type="dxa"/>
            </w:tcMar>
            <w:vAlign w:val="center"/>
          </w:tcPr>
          <w:p w14:paraId="43DA441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"https://m.edsoo.ru/f5ec363a" \h </w:instrText>
            </w:r>
            <w:r>
              <w:fldChar w:fldCharType="separate"/>
            </w:r>
            <w:r>
              <w:rPr>
                <w:rFonts w:ascii="Times New Roman" w:hAnsi="Times New Roman"/>
                <w:b w:val="0"/>
                <w:i w:val="0"/>
                <w:color w:val="0000FF"/>
                <w:sz w:val="22"/>
                <w:u w:val="single"/>
              </w:rPr>
              <w:t>https://m.edsoo.ru/f5ec363a</w:t>
            </w:r>
            <w:r>
              <w:rPr>
                <w:rFonts w:ascii="Times New Roman" w:hAnsi="Times New Roman"/>
                <w:b w:val="0"/>
                <w:i w:val="0"/>
                <w:color w:val="0000FF"/>
                <w:sz w:val="22"/>
                <w:u w:val="single"/>
              </w:rPr>
              <w:fldChar w:fldCharType="end"/>
            </w:r>
          </w:p>
        </w:tc>
      </w:tr>
      <w:tr w14:paraId="2E2C64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077CBFF4">
            <w:pPr>
              <w:spacing w:before="0" w:after="0"/>
              <w:ind w:left="0"/>
              <w:jc w:val="left"/>
            </w:pPr>
            <w:r>
              <w:rPr>
                <w:rFonts w:ascii="Times New Roman" w:hAnsi="Times New Roman"/>
                <w:b w:val="0"/>
                <w:i w:val="0"/>
                <w:color w:val="000000"/>
                <w:sz w:val="24"/>
              </w:rPr>
              <w:t>29</w:t>
            </w:r>
          </w:p>
        </w:tc>
        <w:tc>
          <w:tcPr>
            <w:tcW w:w="3432" w:type="dxa"/>
            <w:tcMar>
              <w:top w:w="50" w:type="dxa"/>
              <w:left w:w="100" w:type="dxa"/>
            </w:tcMar>
            <w:vAlign w:val="center"/>
          </w:tcPr>
          <w:p w14:paraId="3B106D66">
            <w:pPr>
              <w:spacing w:before="0" w:after="0"/>
              <w:ind w:left="135"/>
              <w:jc w:val="left"/>
            </w:pPr>
            <w:r>
              <w:rPr>
                <w:rFonts w:ascii="Times New Roman" w:hAnsi="Times New Roman"/>
                <w:b w:val="0"/>
                <w:i w:val="0"/>
                <w:color w:val="000000"/>
                <w:sz w:val="24"/>
              </w:rPr>
              <w:t>Роль искусства в жизни человека и общества</w:t>
            </w:r>
          </w:p>
        </w:tc>
        <w:tc>
          <w:tcPr>
            <w:tcW w:w="802" w:type="dxa"/>
            <w:tcMar>
              <w:top w:w="50" w:type="dxa"/>
              <w:left w:w="100" w:type="dxa"/>
            </w:tcMar>
            <w:vAlign w:val="center"/>
          </w:tcPr>
          <w:p w14:paraId="0653059C">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240B7CFA">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63E980B3">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FE5644D">
            <w:pPr>
              <w:spacing w:before="0" w:after="0"/>
              <w:ind w:left="135"/>
              <w:jc w:val="left"/>
            </w:pPr>
          </w:p>
        </w:tc>
        <w:tc>
          <w:tcPr>
            <w:tcW w:w="1944" w:type="dxa"/>
            <w:tcMar>
              <w:top w:w="50" w:type="dxa"/>
              <w:left w:w="100" w:type="dxa"/>
            </w:tcMar>
            <w:vAlign w:val="center"/>
          </w:tcPr>
          <w:p w14:paraId="1AF8C85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"https://m.edsoo.ru/f5ec38c4" \h </w:instrText>
            </w:r>
            <w:r>
              <w:fldChar w:fldCharType="separate"/>
            </w:r>
            <w:r>
              <w:rPr>
                <w:rFonts w:ascii="Times New Roman" w:hAnsi="Times New Roman"/>
                <w:b w:val="0"/>
                <w:i w:val="0"/>
                <w:color w:val="0000FF"/>
                <w:sz w:val="22"/>
                <w:u w:val="single"/>
              </w:rPr>
              <w:t>https://m.edsoo.ru/f5ec38c4</w:t>
            </w:r>
            <w:r>
              <w:rPr>
                <w:rFonts w:ascii="Times New Roman" w:hAnsi="Times New Roman"/>
                <w:b w:val="0"/>
                <w:i w:val="0"/>
                <w:color w:val="0000FF"/>
                <w:sz w:val="22"/>
                <w:u w:val="single"/>
              </w:rPr>
              <w:fldChar w:fldCharType="end"/>
            </w:r>
          </w:p>
        </w:tc>
      </w:tr>
      <w:tr w14:paraId="03AAD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298B53F2">
            <w:pPr>
              <w:spacing w:before="0" w:after="0"/>
              <w:ind w:left="0"/>
              <w:jc w:val="left"/>
            </w:pPr>
            <w:r>
              <w:rPr>
                <w:rFonts w:ascii="Times New Roman" w:hAnsi="Times New Roman"/>
                <w:b w:val="0"/>
                <w:i w:val="0"/>
                <w:color w:val="000000"/>
                <w:sz w:val="24"/>
              </w:rPr>
              <w:t>30</w:t>
            </w:r>
          </w:p>
        </w:tc>
        <w:tc>
          <w:tcPr>
            <w:tcW w:w="3432" w:type="dxa"/>
            <w:tcMar>
              <w:top w:w="50" w:type="dxa"/>
              <w:left w:w="100" w:type="dxa"/>
            </w:tcMar>
            <w:vAlign w:val="center"/>
          </w:tcPr>
          <w:p w14:paraId="385555CB">
            <w:pPr>
              <w:spacing w:before="0" w:after="0"/>
              <w:ind w:left="135"/>
              <w:jc w:val="left"/>
            </w:pPr>
            <w:r>
              <w:rPr>
                <w:rFonts w:ascii="Times New Roman" w:hAnsi="Times New Roman"/>
                <w:b w:val="0"/>
                <w:i w:val="0"/>
                <w:color w:val="000000"/>
                <w:sz w:val="24"/>
              </w:rPr>
              <w:t>Общество и его развитие. Информация и современный мир</w:t>
            </w:r>
          </w:p>
        </w:tc>
        <w:tc>
          <w:tcPr>
            <w:tcW w:w="802" w:type="dxa"/>
            <w:tcMar>
              <w:top w:w="50" w:type="dxa"/>
              <w:left w:w="100" w:type="dxa"/>
            </w:tcMar>
            <w:vAlign w:val="center"/>
          </w:tcPr>
          <w:p w14:paraId="169FF38A">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6F746E2F">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77E6B80">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8D1906D">
            <w:pPr>
              <w:spacing w:before="0" w:after="0"/>
              <w:ind w:left="135"/>
              <w:jc w:val="left"/>
            </w:pPr>
          </w:p>
        </w:tc>
        <w:tc>
          <w:tcPr>
            <w:tcW w:w="1944" w:type="dxa"/>
            <w:tcMar>
              <w:top w:w="50" w:type="dxa"/>
              <w:left w:w="100" w:type="dxa"/>
            </w:tcMar>
            <w:vAlign w:val="center"/>
          </w:tcPr>
          <w:p w14:paraId="0B2281A5">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"https://m.edsoo.ru/f5ec3f72" \h </w:instrText>
            </w:r>
            <w:r>
              <w:fldChar w:fldCharType="separate"/>
            </w:r>
            <w:r>
              <w:rPr>
                <w:rFonts w:ascii="Times New Roman" w:hAnsi="Times New Roman"/>
                <w:b w:val="0"/>
                <w:i w:val="0"/>
                <w:color w:val="0000FF"/>
                <w:sz w:val="22"/>
                <w:u w:val="single"/>
              </w:rPr>
              <w:t>https://m.edsoo.ru/f5ec3f72</w:t>
            </w:r>
            <w:r>
              <w:rPr>
                <w:rFonts w:ascii="Times New Roman" w:hAnsi="Times New Roman"/>
                <w:b w:val="0"/>
                <w:i w:val="0"/>
                <w:color w:val="0000FF"/>
                <w:sz w:val="22"/>
                <w:u w:val="single"/>
              </w:rPr>
              <w:fldChar w:fldCharType="end"/>
            </w:r>
          </w:p>
        </w:tc>
      </w:tr>
      <w:tr w14:paraId="056906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74AF909C">
            <w:pPr>
              <w:spacing w:before="0" w:after="0"/>
              <w:ind w:left="0"/>
              <w:jc w:val="left"/>
            </w:pPr>
            <w:r>
              <w:rPr>
                <w:rFonts w:ascii="Times New Roman" w:hAnsi="Times New Roman"/>
                <w:b w:val="0"/>
                <w:i w:val="0"/>
                <w:color w:val="000000"/>
                <w:sz w:val="24"/>
              </w:rPr>
              <w:t>31</w:t>
            </w:r>
          </w:p>
        </w:tc>
        <w:tc>
          <w:tcPr>
            <w:tcW w:w="3432" w:type="dxa"/>
            <w:tcMar>
              <w:top w:w="50" w:type="dxa"/>
              <w:left w:w="100" w:type="dxa"/>
            </w:tcMar>
            <w:vAlign w:val="center"/>
          </w:tcPr>
          <w:p w14:paraId="586FB036">
            <w:pPr>
              <w:spacing w:before="0" w:after="0"/>
              <w:ind w:left="135"/>
              <w:jc w:val="left"/>
            </w:pPr>
            <w:r>
              <w:rPr>
                <w:rFonts w:ascii="Times New Roman" w:hAnsi="Times New Roman"/>
                <w:b w:val="0"/>
                <w:i w:val="0"/>
                <w:color w:val="000000"/>
                <w:sz w:val="24"/>
              </w:rPr>
              <w:t>Роль информации и информационных технологий в современном мире</w:t>
            </w:r>
          </w:p>
        </w:tc>
        <w:tc>
          <w:tcPr>
            <w:tcW w:w="802" w:type="dxa"/>
            <w:tcMar>
              <w:top w:w="50" w:type="dxa"/>
              <w:left w:w="100" w:type="dxa"/>
            </w:tcMar>
            <w:vAlign w:val="center"/>
          </w:tcPr>
          <w:p w14:paraId="758569DE">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47F1AD3">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71C34997">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5960A008">
            <w:pPr>
              <w:spacing w:before="0" w:after="0"/>
              <w:ind w:left="135"/>
              <w:jc w:val="left"/>
            </w:pPr>
          </w:p>
        </w:tc>
        <w:tc>
          <w:tcPr>
            <w:tcW w:w="1944" w:type="dxa"/>
            <w:tcMar>
              <w:top w:w="50" w:type="dxa"/>
              <w:left w:w="100" w:type="dxa"/>
            </w:tcMar>
            <w:vAlign w:val="center"/>
          </w:tcPr>
          <w:p w14:paraId="16B6D9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"https://m.edsoo.ru/f5ec3a5e" \h </w:instrText>
            </w:r>
            <w:r>
              <w:fldChar w:fldCharType="separate"/>
            </w:r>
            <w:r>
              <w:rPr>
                <w:rFonts w:ascii="Times New Roman" w:hAnsi="Times New Roman"/>
                <w:b w:val="0"/>
                <w:i w:val="0"/>
                <w:color w:val="0000FF"/>
                <w:sz w:val="22"/>
                <w:u w:val="single"/>
              </w:rPr>
              <w:t>https://m.edsoo.ru/f5ec3a5e</w:t>
            </w:r>
            <w:r>
              <w:rPr>
                <w:rFonts w:ascii="Times New Roman" w:hAnsi="Times New Roman"/>
                <w:b w:val="0"/>
                <w:i w:val="0"/>
                <w:color w:val="0000FF"/>
                <w:sz w:val="22"/>
                <w:u w:val="single"/>
              </w:rPr>
              <w:fldChar w:fldCharType="end"/>
            </w:r>
          </w:p>
        </w:tc>
      </w:tr>
      <w:tr w14:paraId="2207A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91440B3">
            <w:pPr>
              <w:spacing w:before="0" w:after="0"/>
              <w:ind w:left="0"/>
              <w:jc w:val="left"/>
            </w:pPr>
            <w:r>
              <w:rPr>
                <w:rFonts w:ascii="Times New Roman" w:hAnsi="Times New Roman"/>
                <w:b w:val="0"/>
                <w:i w:val="0"/>
                <w:color w:val="000000"/>
                <w:sz w:val="24"/>
              </w:rPr>
              <w:t>32</w:t>
            </w:r>
          </w:p>
        </w:tc>
        <w:tc>
          <w:tcPr>
            <w:tcW w:w="3432" w:type="dxa"/>
            <w:tcMar>
              <w:top w:w="50" w:type="dxa"/>
              <w:left w:w="100" w:type="dxa"/>
            </w:tcMar>
            <w:vAlign w:val="center"/>
          </w:tcPr>
          <w:p w14:paraId="1270E25A">
            <w:pPr>
              <w:spacing w:before="0" w:after="0"/>
              <w:ind w:left="135"/>
              <w:jc w:val="left"/>
            </w:pPr>
            <w:r>
              <w:rPr>
                <w:rFonts w:ascii="Times New Roman" w:hAnsi="Times New Roman"/>
                <w:b w:val="0"/>
                <w:i w:val="0"/>
                <w:color w:val="000000"/>
                <w:sz w:val="24"/>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3C92148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41E65505">
            <w:pPr>
              <w:spacing w:before="0" w:after="0" w:line="276" w:lineRule="auto"/>
              <w:ind w:left="135"/>
              <w:jc w:val="center"/>
            </w:pPr>
            <w:r>
              <w:rPr>
                <w:rFonts w:ascii="Times New Roman" w:hAnsi="Times New Roman"/>
                <w:b w:val="0"/>
                <w:i w:val="0"/>
                <w:color w:val="000000"/>
                <w:sz w:val="24"/>
              </w:rPr>
              <w:t xml:space="preserve"> 1 </w:t>
            </w:r>
          </w:p>
        </w:tc>
        <w:tc>
          <w:tcPr>
            <w:tcW w:w="1598" w:type="dxa"/>
            <w:tcMar>
              <w:top w:w="50" w:type="dxa"/>
              <w:left w:w="100" w:type="dxa"/>
            </w:tcMar>
            <w:vAlign w:val="center"/>
          </w:tcPr>
          <w:p w14:paraId="2AAFB6F4">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4E6D7CC">
            <w:pPr>
              <w:spacing w:before="0" w:after="0"/>
              <w:ind w:left="135"/>
              <w:jc w:val="left"/>
            </w:pPr>
          </w:p>
        </w:tc>
        <w:tc>
          <w:tcPr>
            <w:tcW w:w="1944" w:type="dxa"/>
            <w:tcMar>
              <w:top w:w="50" w:type="dxa"/>
              <w:left w:w="100" w:type="dxa"/>
            </w:tcMar>
            <w:vAlign w:val="center"/>
          </w:tcPr>
          <w:p w14:paraId="09523F8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"https://m.edsoo.ru/f5ec3bd0" \h </w:instrText>
            </w:r>
            <w:r>
              <w:fldChar w:fldCharType="separate"/>
            </w:r>
            <w:r>
              <w:rPr>
                <w:rFonts w:ascii="Times New Roman" w:hAnsi="Times New Roman"/>
                <w:b w:val="0"/>
                <w:i w:val="0"/>
                <w:color w:val="0000FF"/>
                <w:sz w:val="22"/>
                <w:u w:val="single"/>
              </w:rPr>
              <w:t>https://m.edsoo.ru/f5ec3bd0</w:t>
            </w:r>
            <w:r>
              <w:rPr>
                <w:rFonts w:ascii="Times New Roman" w:hAnsi="Times New Roman"/>
                <w:b w:val="0"/>
                <w:i w:val="0"/>
                <w:color w:val="0000FF"/>
                <w:sz w:val="22"/>
                <w:u w:val="single"/>
              </w:rPr>
              <w:fldChar w:fldCharType="end"/>
            </w:r>
          </w:p>
        </w:tc>
      </w:tr>
      <w:tr w14:paraId="2E9669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34BB1D81">
            <w:pPr>
              <w:spacing w:before="0" w:after="0"/>
              <w:ind w:left="0"/>
              <w:jc w:val="left"/>
            </w:pPr>
            <w:r>
              <w:rPr>
                <w:rFonts w:ascii="Times New Roman" w:hAnsi="Times New Roman"/>
                <w:b w:val="0"/>
                <w:i w:val="0"/>
                <w:color w:val="000000"/>
                <w:sz w:val="24"/>
              </w:rPr>
              <w:t>33</w:t>
            </w:r>
          </w:p>
        </w:tc>
        <w:tc>
          <w:tcPr>
            <w:tcW w:w="3432" w:type="dxa"/>
            <w:tcMar>
              <w:top w:w="50" w:type="dxa"/>
              <w:left w:w="100" w:type="dxa"/>
            </w:tcMar>
            <w:vAlign w:val="center"/>
          </w:tcPr>
          <w:p w14:paraId="3EBF6521">
            <w:pPr>
              <w:spacing w:before="0" w:after="0"/>
              <w:ind w:left="135"/>
              <w:jc w:val="left"/>
            </w:pPr>
            <w:r>
              <w:rPr>
                <w:rFonts w:ascii="Times New Roman" w:hAnsi="Times New Roman"/>
                <w:b w:val="0"/>
                <w:i w:val="0"/>
                <w:color w:val="000000"/>
                <w:sz w:val="24"/>
              </w:rPr>
              <w:t>Защита проектов по теме по теме "Финансовая грамотность"</w:t>
            </w:r>
          </w:p>
        </w:tc>
        <w:tc>
          <w:tcPr>
            <w:tcW w:w="802" w:type="dxa"/>
            <w:tcMar>
              <w:top w:w="50" w:type="dxa"/>
              <w:left w:w="100" w:type="dxa"/>
            </w:tcMar>
            <w:vAlign w:val="center"/>
          </w:tcPr>
          <w:p w14:paraId="02AE31C4">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1F5E3447">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2723E306">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38F75722">
            <w:pPr>
              <w:spacing w:before="0" w:after="0"/>
              <w:ind w:left="135"/>
              <w:jc w:val="left"/>
            </w:pPr>
          </w:p>
        </w:tc>
        <w:tc>
          <w:tcPr>
            <w:tcW w:w="1944" w:type="dxa"/>
            <w:tcMar>
              <w:top w:w="50" w:type="dxa"/>
              <w:left w:w="100" w:type="dxa"/>
            </w:tcMar>
            <w:vAlign w:val="center"/>
          </w:tcPr>
          <w:p w14:paraId="0F761A0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"https://m.edsoo.ru/f5ec3d60" \h </w:instrText>
            </w:r>
            <w:r>
              <w:fldChar w:fldCharType="separate"/>
            </w:r>
            <w:r>
              <w:rPr>
                <w:rFonts w:ascii="Times New Roman" w:hAnsi="Times New Roman"/>
                <w:b w:val="0"/>
                <w:i w:val="0"/>
                <w:color w:val="0000FF"/>
                <w:sz w:val="22"/>
                <w:u w:val="single"/>
              </w:rPr>
              <w:t>https://m.edsoo.ru/f5ec3d60</w:t>
            </w:r>
            <w:r>
              <w:rPr>
                <w:rFonts w:ascii="Times New Roman" w:hAnsi="Times New Roman"/>
                <w:b w:val="0"/>
                <w:i w:val="0"/>
                <w:color w:val="0000FF"/>
                <w:sz w:val="22"/>
                <w:u w:val="single"/>
              </w:rPr>
              <w:fldChar w:fldCharType="end"/>
            </w:r>
          </w:p>
        </w:tc>
      </w:tr>
      <w:tr w14:paraId="70967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61" w:type="dxa"/>
            <w:tcMar>
              <w:top w:w="50" w:type="dxa"/>
              <w:left w:w="100" w:type="dxa"/>
            </w:tcMar>
            <w:vAlign w:val="center"/>
          </w:tcPr>
          <w:p w14:paraId="65E42AD7">
            <w:pPr>
              <w:spacing w:before="0" w:after="0"/>
              <w:ind w:left="0"/>
              <w:jc w:val="left"/>
            </w:pPr>
            <w:r>
              <w:rPr>
                <w:rFonts w:ascii="Times New Roman" w:hAnsi="Times New Roman"/>
                <w:b w:val="0"/>
                <w:i w:val="0"/>
                <w:color w:val="000000"/>
                <w:sz w:val="24"/>
              </w:rPr>
              <w:t>34</w:t>
            </w:r>
          </w:p>
        </w:tc>
        <w:tc>
          <w:tcPr>
            <w:tcW w:w="3432" w:type="dxa"/>
            <w:tcMar>
              <w:top w:w="50" w:type="dxa"/>
              <w:left w:w="100" w:type="dxa"/>
            </w:tcMar>
            <w:vAlign w:val="center"/>
          </w:tcPr>
          <w:p w14:paraId="175B1E0F">
            <w:pPr>
              <w:spacing w:before="0" w:after="0"/>
              <w:ind w:left="135"/>
              <w:jc w:val="left"/>
            </w:pPr>
            <w:r>
              <w:rPr>
                <w:rFonts w:ascii="Times New Roman" w:hAnsi="Times New Roman"/>
                <w:b w:val="0"/>
                <w:i w:val="0"/>
                <w:color w:val="000000"/>
                <w:sz w:val="24"/>
              </w:rPr>
              <w:t>Итоговое повторение по темам "Человек в экономике", "Человек в мире культуры"</w:t>
            </w:r>
          </w:p>
        </w:tc>
        <w:tc>
          <w:tcPr>
            <w:tcW w:w="802" w:type="dxa"/>
            <w:tcMar>
              <w:top w:w="50" w:type="dxa"/>
              <w:left w:w="100" w:type="dxa"/>
            </w:tcMar>
            <w:vAlign w:val="center"/>
          </w:tcPr>
          <w:p w14:paraId="1B545006">
            <w:pPr>
              <w:spacing w:before="0" w:after="0" w:line="276" w:lineRule="auto"/>
              <w:ind w:left="135"/>
              <w:jc w:val="center"/>
            </w:pPr>
            <w:r>
              <w:rPr>
                <w:rFonts w:ascii="Times New Roman" w:hAnsi="Times New Roman"/>
                <w:b w:val="0"/>
                <w:i w:val="0"/>
                <w:color w:val="000000"/>
                <w:sz w:val="24"/>
              </w:rPr>
              <w:t xml:space="preserve"> 1 </w:t>
            </w:r>
          </w:p>
        </w:tc>
        <w:tc>
          <w:tcPr>
            <w:tcW w:w="1496" w:type="dxa"/>
            <w:tcMar>
              <w:top w:w="50" w:type="dxa"/>
              <w:left w:w="100" w:type="dxa"/>
            </w:tcMar>
            <w:vAlign w:val="center"/>
          </w:tcPr>
          <w:p w14:paraId="7458F2C1">
            <w:pPr>
              <w:spacing w:before="0" w:after="0" w:line="276" w:lineRule="auto"/>
              <w:ind w:left="135"/>
              <w:jc w:val="center"/>
            </w:pPr>
            <w:r>
              <w:rPr>
                <w:rFonts w:ascii="Times New Roman" w:hAnsi="Times New Roman"/>
                <w:b w:val="0"/>
                <w:i w:val="0"/>
                <w:color w:val="000000"/>
                <w:sz w:val="24"/>
              </w:rPr>
              <w:t xml:space="preserve"> 0 </w:t>
            </w:r>
          </w:p>
        </w:tc>
        <w:tc>
          <w:tcPr>
            <w:tcW w:w="1598" w:type="dxa"/>
            <w:tcMar>
              <w:top w:w="50" w:type="dxa"/>
              <w:left w:w="100" w:type="dxa"/>
            </w:tcMar>
            <w:vAlign w:val="center"/>
          </w:tcPr>
          <w:p w14:paraId="073805E8">
            <w:pPr>
              <w:spacing w:before="0" w:after="0" w:line="276" w:lineRule="auto"/>
              <w:ind w:left="135"/>
              <w:jc w:val="center"/>
            </w:pPr>
            <w:r>
              <w:rPr>
                <w:rFonts w:ascii="Times New Roman" w:hAnsi="Times New Roman"/>
                <w:b w:val="0"/>
                <w:i w:val="0"/>
                <w:color w:val="000000"/>
                <w:sz w:val="24"/>
              </w:rPr>
              <w:t xml:space="preserve"> 0 </w:t>
            </w:r>
          </w:p>
        </w:tc>
        <w:tc>
          <w:tcPr>
            <w:tcW w:w="1128" w:type="dxa"/>
            <w:tcMar>
              <w:top w:w="50" w:type="dxa"/>
              <w:left w:w="100" w:type="dxa"/>
            </w:tcMar>
            <w:vAlign w:val="center"/>
          </w:tcPr>
          <w:p w14:paraId="035C9B07">
            <w:pPr>
              <w:spacing w:before="0" w:after="0"/>
              <w:ind w:left="135"/>
              <w:jc w:val="left"/>
            </w:pPr>
          </w:p>
        </w:tc>
        <w:tc>
          <w:tcPr>
            <w:tcW w:w="1944" w:type="dxa"/>
            <w:tcMar>
              <w:top w:w="50" w:type="dxa"/>
              <w:left w:w="100" w:type="dxa"/>
            </w:tcMar>
            <w:vAlign w:val="center"/>
          </w:tcPr>
          <w:p w14:paraId="542699CF">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"https://m.edsoo.ru/f5ec40e4" \h </w:instrText>
            </w:r>
            <w:r>
              <w:fldChar w:fldCharType="separate"/>
            </w:r>
            <w:r>
              <w:rPr>
                <w:rFonts w:ascii="Times New Roman" w:hAnsi="Times New Roman"/>
                <w:b w:val="0"/>
                <w:i w:val="0"/>
                <w:color w:val="0000FF"/>
                <w:sz w:val="22"/>
                <w:u w:val="single"/>
              </w:rPr>
              <w:t>https://m.edsoo.ru/f5ec40e4</w:t>
            </w:r>
            <w:r>
              <w:rPr>
                <w:rFonts w:ascii="Times New Roman" w:hAnsi="Times New Roman"/>
                <w:b w:val="0"/>
                <w:i w:val="0"/>
                <w:color w:val="0000FF"/>
                <w:sz w:val="22"/>
                <w:u w:val="single"/>
              </w:rPr>
              <w:fldChar w:fldCharType="end"/>
            </w:r>
          </w:p>
        </w:tc>
      </w:tr>
      <w:tr w14:paraId="1F4246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5197BAE3">
            <w:pPr>
              <w:spacing w:before="0" w:after="0"/>
              <w:ind w:left="135"/>
              <w:jc w:val="left"/>
            </w:pPr>
            <w:r>
              <w:rPr>
                <w:rFonts w:ascii="Times New Roman" w:hAnsi="Times New Roman"/>
                <w:b w:val="0"/>
                <w:i w:val="0"/>
                <w:color w:val="000000"/>
                <w:sz w:val="24"/>
              </w:rPr>
              <w:t>ОБЩЕЕ КОЛИЧЕСТВО ЧАСОВ ПО ПРОГРАММЕ</w:t>
            </w:r>
          </w:p>
        </w:tc>
        <w:tc>
          <w:tcPr>
            <w:tcW w:w="1261" w:type="dxa"/>
            <w:tcMar>
              <w:top w:w="50" w:type="dxa"/>
              <w:left w:w="100" w:type="dxa"/>
            </w:tcMar>
            <w:vAlign w:val="center"/>
          </w:tcPr>
          <w:p w14:paraId="7D1C3918">
            <w:pPr>
              <w:spacing w:before="0" w:after="0" w:line="276" w:lineRule="auto"/>
              <w:ind w:left="135"/>
              <w:jc w:val="center"/>
            </w:pPr>
            <w:r>
              <w:rPr>
                <w:rFonts w:ascii="Times New Roman" w:hAnsi="Times New Roman"/>
                <w:b w:val="0"/>
                <w:i w:val="0"/>
                <w:color w:val="000000"/>
                <w:sz w:val="24"/>
              </w:rPr>
              <w:t xml:space="preserve"> 34 </w:t>
            </w:r>
          </w:p>
        </w:tc>
        <w:tc>
          <w:tcPr>
            <w:tcW w:w="1496" w:type="dxa"/>
            <w:tcMar>
              <w:top w:w="50" w:type="dxa"/>
              <w:left w:w="100" w:type="dxa"/>
            </w:tcMar>
            <w:vAlign w:val="center"/>
          </w:tcPr>
          <w:p w14:paraId="6D1BEF9C">
            <w:pPr>
              <w:spacing w:before="0" w:after="0" w:line="276" w:lineRule="auto"/>
              <w:ind w:left="135"/>
              <w:jc w:val="center"/>
            </w:pPr>
            <w:r>
              <w:rPr>
                <w:rFonts w:ascii="Times New Roman" w:hAnsi="Times New Roman"/>
                <w:b w:val="0"/>
                <w:i w:val="0"/>
                <w:color w:val="000000"/>
                <w:sz w:val="24"/>
              </w:rPr>
              <w:t xml:space="preserve"> 2 </w:t>
            </w:r>
          </w:p>
        </w:tc>
        <w:tc>
          <w:tcPr>
            <w:tcW w:w="1598" w:type="dxa"/>
            <w:tcMar>
              <w:top w:w="50" w:type="dxa"/>
              <w:left w:w="100" w:type="dxa"/>
            </w:tcMar>
            <w:vAlign w:val="center"/>
          </w:tcPr>
          <w:p w14:paraId="07D65673">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45F16806">
            <w:pPr>
              <w:jc w:val="left"/>
            </w:pPr>
          </w:p>
        </w:tc>
      </w:tr>
    </w:tbl>
    <w:p w14:paraId="7E7DC8FC">
      <w:pPr>
        <w:sectPr>
          <w:pgSz w:w="16383" w:h="11906" w:orient="landscape"/>
          <w:cols w:space="720" w:num="1"/>
        </w:sectPr>
      </w:pPr>
    </w:p>
    <w:p w14:paraId="56B4515F">
      <w:pPr>
        <w:spacing w:before="0" w:after="0"/>
        <w:ind w:left="120"/>
        <w:jc w:val="left"/>
      </w:pPr>
      <w:r>
        <w:rPr>
          <w:rFonts w:ascii="Times New Roman" w:hAnsi="Times New Roman"/>
          <w:b/>
          <w:i w:val="0"/>
          <w:color w:val="000000"/>
          <w:sz w:val="28"/>
        </w:rPr>
        <w:t xml:space="preserve"> 9 КЛАСС </w:t>
      </w:r>
    </w:p>
    <w:tbl>
      <w:tblPr>
        <w:tblStyle w:val="7"/>
        <w:tblW w:w="0" w:type="auto"/>
        <w:tblCellSpacing w:w="0"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973"/>
        <w:gridCol w:w="4233"/>
        <w:gridCol w:w="1181"/>
        <w:gridCol w:w="1345"/>
        <w:gridCol w:w="1427"/>
        <w:gridCol w:w="1015"/>
        <w:gridCol w:w="2822"/>
      </w:tblGrid>
      <w:tr w14:paraId="2B1743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vMerge w:val="restart"/>
            <w:tcMar>
              <w:top w:w="50" w:type="dxa"/>
              <w:left w:w="100" w:type="dxa"/>
            </w:tcMar>
            <w:vAlign w:val="center"/>
          </w:tcPr>
          <w:p w14:paraId="57A3BA70">
            <w:pPr>
              <w:spacing w:before="0" w:after="0"/>
              <w:ind w:left="135"/>
              <w:jc w:val="left"/>
            </w:pPr>
            <w:r>
              <w:rPr>
                <w:rFonts w:ascii="Times New Roman" w:hAnsi="Times New Roman"/>
                <w:b/>
                <w:i w:val="0"/>
                <w:color w:val="000000"/>
                <w:sz w:val="24"/>
              </w:rPr>
              <w:t xml:space="preserve">№ п/п </w:t>
            </w:r>
          </w:p>
          <w:p w14:paraId="7D838CB4">
            <w:pPr>
              <w:spacing w:before="0" w:after="0"/>
              <w:ind w:left="135"/>
              <w:jc w:val="left"/>
            </w:pPr>
          </w:p>
        </w:tc>
        <w:tc>
          <w:tcPr>
            <w:tcW w:w="3168" w:type="dxa"/>
            <w:vMerge w:val="restart"/>
            <w:tcMar>
              <w:top w:w="50" w:type="dxa"/>
              <w:left w:w="100" w:type="dxa"/>
            </w:tcMar>
            <w:vAlign w:val="center"/>
          </w:tcPr>
          <w:p w14:paraId="39A26261">
            <w:pPr>
              <w:spacing w:before="0" w:after="0"/>
              <w:ind w:left="135"/>
              <w:jc w:val="left"/>
            </w:pPr>
            <w:r>
              <w:rPr>
                <w:rFonts w:ascii="Times New Roman" w:hAnsi="Times New Roman"/>
                <w:b/>
                <w:i w:val="0"/>
                <w:color w:val="000000"/>
                <w:sz w:val="24"/>
              </w:rPr>
              <w:t xml:space="preserve">Тема урока </w:t>
            </w:r>
          </w:p>
          <w:p w14:paraId="393455BE">
            <w:pPr>
              <w:spacing w:before="0" w:after="0"/>
              <w:ind w:left="135"/>
              <w:jc w:val="left"/>
            </w:pPr>
          </w:p>
        </w:tc>
        <w:tc>
          <w:tcPr>
            <w:tcW w:w="0" w:type="auto"/>
            <w:gridSpan w:val="3"/>
            <w:tcMar>
              <w:top w:w="50" w:type="dxa"/>
              <w:left w:w="100" w:type="dxa"/>
            </w:tcMar>
            <w:vAlign w:val="center"/>
          </w:tcPr>
          <w:p w14:paraId="7125410F">
            <w:pPr>
              <w:spacing w:before="0" w:after="0"/>
              <w:ind w:left="0"/>
              <w:jc w:val="left"/>
            </w:pPr>
            <w:r>
              <w:rPr>
                <w:rFonts w:ascii="Times New Roman" w:hAnsi="Times New Roman"/>
                <w:b/>
                <w:i w:val="0"/>
                <w:color w:val="000000"/>
                <w:sz w:val="24"/>
              </w:rPr>
              <w:t>Количество часов</w:t>
            </w:r>
          </w:p>
        </w:tc>
        <w:tc>
          <w:tcPr>
            <w:tcW w:w="1155" w:type="dxa"/>
            <w:vMerge w:val="restart"/>
            <w:tcMar>
              <w:top w:w="50" w:type="dxa"/>
              <w:left w:w="100" w:type="dxa"/>
            </w:tcMar>
            <w:vAlign w:val="center"/>
          </w:tcPr>
          <w:p w14:paraId="5F7D1DA5">
            <w:pPr>
              <w:spacing w:before="0" w:after="0"/>
              <w:ind w:left="135"/>
              <w:jc w:val="left"/>
            </w:pPr>
            <w:r>
              <w:rPr>
                <w:rFonts w:ascii="Times New Roman" w:hAnsi="Times New Roman"/>
                <w:b/>
                <w:i w:val="0"/>
                <w:color w:val="000000"/>
                <w:sz w:val="24"/>
              </w:rPr>
              <w:t xml:space="preserve">Дата изучения </w:t>
            </w:r>
          </w:p>
          <w:p w14:paraId="4E235FC8">
            <w:pPr>
              <w:spacing w:before="0" w:after="0"/>
              <w:ind w:left="135"/>
              <w:jc w:val="left"/>
            </w:pPr>
          </w:p>
        </w:tc>
        <w:tc>
          <w:tcPr>
            <w:tcW w:w="1977" w:type="dxa"/>
            <w:vMerge w:val="restart"/>
            <w:tcMar>
              <w:top w:w="50" w:type="dxa"/>
              <w:left w:w="100" w:type="dxa"/>
            </w:tcMar>
            <w:vAlign w:val="center"/>
          </w:tcPr>
          <w:p w14:paraId="6324F675">
            <w:pPr>
              <w:spacing w:before="0" w:after="0"/>
              <w:ind w:left="135"/>
              <w:jc w:val="left"/>
            </w:pPr>
            <w:r>
              <w:rPr>
                <w:rFonts w:ascii="Times New Roman" w:hAnsi="Times New Roman"/>
                <w:b/>
                <w:i w:val="0"/>
                <w:color w:val="000000"/>
                <w:sz w:val="24"/>
              </w:rPr>
              <w:t xml:space="preserve">Электронные цифровые образовательные ресурсы </w:t>
            </w:r>
          </w:p>
          <w:p w14:paraId="10F635BF">
            <w:pPr>
              <w:spacing w:before="0" w:after="0"/>
              <w:ind w:left="135"/>
              <w:jc w:val="left"/>
            </w:pPr>
          </w:p>
        </w:tc>
      </w:tr>
      <w:tr w14:paraId="260E22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vMerge w:val="continue"/>
            <w:tcBorders>
              <w:top w:val="nil"/>
            </w:tcBorders>
            <w:tcMar>
              <w:top w:w="50" w:type="dxa"/>
              <w:left w:w="100" w:type="dxa"/>
            </w:tcMar>
          </w:tcPr>
          <w:p w14:paraId="7F9B8EB6">
            <w:pPr>
              <w:jc w:val="left"/>
            </w:pPr>
          </w:p>
        </w:tc>
        <w:tc>
          <w:tcPr>
            <w:tcW w:w="0" w:type="auto"/>
            <w:vMerge w:val="continue"/>
            <w:tcBorders>
              <w:top w:val="nil"/>
            </w:tcBorders>
            <w:tcMar>
              <w:top w:w="50" w:type="dxa"/>
              <w:left w:w="100" w:type="dxa"/>
            </w:tcMar>
          </w:tcPr>
          <w:p w14:paraId="7E944AFF">
            <w:pPr>
              <w:jc w:val="left"/>
            </w:pPr>
          </w:p>
        </w:tc>
        <w:tc>
          <w:tcPr>
            <w:tcW w:w="830" w:type="dxa"/>
            <w:tcMar>
              <w:top w:w="50" w:type="dxa"/>
              <w:left w:w="100" w:type="dxa"/>
            </w:tcMar>
            <w:vAlign w:val="center"/>
          </w:tcPr>
          <w:p w14:paraId="75CE56A4">
            <w:pPr>
              <w:spacing w:before="0" w:after="0"/>
              <w:ind w:left="135"/>
              <w:jc w:val="left"/>
            </w:pPr>
            <w:r>
              <w:rPr>
                <w:rFonts w:ascii="Times New Roman" w:hAnsi="Times New Roman"/>
                <w:b/>
                <w:i w:val="0"/>
                <w:color w:val="000000"/>
                <w:sz w:val="24"/>
              </w:rPr>
              <w:t xml:space="preserve">Всего </w:t>
            </w:r>
          </w:p>
          <w:p w14:paraId="60EF4B1B">
            <w:pPr>
              <w:spacing w:before="0" w:after="0"/>
              <w:ind w:left="135"/>
              <w:jc w:val="left"/>
            </w:pPr>
          </w:p>
        </w:tc>
        <w:tc>
          <w:tcPr>
            <w:tcW w:w="1529" w:type="dxa"/>
            <w:tcMar>
              <w:top w:w="50" w:type="dxa"/>
              <w:left w:w="100" w:type="dxa"/>
            </w:tcMar>
            <w:vAlign w:val="center"/>
          </w:tcPr>
          <w:p w14:paraId="32CB3311">
            <w:pPr>
              <w:spacing w:before="0" w:after="0"/>
              <w:ind w:left="135"/>
              <w:jc w:val="left"/>
            </w:pPr>
            <w:r>
              <w:rPr>
                <w:rFonts w:ascii="Times New Roman" w:hAnsi="Times New Roman"/>
                <w:b/>
                <w:i w:val="0"/>
                <w:color w:val="000000"/>
                <w:sz w:val="24"/>
              </w:rPr>
              <w:t xml:space="preserve">Контрольные работы </w:t>
            </w:r>
          </w:p>
          <w:p w14:paraId="793D1775">
            <w:pPr>
              <w:spacing w:before="0" w:after="0"/>
              <w:ind w:left="135"/>
              <w:jc w:val="left"/>
            </w:pPr>
          </w:p>
        </w:tc>
        <w:tc>
          <w:tcPr>
            <w:tcW w:w="1628" w:type="dxa"/>
            <w:tcMar>
              <w:top w:w="50" w:type="dxa"/>
              <w:left w:w="100" w:type="dxa"/>
            </w:tcMar>
            <w:vAlign w:val="center"/>
          </w:tcPr>
          <w:p w14:paraId="2F0E60B8">
            <w:pPr>
              <w:spacing w:before="0" w:after="0"/>
              <w:ind w:left="135"/>
              <w:jc w:val="left"/>
            </w:pPr>
            <w:r>
              <w:rPr>
                <w:rFonts w:ascii="Times New Roman" w:hAnsi="Times New Roman"/>
                <w:b/>
                <w:i w:val="0"/>
                <w:color w:val="000000"/>
                <w:sz w:val="24"/>
              </w:rPr>
              <w:t xml:space="preserve">Практические работы </w:t>
            </w:r>
          </w:p>
          <w:p w14:paraId="1C0802FE">
            <w:pPr>
              <w:spacing w:before="0" w:after="0"/>
              <w:ind w:left="135"/>
              <w:jc w:val="left"/>
            </w:pPr>
          </w:p>
        </w:tc>
        <w:tc>
          <w:tcPr>
            <w:tcW w:w="0" w:type="auto"/>
            <w:vMerge w:val="continue"/>
            <w:tcBorders>
              <w:top w:val="nil"/>
            </w:tcBorders>
            <w:tcMar>
              <w:top w:w="50" w:type="dxa"/>
              <w:left w:w="100" w:type="dxa"/>
            </w:tcMar>
          </w:tcPr>
          <w:p w14:paraId="491D1E07">
            <w:pPr>
              <w:jc w:val="left"/>
            </w:pPr>
          </w:p>
        </w:tc>
        <w:tc>
          <w:tcPr>
            <w:tcW w:w="0" w:type="auto"/>
            <w:vMerge w:val="continue"/>
            <w:tcBorders>
              <w:top w:val="nil"/>
            </w:tcBorders>
            <w:tcMar>
              <w:top w:w="50" w:type="dxa"/>
              <w:left w:w="100" w:type="dxa"/>
            </w:tcMar>
          </w:tcPr>
          <w:p w14:paraId="3049F37E">
            <w:pPr>
              <w:jc w:val="left"/>
            </w:pPr>
          </w:p>
        </w:tc>
      </w:tr>
      <w:tr w14:paraId="1A25C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9E3A74">
            <w:pPr>
              <w:spacing w:before="0" w:after="0"/>
              <w:ind w:left="0"/>
              <w:jc w:val="left"/>
            </w:pPr>
            <w:r>
              <w:rPr>
                <w:rFonts w:ascii="Times New Roman" w:hAnsi="Times New Roman"/>
                <w:b w:val="0"/>
                <w:i w:val="0"/>
                <w:color w:val="000000"/>
                <w:sz w:val="24"/>
              </w:rPr>
              <w:t>1</w:t>
            </w:r>
          </w:p>
        </w:tc>
        <w:tc>
          <w:tcPr>
            <w:tcW w:w="3168" w:type="dxa"/>
            <w:tcMar>
              <w:top w:w="50" w:type="dxa"/>
              <w:left w:w="100" w:type="dxa"/>
            </w:tcMar>
            <w:vAlign w:val="center"/>
          </w:tcPr>
          <w:p w14:paraId="67EE615B">
            <w:pPr>
              <w:spacing w:before="0" w:after="0"/>
              <w:ind w:left="135"/>
              <w:jc w:val="left"/>
            </w:pPr>
            <w:r>
              <w:rPr>
                <w:rFonts w:ascii="Times New Roman" w:hAnsi="Times New Roman"/>
                <w:b w:val="0"/>
                <w:i w:val="0"/>
                <w:color w:val="000000"/>
                <w:sz w:val="24"/>
              </w:rPr>
              <w:t>Политика и политическая власть</w:t>
            </w:r>
          </w:p>
        </w:tc>
        <w:tc>
          <w:tcPr>
            <w:tcW w:w="830" w:type="dxa"/>
            <w:tcMar>
              <w:top w:w="50" w:type="dxa"/>
              <w:left w:w="100" w:type="dxa"/>
            </w:tcMar>
            <w:vAlign w:val="center"/>
          </w:tcPr>
          <w:p w14:paraId="26C2D02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04B646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1C9B794">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415BF1C">
            <w:pPr>
              <w:spacing w:before="0" w:after="0"/>
              <w:ind w:left="135"/>
              <w:jc w:val="left"/>
            </w:pPr>
          </w:p>
        </w:tc>
        <w:tc>
          <w:tcPr>
            <w:tcW w:w="1977" w:type="dxa"/>
            <w:tcMar>
              <w:top w:w="50" w:type="dxa"/>
              <w:left w:w="100" w:type="dxa"/>
            </w:tcMar>
            <w:vAlign w:val="center"/>
          </w:tcPr>
          <w:p w14:paraId="297D82F0">
            <w:pPr>
              <w:spacing w:before="0" w:after="0"/>
              <w:ind w:left="135"/>
              <w:jc w:val="left"/>
            </w:pPr>
          </w:p>
        </w:tc>
      </w:tr>
      <w:tr w14:paraId="159DB2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D88FB9A">
            <w:pPr>
              <w:spacing w:before="0" w:after="0"/>
              <w:ind w:left="0"/>
              <w:jc w:val="left"/>
            </w:pPr>
            <w:r>
              <w:rPr>
                <w:rFonts w:ascii="Times New Roman" w:hAnsi="Times New Roman"/>
                <w:b w:val="0"/>
                <w:i w:val="0"/>
                <w:color w:val="000000"/>
                <w:sz w:val="24"/>
              </w:rPr>
              <w:t>2</w:t>
            </w:r>
          </w:p>
        </w:tc>
        <w:tc>
          <w:tcPr>
            <w:tcW w:w="3168" w:type="dxa"/>
            <w:tcMar>
              <w:top w:w="50" w:type="dxa"/>
              <w:left w:w="100" w:type="dxa"/>
            </w:tcMar>
            <w:vAlign w:val="center"/>
          </w:tcPr>
          <w:p w14:paraId="095421C4">
            <w:pPr>
              <w:spacing w:before="0" w:after="0"/>
              <w:ind w:left="135"/>
              <w:jc w:val="left"/>
            </w:pPr>
            <w:r>
              <w:rPr>
                <w:rFonts w:ascii="Times New Roman" w:hAnsi="Times New Roman"/>
                <w:b w:val="0"/>
                <w:i w:val="0"/>
                <w:color w:val="000000"/>
                <w:sz w:val="24"/>
              </w:rPr>
              <w:t>Государство — политическая организация общества</w:t>
            </w:r>
          </w:p>
        </w:tc>
        <w:tc>
          <w:tcPr>
            <w:tcW w:w="830" w:type="dxa"/>
            <w:tcMar>
              <w:top w:w="50" w:type="dxa"/>
              <w:left w:w="100" w:type="dxa"/>
            </w:tcMar>
            <w:vAlign w:val="center"/>
          </w:tcPr>
          <w:p w14:paraId="3321FC4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C44C60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C53441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D75F828">
            <w:pPr>
              <w:spacing w:before="0" w:after="0"/>
              <w:ind w:left="135"/>
              <w:jc w:val="left"/>
            </w:pPr>
          </w:p>
        </w:tc>
        <w:tc>
          <w:tcPr>
            <w:tcW w:w="1977" w:type="dxa"/>
            <w:tcMar>
              <w:top w:w="50" w:type="dxa"/>
              <w:left w:w="100" w:type="dxa"/>
            </w:tcMar>
            <w:vAlign w:val="center"/>
          </w:tcPr>
          <w:p w14:paraId="3A31EC7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"https://m.edsoo.ru/f5ec4652" \h </w:instrText>
            </w:r>
            <w:r>
              <w:fldChar w:fldCharType="separate"/>
            </w:r>
            <w:r>
              <w:rPr>
                <w:rFonts w:ascii="Times New Roman" w:hAnsi="Times New Roman"/>
                <w:b w:val="0"/>
                <w:i w:val="0"/>
                <w:color w:val="0000FF"/>
                <w:sz w:val="22"/>
                <w:u w:val="single"/>
              </w:rPr>
              <w:t>https://m.edsoo.ru/f5ec4652</w:t>
            </w:r>
            <w:r>
              <w:rPr>
                <w:rFonts w:ascii="Times New Roman" w:hAnsi="Times New Roman"/>
                <w:b w:val="0"/>
                <w:i w:val="0"/>
                <w:color w:val="0000FF"/>
                <w:sz w:val="22"/>
                <w:u w:val="single"/>
              </w:rPr>
              <w:fldChar w:fldCharType="end"/>
            </w:r>
          </w:p>
        </w:tc>
      </w:tr>
      <w:tr w14:paraId="34E37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869049F">
            <w:pPr>
              <w:spacing w:before="0" w:after="0"/>
              <w:ind w:left="0"/>
              <w:jc w:val="left"/>
            </w:pPr>
            <w:r>
              <w:rPr>
                <w:rFonts w:ascii="Times New Roman" w:hAnsi="Times New Roman"/>
                <w:b w:val="0"/>
                <w:i w:val="0"/>
                <w:color w:val="000000"/>
                <w:sz w:val="24"/>
              </w:rPr>
              <w:t>3</w:t>
            </w:r>
          </w:p>
        </w:tc>
        <w:tc>
          <w:tcPr>
            <w:tcW w:w="3168" w:type="dxa"/>
            <w:tcMar>
              <w:top w:w="50" w:type="dxa"/>
              <w:left w:w="100" w:type="dxa"/>
            </w:tcMar>
            <w:vAlign w:val="center"/>
          </w:tcPr>
          <w:p w14:paraId="0488E88C">
            <w:pPr>
              <w:spacing w:before="0" w:after="0"/>
              <w:ind w:left="135"/>
              <w:jc w:val="left"/>
            </w:pPr>
            <w:r>
              <w:rPr>
                <w:rFonts w:ascii="Times New Roman" w:hAnsi="Times New Roman"/>
                <w:b w:val="0"/>
                <w:i w:val="0"/>
                <w:color w:val="000000"/>
                <w:sz w:val="24"/>
              </w:rPr>
              <w:t>Политические режимы</w:t>
            </w:r>
          </w:p>
        </w:tc>
        <w:tc>
          <w:tcPr>
            <w:tcW w:w="830" w:type="dxa"/>
            <w:tcMar>
              <w:top w:w="50" w:type="dxa"/>
              <w:left w:w="100" w:type="dxa"/>
            </w:tcMar>
            <w:vAlign w:val="center"/>
          </w:tcPr>
          <w:p w14:paraId="46952347">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2B056C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5AB342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3673EE1">
            <w:pPr>
              <w:spacing w:before="0" w:after="0"/>
              <w:ind w:left="135"/>
              <w:jc w:val="left"/>
            </w:pPr>
          </w:p>
        </w:tc>
        <w:tc>
          <w:tcPr>
            <w:tcW w:w="1977" w:type="dxa"/>
            <w:tcMar>
              <w:top w:w="50" w:type="dxa"/>
              <w:left w:w="100" w:type="dxa"/>
            </w:tcMar>
            <w:vAlign w:val="center"/>
          </w:tcPr>
          <w:p w14:paraId="61FFC93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"https://m.edsoo.ru/f5ec47ec" \h </w:instrText>
            </w:r>
            <w:r>
              <w:fldChar w:fldCharType="separate"/>
            </w:r>
            <w:r>
              <w:rPr>
                <w:rFonts w:ascii="Times New Roman" w:hAnsi="Times New Roman"/>
                <w:b w:val="0"/>
                <w:i w:val="0"/>
                <w:color w:val="0000FF"/>
                <w:sz w:val="22"/>
                <w:u w:val="single"/>
              </w:rPr>
              <w:t>https://m.edsoo.ru/f5ec47ec</w:t>
            </w:r>
            <w:r>
              <w:rPr>
                <w:rFonts w:ascii="Times New Roman" w:hAnsi="Times New Roman"/>
                <w:b w:val="0"/>
                <w:i w:val="0"/>
                <w:color w:val="0000FF"/>
                <w:sz w:val="22"/>
                <w:u w:val="single"/>
              </w:rPr>
              <w:fldChar w:fldCharType="end"/>
            </w:r>
          </w:p>
        </w:tc>
      </w:tr>
      <w:tr w14:paraId="6096C7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50605CD">
            <w:pPr>
              <w:spacing w:before="0" w:after="0"/>
              <w:ind w:left="0"/>
              <w:jc w:val="left"/>
            </w:pPr>
            <w:r>
              <w:rPr>
                <w:rFonts w:ascii="Times New Roman" w:hAnsi="Times New Roman"/>
                <w:b w:val="0"/>
                <w:i w:val="0"/>
                <w:color w:val="000000"/>
                <w:sz w:val="24"/>
              </w:rPr>
              <w:t>4</w:t>
            </w:r>
          </w:p>
        </w:tc>
        <w:tc>
          <w:tcPr>
            <w:tcW w:w="3168" w:type="dxa"/>
            <w:tcMar>
              <w:top w:w="50" w:type="dxa"/>
              <w:left w:w="100" w:type="dxa"/>
            </w:tcMar>
            <w:vAlign w:val="center"/>
          </w:tcPr>
          <w:p w14:paraId="6E4D2AB0">
            <w:pPr>
              <w:spacing w:before="0" w:after="0"/>
              <w:ind w:left="135"/>
              <w:jc w:val="left"/>
            </w:pPr>
            <w:r>
              <w:rPr>
                <w:rFonts w:ascii="Times New Roman" w:hAnsi="Times New Roman"/>
                <w:b w:val="0"/>
                <w:i w:val="0"/>
                <w:color w:val="000000"/>
                <w:sz w:val="24"/>
              </w:rPr>
              <w:t>Формы политического участия. Выборы, референдум</w:t>
            </w:r>
          </w:p>
        </w:tc>
        <w:tc>
          <w:tcPr>
            <w:tcW w:w="830" w:type="dxa"/>
            <w:tcMar>
              <w:top w:w="50" w:type="dxa"/>
              <w:left w:w="100" w:type="dxa"/>
            </w:tcMar>
            <w:vAlign w:val="center"/>
          </w:tcPr>
          <w:p w14:paraId="12F6801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88674A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01F127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93E68F8">
            <w:pPr>
              <w:spacing w:before="0" w:after="0"/>
              <w:ind w:left="135"/>
              <w:jc w:val="left"/>
            </w:pPr>
          </w:p>
        </w:tc>
        <w:tc>
          <w:tcPr>
            <w:tcW w:w="1977" w:type="dxa"/>
            <w:tcMar>
              <w:top w:w="50" w:type="dxa"/>
              <w:left w:w="100" w:type="dxa"/>
            </w:tcMar>
            <w:vAlign w:val="center"/>
          </w:tcPr>
          <w:p w14:paraId="7A37568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"https://m.edsoo.ru/f5ec4aee" \h </w:instrText>
            </w:r>
            <w:r>
              <w:fldChar w:fldCharType="separate"/>
            </w:r>
            <w:r>
              <w:rPr>
                <w:rFonts w:ascii="Times New Roman" w:hAnsi="Times New Roman"/>
                <w:b w:val="0"/>
                <w:i w:val="0"/>
                <w:color w:val="0000FF"/>
                <w:sz w:val="22"/>
                <w:u w:val="single"/>
              </w:rPr>
              <w:t>https://m.edsoo.ru/f5ec4aee</w:t>
            </w:r>
            <w:r>
              <w:rPr>
                <w:rFonts w:ascii="Times New Roman" w:hAnsi="Times New Roman"/>
                <w:b w:val="0"/>
                <w:i w:val="0"/>
                <w:color w:val="0000FF"/>
                <w:sz w:val="22"/>
                <w:u w:val="single"/>
              </w:rPr>
              <w:fldChar w:fldCharType="end"/>
            </w:r>
          </w:p>
        </w:tc>
      </w:tr>
      <w:tr w14:paraId="3BD496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6349F46">
            <w:pPr>
              <w:spacing w:before="0" w:after="0"/>
              <w:ind w:left="0"/>
              <w:jc w:val="left"/>
            </w:pPr>
            <w:r>
              <w:rPr>
                <w:rFonts w:ascii="Times New Roman" w:hAnsi="Times New Roman"/>
                <w:b w:val="0"/>
                <w:i w:val="0"/>
                <w:color w:val="000000"/>
                <w:sz w:val="24"/>
              </w:rPr>
              <w:t>5</w:t>
            </w:r>
          </w:p>
        </w:tc>
        <w:tc>
          <w:tcPr>
            <w:tcW w:w="3168" w:type="dxa"/>
            <w:tcMar>
              <w:top w:w="50" w:type="dxa"/>
              <w:left w:w="100" w:type="dxa"/>
            </w:tcMar>
            <w:vAlign w:val="center"/>
          </w:tcPr>
          <w:p w14:paraId="1CFB4849">
            <w:pPr>
              <w:spacing w:before="0" w:after="0"/>
              <w:ind w:left="135"/>
              <w:jc w:val="left"/>
            </w:pPr>
            <w:r>
              <w:rPr>
                <w:rFonts w:ascii="Times New Roman" w:hAnsi="Times New Roman"/>
                <w:b w:val="0"/>
                <w:i w:val="0"/>
                <w:color w:val="000000"/>
                <w:sz w:val="24"/>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14:paraId="530A55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68D021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58DDE4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1900DBA">
            <w:pPr>
              <w:spacing w:before="0" w:after="0"/>
              <w:ind w:left="135"/>
              <w:jc w:val="left"/>
            </w:pPr>
          </w:p>
        </w:tc>
        <w:tc>
          <w:tcPr>
            <w:tcW w:w="1977" w:type="dxa"/>
            <w:tcMar>
              <w:top w:w="50" w:type="dxa"/>
              <w:left w:w="100" w:type="dxa"/>
            </w:tcMar>
            <w:vAlign w:val="center"/>
          </w:tcPr>
          <w:p w14:paraId="70E85F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"https://m.edsoo.ru/f5ec4c9c" \h </w:instrText>
            </w:r>
            <w:r>
              <w:fldChar w:fldCharType="separate"/>
            </w:r>
            <w:r>
              <w:rPr>
                <w:rFonts w:ascii="Times New Roman" w:hAnsi="Times New Roman"/>
                <w:b w:val="0"/>
                <w:i w:val="0"/>
                <w:color w:val="0000FF"/>
                <w:sz w:val="22"/>
                <w:u w:val="single"/>
              </w:rPr>
              <w:t>https://m.edsoo.ru/f5ec4c9c</w:t>
            </w:r>
            <w:r>
              <w:rPr>
                <w:rFonts w:ascii="Times New Roman" w:hAnsi="Times New Roman"/>
                <w:b w:val="0"/>
                <w:i w:val="0"/>
                <w:color w:val="0000FF"/>
                <w:sz w:val="22"/>
                <w:u w:val="single"/>
              </w:rPr>
              <w:fldChar w:fldCharType="end"/>
            </w:r>
          </w:p>
        </w:tc>
      </w:tr>
      <w:tr w14:paraId="37D5FB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239FF8">
            <w:pPr>
              <w:spacing w:before="0" w:after="0"/>
              <w:ind w:left="0"/>
              <w:jc w:val="left"/>
            </w:pPr>
            <w:r>
              <w:rPr>
                <w:rFonts w:ascii="Times New Roman" w:hAnsi="Times New Roman"/>
                <w:b w:val="0"/>
                <w:i w:val="0"/>
                <w:color w:val="000000"/>
                <w:sz w:val="24"/>
              </w:rPr>
              <w:t>6</w:t>
            </w:r>
          </w:p>
        </w:tc>
        <w:tc>
          <w:tcPr>
            <w:tcW w:w="3168" w:type="dxa"/>
            <w:tcMar>
              <w:top w:w="50" w:type="dxa"/>
              <w:left w:w="100" w:type="dxa"/>
            </w:tcMar>
            <w:vAlign w:val="center"/>
          </w:tcPr>
          <w:p w14:paraId="7DFC052D">
            <w:pPr>
              <w:spacing w:before="0" w:after="0"/>
              <w:ind w:left="135"/>
              <w:jc w:val="left"/>
            </w:pPr>
            <w:r>
              <w:rPr>
                <w:rFonts w:ascii="Times New Roman" w:hAnsi="Times New Roman"/>
                <w:b w:val="0"/>
                <w:i w:val="0"/>
                <w:color w:val="000000"/>
                <w:sz w:val="24"/>
              </w:rPr>
              <w:t>Повторительно-обобщающий урок по теме "Человек в политическом измерении"</w:t>
            </w:r>
          </w:p>
        </w:tc>
        <w:tc>
          <w:tcPr>
            <w:tcW w:w="830" w:type="dxa"/>
            <w:tcMar>
              <w:top w:w="50" w:type="dxa"/>
              <w:left w:w="100" w:type="dxa"/>
            </w:tcMar>
            <w:vAlign w:val="center"/>
          </w:tcPr>
          <w:p w14:paraId="1450E14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167296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15D660E">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8ACF035">
            <w:pPr>
              <w:spacing w:before="0" w:after="0"/>
              <w:ind w:left="135"/>
              <w:jc w:val="left"/>
            </w:pPr>
          </w:p>
        </w:tc>
        <w:tc>
          <w:tcPr>
            <w:tcW w:w="1977" w:type="dxa"/>
            <w:tcMar>
              <w:top w:w="50" w:type="dxa"/>
              <w:left w:w="100" w:type="dxa"/>
            </w:tcMar>
            <w:vAlign w:val="center"/>
          </w:tcPr>
          <w:p w14:paraId="34D2EFF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"https://m.edsoo.ru/f5ec4e68" \h </w:instrText>
            </w:r>
            <w:r>
              <w:fldChar w:fldCharType="separate"/>
            </w:r>
            <w:r>
              <w:rPr>
                <w:rFonts w:ascii="Times New Roman" w:hAnsi="Times New Roman"/>
                <w:b w:val="0"/>
                <w:i w:val="0"/>
                <w:color w:val="0000FF"/>
                <w:sz w:val="22"/>
                <w:u w:val="single"/>
              </w:rPr>
              <w:t>https://m.edsoo.ru/f5ec4e68</w:t>
            </w:r>
            <w:r>
              <w:rPr>
                <w:rFonts w:ascii="Times New Roman" w:hAnsi="Times New Roman"/>
                <w:b w:val="0"/>
                <w:i w:val="0"/>
                <w:color w:val="0000FF"/>
                <w:sz w:val="22"/>
                <w:u w:val="single"/>
              </w:rPr>
              <w:fldChar w:fldCharType="end"/>
            </w:r>
          </w:p>
        </w:tc>
      </w:tr>
      <w:tr w14:paraId="0523CC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61E77BF">
            <w:pPr>
              <w:spacing w:before="0" w:after="0"/>
              <w:ind w:left="0"/>
              <w:jc w:val="left"/>
            </w:pPr>
            <w:r>
              <w:rPr>
                <w:rFonts w:ascii="Times New Roman" w:hAnsi="Times New Roman"/>
                <w:b w:val="0"/>
                <w:i w:val="0"/>
                <w:color w:val="000000"/>
                <w:sz w:val="24"/>
              </w:rPr>
              <w:t>7</w:t>
            </w:r>
          </w:p>
        </w:tc>
        <w:tc>
          <w:tcPr>
            <w:tcW w:w="3168" w:type="dxa"/>
            <w:tcMar>
              <w:top w:w="50" w:type="dxa"/>
              <w:left w:w="100" w:type="dxa"/>
            </w:tcMar>
            <w:vAlign w:val="center"/>
          </w:tcPr>
          <w:p w14:paraId="2844C92F">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30" w:type="dxa"/>
            <w:tcMar>
              <w:top w:w="50" w:type="dxa"/>
              <w:left w:w="100" w:type="dxa"/>
            </w:tcMar>
            <w:vAlign w:val="center"/>
          </w:tcPr>
          <w:p w14:paraId="27AD970C">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30B918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67E25CB">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8FBB6A4">
            <w:pPr>
              <w:spacing w:before="0" w:after="0"/>
              <w:ind w:left="135"/>
              <w:jc w:val="left"/>
            </w:pPr>
          </w:p>
        </w:tc>
        <w:tc>
          <w:tcPr>
            <w:tcW w:w="1977" w:type="dxa"/>
            <w:tcMar>
              <w:top w:w="50" w:type="dxa"/>
              <w:left w:w="100" w:type="dxa"/>
            </w:tcMar>
            <w:vAlign w:val="center"/>
          </w:tcPr>
          <w:p w14:paraId="2B32DAD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"https://m.edsoo.ru/f5ec53c2" \h </w:instrText>
            </w:r>
            <w:r>
              <w:fldChar w:fldCharType="separate"/>
            </w:r>
            <w:r>
              <w:rPr>
                <w:rFonts w:ascii="Times New Roman" w:hAnsi="Times New Roman"/>
                <w:b w:val="0"/>
                <w:i w:val="0"/>
                <w:color w:val="0000FF"/>
                <w:sz w:val="22"/>
                <w:u w:val="single"/>
              </w:rPr>
              <w:t>https://m.edsoo.ru/f5ec53c2</w:t>
            </w:r>
            <w:r>
              <w:rPr>
                <w:rFonts w:ascii="Times New Roman" w:hAnsi="Times New Roman"/>
                <w:b w:val="0"/>
                <w:i w:val="0"/>
                <w:color w:val="0000FF"/>
                <w:sz w:val="22"/>
                <w:u w:val="single"/>
              </w:rPr>
              <w:fldChar w:fldCharType="end"/>
            </w:r>
          </w:p>
        </w:tc>
      </w:tr>
      <w:tr w14:paraId="236E9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096C5D9">
            <w:pPr>
              <w:spacing w:before="0" w:after="0"/>
              <w:ind w:left="0"/>
              <w:jc w:val="left"/>
            </w:pPr>
            <w:r>
              <w:rPr>
                <w:rFonts w:ascii="Times New Roman" w:hAnsi="Times New Roman"/>
                <w:b w:val="0"/>
                <w:i w:val="0"/>
                <w:color w:val="000000"/>
                <w:sz w:val="24"/>
              </w:rPr>
              <w:t>8</w:t>
            </w:r>
          </w:p>
        </w:tc>
        <w:tc>
          <w:tcPr>
            <w:tcW w:w="3168" w:type="dxa"/>
            <w:tcMar>
              <w:top w:w="50" w:type="dxa"/>
              <w:left w:w="100" w:type="dxa"/>
            </w:tcMar>
            <w:vAlign w:val="center"/>
          </w:tcPr>
          <w:p w14:paraId="477F2EF2">
            <w:pPr>
              <w:spacing w:before="0" w:after="0"/>
              <w:ind w:left="135"/>
              <w:jc w:val="left"/>
            </w:pPr>
            <w:r>
              <w:rPr>
                <w:rFonts w:ascii="Times New Roman" w:hAnsi="Times New Roman"/>
                <w:b w:val="0"/>
                <w:i w:val="0"/>
                <w:color w:val="000000"/>
                <w:sz w:val="24"/>
              </w:rPr>
              <w:t>Основы конституционного строя Российской Федерации</w:t>
            </w:r>
          </w:p>
        </w:tc>
        <w:tc>
          <w:tcPr>
            <w:tcW w:w="830" w:type="dxa"/>
            <w:tcMar>
              <w:top w:w="50" w:type="dxa"/>
              <w:left w:w="100" w:type="dxa"/>
            </w:tcMar>
            <w:vAlign w:val="center"/>
          </w:tcPr>
          <w:p w14:paraId="0FF1510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17C16DD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6CDE733">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901CF22">
            <w:pPr>
              <w:spacing w:before="0" w:after="0"/>
              <w:ind w:left="135"/>
              <w:jc w:val="left"/>
            </w:pPr>
          </w:p>
        </w:tc>
        <w:tc>
          <w:tcPr>
            <w:tcW w:w="1977" w:type="dxa"/>
            <w:tcMar>
              <w:top w:w="50" w:type="dxa"/>
              <w:left w:w="100" w:type="dxa"/>
            </w:tcMar>
            <w:vAlign w:val="center"/>
          </w:tcPr>
          <w:p w14:paraId="5458A19F">
            <w:pPr>
              <w:spacing w:before="0" w:after="0"/>
              <w:ind w:left="135"/>
              <w:jc w:val="left"/>
            </w:pPr>
          </w:p>
        </w:tc>
      </w:tr>
      <w:tr w14:paraId="604D43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C068A2B">
            <w:pPr>
              <w:spacing w:before="0" w:after="0"/>
              <w:ind w:left="0"/>
              <w:jc w:val="left"/>
            </w:pPr>
            <w:r>
              <w:rPr>
                <w:rFonts w:ascii="Times New Roman" w:hAnsi="Times New Roman"/>
                <w:b w:val="0"/>
                <w:i w:val="0"/>
                <w:color w:val="000000"/>
                <w:sz w:val="24"/>
              </w:rPr>
              <w:t>9</w:t>
            </w:r>
          </w:p>
        </w:tc>
        <w:tc>
          <w:tcPr>
            <w:tcW w:w="3168" w:type="dxa"/>
            <w:tcMar>
              <w:top w:w="50" w:type="dxa"/>
              <w:left w:w="100" w:type="dxa"/>
            </w:tcMar>
            <w:vAlign w:val="center"/>
          </w:tcPr>
          <w:p w14:paraId="224D3EB3">
            <w:pPr>
              <w:spacing w:before="0" w:after="0"/>
              <w:ind w:left="135"/>
              <w:jc w:val="left"/>
            </w:pPr>
            <w:r>
              <w:rPr>
                <w:rFonts w:ascii="Times New Roman" w:hAnsi="Times New Roman"/>
                <w:b w:val="0"/>
                <w:i w:val="0"/>
                <w:color w:val="000000"/>
                <w:sz w:val="24"/>
              </w:rPr>
              <w:t>Высшие органы публичной власти в Российской Федерации</w:t>
            </w:r>
          </w:p>
        </w:tc>
        <w:tc>
          <w:tcPr>
            <w:tcW w:w="830" w:type="dxa"/>
            <w:tcMar>
              <w:top w:w="50" w:type="dxa"/>
              <w:left w:w="100" w:type="dxa"/>
            </w:tcMar>
            <w:vAlign w:val="center"/>
          </w:tcPr>
          <w:p w14:paraId="7A683C7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4C788B">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A55008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0EA17BC">
            <w:pPr>
              <w:spacing w:before="0" w:after="0"/>
              <w:ind w:left="135"/>
              <w:jc w:val="left"/>
            </w:pPr>
          </w:p>
        </w:tc>
        <w:tc>
          <w:tcPr>
            <w:tcW w:w="1977" w:type="dxa"/>
            <w:tcMar>
              <w:top w:w="50" w:type="dxa"/>
              <w:left w:w="100" w:type="dxa"/>
            </w:tcMar>
            <w:vAlign w:val="center"/>
          </w:tcPr>
          <w:p w14:paraId="1F1D189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"https://m.edsoo.ru/f5ec575a" \h </w:instrText>
            </w:r>
            <w:r>
              <w:fldChar w:fldCharType="separate"/>
            </w:r>
            <w:r>
              <w:rPr>
                <w:rFonts w:ascii="Times New Roman" w:hAnsi="Times New Roman"/>
                <w:b w:val="0"/>
                <w:i w:val="0"/>
                <w:color w:val="0000FF"/>
                <w:sz w:val="22"/>
                <w:u w:val="single"/>
              </w:rPr>
              <w:t>https://m.edsoo.ru/f5ec575a</w:t>
            </w:r>
            <w:r>
              <w:rPr>
                <w:rFonts w:ascii="Times New Roman" w:hAnsi="Times New Roman"/>
                <w:b w:val="0"/>
                <w:i w:val="0"/>
                <w:color w:val="0000FF"/>
                <w:sz w:val="22"/>
                <w:u w:val="single"/>
              </w:rPr>
              <w:fldChar w:fldCharType="end"/>
            </w:r>
          </w:p>
        </w:tc>
      </w:tr>
      <w:tr w14:paraId="660C01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668F17C">
            <w:pPr>
              <w:spacing w:before="0" w:after="0"/>
              <w:ind w:left="0"/>
              <w:jc w:val="left"/>
            </w:pPr>
            <w:r>
              <w:rPr>
                <w:rFonts w:ascii="Times New Roman" w:hAnsi="Times New Roman"/>
                <w:b w:val="0"/>
                <w:i w:val="0"/>
                <w:color w:val="000000"/>
                <w:sz w:val="24"/>
              </w:rPr>
              <w:t>10</w:t>
            </w:r>
          </w:p>
        </w:tc>
        <w:tc>
          <w:tcPr>
            <w:tcW w:w="3168" w:type="dxa"/>
            <w:tcMar>
              <w:top w:w="50" w:type="dxa"/>
              <w:left w:w="100" w:type="dxa"/>
            </w:tcMar>
            <w:vAlign w:val="center"/>
          </w:tcPr>
          <w:p w14:paraId="6D7E52C0">
            <w:pPr>
              <w:spacing w:before="0" w:after="0"/>
              <w:ind w:left="135"/>
              <w:jc w:val="left"/>
            </w:pPr>
            <w:r>
              <w:rPr>
                <w:rFonts w:ascii="Times New Roman" w:hAnsi="Times New Roman"/>
                <w:b w:val="0"/>
                <w:i w:val="0"/>
                <w:color w:val="000000"/>
                <w:sz w:val="24"/>
              </w:rPr>
              <w:t>Государственное управление и противодействие коррупции</w:t>
            </w:r>
          </w:p>
        </w:tc>
        <w:tc>
          <w:tcPr>
            <w:tcW w:w="830" w:type="dxa"/>
            <w:tcMar>
              <w:top w:w="50" w:type="dxa"/>
              <w:left w:w="100" w:type="dxa"/>
            </w:tcMar>
            <w:vAlign w:val="center"/>
          </w:tcPr>
          <w:p w14:paraId="65DF06B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801BCF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35FBD0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787A804">
            <w:pPr>
              <w:spacing w:before="0" w:after="0"/>
              <w:ind w:left="135"/>
              <w:jc w:val="left"/>
            </w:pPr>
          </w:p>
        </w:tc>
        <w:tc>
          <w:tcPr>
            <w:tcW w:w="1977" w:type="dxa"/>
            <w:tcMar>
              <w:top w:w="50" w:type="dxa"/>
              <w:left w:w="100" w:type="dxa"/>
            </w:tcMar>
            <w:vAlign w:val="center"/>
          </w:tcPr>
          <w:p w14:paraId="5ECD2BE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"https://m.edsoo.ru/f5ec591c" \h </w:instrText>
            </w:r>
            <w:r>
              <w:fldChar w:fldCharType="separate"/>
            </w:r>
            <w:r>
              <w:rPr>
                <w:rFonts w:ascii="Times New Roman" w:hAnsi="Times New Roman"/>
                <w:b w:val="0"/>
                <w:i w:val="0"/>
                <w:color w:val="0000FF"/>
                <w:sz w:val="22"/>
                <w:u w:val="single"/>
              </w:rPr>
              <w:t>https://m.edsoo.ru/f5ec591c</w:t>
            </w:r>
            <w:r>
              <w:rPr>
                <w:rFonts w:ascii="Times New Roman" w:hAnsi="Times New Roman"/>
                <w:b w:val="0"/>
                <w:i w:val="0"/>
                <w:color w:val="0000FF"/>
                <w:sz w:val="22"/>
                <w:u w:val="single"/>
              </w:rPr>
              <w:fldChar w:fldCharType="end"/>
            </w:r>
          </w:p>
        </w:tc>
      </w:tr>
      <w:tr w14:paraId="62FF1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ECDFDC4">
            <w:pPr>
              <w:spacing w:before="0" w:after="0"/>
              <w:ind w:left="0"/>
              <w:jc w:val="left"/>
            </w:pPr>
            <w:r>
              <w:rPr>
                <w:rFonts w:ascii="Times New Roman" w:hAnsi="Times New Roman"/>
                <w:b w:val="0"/>
                <w:i w:val="0"/>
                <w:color w:val="000000"/>
                <w:sz w:val="24"/>
              </w:rPr>
              <w:t>11</w:t>
            </w:r>
          </w:p>
        </w:tc>
        <w:tc>
          <w:tcPr>
            <w:tcW w:w="3168" w:type="dxa"/>
            <w:tcMar>
              <w:top w:w="50" w:type="dxa"/>
              <w:left w:w="100" w:type="dxa"/>
            </w:tcMar>
            <w:vAlign w:val="center"/>
          </w:tcPr>
          <w:p w14:paraId="57788944">
            <w:pPr>
              <w:spacing w:before="0" w:after="0"/>
              <w:ind w:left="135"/>
              <w:jc w:val="left"/>
            </w:pPr>
            <w:r>
              <w:rPr>
                <w:rFonts w:ascii="Times New Roman" w:hAnsi="Times New Roman"/>
                <w:b w:val="0"/>
                <w:i w:val="0"/>
                <w:color w:val="000000"/>
                <w:sz w:val="24"/>
              </w:rPr>
              <w:t>Государственно- территориальное устройство Российской Федерации</w:t>
            </w:r>
          </w:p>
        </w:tc>
        <w:tc>
          <w:tcPr>
            <w:tcW w:w="830" w:type="dxa"/>
            <w:tcMar>
              <w:top w:w="50" w:type="dxa"/>
              <w:left w:w="100" w:type="dxa"/>
            </w:tcMar>
            <w:vAlign w:val="center"/>
          </w:tcPr>
          <w:p w14:paraId="4B46CA50">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0225CF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54C555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23E2926">
            <w:pPr>
              <w:spacing w:before="0" w:after="0"/>
              <w:ind w:left="135"/>
              <w:jc w:val="left"/>
            </w:pPr>
          </w:p>
        </w:tc>
        <w:tc>
          <w:tcPr>
            <w:tcW w:w="1977" w:type="dxa"/>
            <w:tcMar>
              <w:top w:w="50" w:type="dxa"/>
              <w:left w:w="100" w:type="dxa"/>
            </w:tcMar>
            <w:vAlign w:val="center"/>
          </w:tcPr>
          <w:p w14:paraId="3BB1A6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"https://m.edsoo.ru/f5ec5ae8" \h </w:instrText>
            </w:r>
            <w:r>
              <w:fldChar w:fldCharType="separate"/>
            </w:r>
            <w:r>
              <w:rPr>
                <w:rFonts w:ascii="Times New Roman" w:hAnsi="Times New Roman"/>
                <w:b w:val="0"/>
                <w:i w:val="0"/>
                <w:color w:val="0000FF"/>
                <w:sz w:val="22"/>
                <w:u w:val="single"/>
              </w:rPr>
              <w:t>https://m.edsoo.ru/f5ec5ae8</w:t>
            </w:r>
            <w:r>
              <w:rPr>
                <w:rFonts w:ascii="Times New Roman" w:hAnsi="Times New Roman"/>
                <w:b w:val="0"/>
                <w:i w:val="0"/>
                <w:color w:val="0000FF"/>
                <w:sz w:val="22"/>
                <w:u w:val="single"/>
              </w:rPr>
              <w:fldChar w:fldCharType="end"/>
            </w:r>
          </w:p>
        </w:tc>
      </w:tr>
      <w:tr w14:paraId="067D5D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50106EFE">
            <w:pPr>
              <w:spacing w:before="0" w:after="0"/>
              <w:ind w:left="0"/>
              <w:jc w:val="left"/>
            </w:pPr>
            <w:r>
              <w:rPr>
                <w:rFonts w:ascii="Times New Roman" w:hAnsi="Times New Roman"/>
                <w:b w:val="0"/>
                <w:i w:val="0"/>
                <w:color w:val="000000"/>
                <w:sz w:val="24"/>
              </w:rPr>
              <w:t>12</w:t>
            </w:r>
          </w:p>
        </w:tc>
        <w:tc>
          <w:tcPr>
            <w:tcW w:w="3168" w:type="dxa"/>
            <w:tcMar>
              <w:top w:w="50" w:type="dxa"/>
              <w:left w:w="100" w:type="dxa"/>
            </w:tcMar>
            <w:vAlign w:val="center"/>
          </w:tcPr>
          <w:p w14:paraId="716AC0E4">
            <w:pPr>
              <w:spacing w:before="0" w:after="0"/>
              <w:ind w:left="135"/>
              <w:jc w:val="left"/>
            </w:pPr>
            <w:r>
              <w:rPr>
                <w:rFonts w:ascii="Times New Roman" w:hAnsi="Times New Roman"/>
                <w:b w:val="0"/>
                <w:i w:val="0"/>
                <w:color w:val="000000"/>
                <w:sz w:val="24"/>
              </w:rPr>
              <w:t>Местное самоуправление</w:t>
            </w:r>
          </w:p>
        </w:tc>
        <w:tc>
          <w:tcPr>
            <w:tcW w:w="830" w:type="dxa"/>
            <w:tcMar>
              <w:top w:w="50" w:type="dxa"/>
              <w:left w:w="100" w:type="dxa"/>
            </w:tcMar>
            <w:vAlign w:val="center"/>
          </w:tcPr>
          <w:p w14:paraId="3825D51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DA609B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21EA79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225D70B">
            <w:pPr>
              <w:spacing w:before="0" w:after="0"/>
              <w:ind w:left="135"/>
              <w:jc w:val="left"/>
            </w:pPr>
          </w:p>
        </w:tc>
        <w:tc>
          <w:tcPr>
            <w:tcW w:w="1977" w:type="dxa"/>
            <w:tcMar>
              <w:top w:w="50" w:type="dxa"/>
              <w:left w:w="100" w:type="dxa"/>
            </w:tcMar>
            <w:vAlign w:val="center"/>
          </w:tcPr>
          <w:p w14:paraId="5990C6B9">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"https://m.edsoo.ru/f5ec5dcc" \h </w:instrText>
            </w:r>
            <w:r>
              <w:fldChar w:fldCharType="separate"/>
            </w:r>
            <w:r>
              <w:rPr>
                <w:rFonts w:ascii="Times New Roman" w:hAnsi="Times New Roman"/>
                <w:b w:val="0"/>
                <w:i w:val="0"/>
                <w:color w:val="0000FF"/>
                <w:sz w:val="22"/>
                <w:u w:val="single"/>
              </w:rPr>
              <w:t>https://m.edsoo.ru/f5ec5dcc</w:t>
            </w:r>
            <w:r>
              <w:rPr>
                <w:rFonts w:ascii="Times New Roman" w:hAnsi="Times New Roman"/>
                <w:b w:val="0"/>
                <w:i w:val="0"/>
                <w:color w:val="0000FF"/>
                <w:sz w:val="22"/>
                <w:u w:val="single"/>
              </w:rPr>
              <w:fldChar w:fldCharType="end"/>
            </w:r>
          </w:p>
        </w:tc>
      </w:tr>
      <w:tr w14:paraId="73E505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A434D0E">
            <w:pPr>
              <w:spacing w:before="0" w:after="0"/>
              <w:ind w:left="0"/>
              <w:jc w:val="left"/>
            </w:pPr>
            <w:r>
              <w:rPr>
                <w:rFonts w:ascii="Times New Roman" w:hAnsi="Times New Roman"/>
                <w:b w:val="0"/>
                <w:i w:val="0"/>
                <w:color w:val="000000"/>
                <w:sz w:val="24"/>
              </w:rPr>
              <w:t>13</w:t>
            </w:r>
          </w:p>
        </w:tc>
        <w:tc>
          <w:tcPr>
            <w:tcW w:w="3168" w:type="dxa"/>
            <w:tcMar>
              <w:top w:w="50" w:type="dxa"/>
              <w:left w:w="100" w:type="dxa"/>
            </w:tcMar>
            <w:vAlign w:val="center"/>
          </w:tcPr>
          <w:p w14:paraId="51D6CC00">
            <w:pPr>
              <w:spacing w:before="0" w:after="0"/>
              <w:ind w:left="135"/>
              <w:jc w:val="left"/>
            </w:pPr>
            <w:r>
              <w:rPr>
                <w:rFonts w:ascii="Times New Roman" w:hAnsi="Times New Roman"/>
                <w:b w:val="0"/>
                <w:i w:val="0"/>
                <w:color w:val="000000"/>
                <w:sz w:val="24"/>
              </w:rPr>
              <w:t>Конституционный статус гражданина Российской Федерации. Гражданство Российской Федерации</w:t>
            </w:r>
          </w:p>
        </w:tc>
        <w:tc>
          <w:tcPr>
            <w:tcW w:w="830" w:type="dxa"/>
            <w:tcMar>
              <w:top w:w="50" w:type="dxa"/>
              <w:left w:w="100" w:type="dxa"/>
            </w:tcMar>
            <w:vAlign w:val="center"/>
          </w:tcPr>
          <w:p w14:paraId="49DC89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7FD4326">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3551203">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77907B5">
            <w:pPr>
              <w:spacing w:before="0" w:after="0"/>
              <w:ind w:left="135"/>
              <w:jc w:val="left"/>
            </w:pPr>
          </w:p>
        </w:tc>
        <w:tc>
          <w:tcPr>
            <w:tcW w:w="1977" w:type="dxa"/>
            <w:tcMar>
              <w:top w:w="50" w:type="dxa"/>
              <w:left w:w="100" w:type="dxa"/>
            </w:tcMar>
            <w:vAlign w:val="center"/>
          </w:tcPr>
          <w:p w14:paraId="09B2F04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"https://m.edsoo.ru/f5ec5f7a" \h </w:instrText>
            </w:r>
            <w:r>
              <w:fldChar w:fldCharType="separate"/>
            </w:r>
            <w:r>
              <w:rPr>
                <w:rFonts w:ascii="Times New Roman" w:hAnsi="Times New Roman"/>
                <w:b w:val="0"/>
                <w:i w:val="0"/>
                <w:color w:val="0000FF"/>
                <w:sz w:val="22"/>
                <w:u w:val="single"/>
              </w:rPr>
              <w:t>https://m.edsoo.ru/f5ec5f7a</w:t>
            </w:r>
            <w:r>
              <w:rPr>
                <w:rFonts w:ascii="Times New Roman" w:hAnsi="Times New Roman"/>
                <w:b w:val="0"/>
                <w:i w:val="0"/>
                <w:color w:val="0000FF"/>
                <w:sz w:val="22"/>
                <w:u w:val="single"/>
              </w:rPr>
              <w:fldChar w:fldCharType="end"/>
            </w:r>
          </w:p>
        </w:tc>
      </w:tr>
      <w:tr w14:paraId="68D01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B132D93">
            <w:pPr>
              <w:spacing w:before="0" w:after="0"/>
              <w:ind w:left="0"/>
              <w:jc w:val="left"/>
            </w:pPr>
            <w:r>
              <w:rPr>
                <w:rFonts w:ascii="Times New Roman" w:hAnsi="Times New Roman"/>
                <w:b w:val="0"/>
                <w:i w:val="0"/>
                <w:color w:val="000000"/>
                <w:sz w:val="24"/>
              </w:rPr>
              <w:t>14</w:t>
            </w:r>
          </w:p>
        </w:tc>
        <w:tc>
          <w:tcPr>
            <w:tcW w:w="3168" w:type="dxa"/>
            <w:tcMar>
              <w:top w:w="50" w:type="dxa"/>
              <w:left w:w="100" w:type="dxa"/>
            </w:tcMar>
            <w:vAlign w:val="center"/>
          </w:tcPr>
          <w:p w14:paraId="6F558B85">
            <w:pPr>
              <w:spacing w:before="0" w:after="0"/>
              <w:ind w:left="135"/>
              <w:jc w:val="left"/>
            </w:pPr>
            <w:r>
              <w:rPr>
                <w:rFonts w:ascii="Times New Roman" w:hAnsi="Times New Roman"/>
                <w:b w:val="0"/>
                <w:i w:val="0"/>
                <w:color w:val="000000"/>
                <w:sz w:val="24"/>
              </w:rPr>
              <w:t>Повторительно-обощающий урок по теме «Гражданин и государство»</w:t>
            </w:r>
          </w:p>
        </w:tc>
        <w:tc>
          <w:tcPr>
            <w:tcW w:w="830" w:type="dxa"/>
            <w:tcMar>
              <w:top w:w="50" w:type="dxa"/>
              <w:left w:w="100" w:type="dxa"/>
            </w:tcMar>
            <w:vAlign w:val="center"/>
          </w:tcPr>
          <w:p w14:paraId="5CA2AC8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BE285B7">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76FD302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5839841">
            <w:pPr>
              <w:spacing w:before="0" w:after="0"/>
              <w:ind w:left="135"/>
              <w:jc w:val="left"/>
            </w:pPr>
          </w:p>
        </w:tc>
        <w:tc>
          <w:tcPr>
            <w:tcW w:w="1977" w:type="dxa"/>
            <w:tcMar>
              <w:top w:w="50" w:type="dxa"/>
              <w:left w:w="100" w:type="dxa"/>
            </w:tcMar>
            <w:vAlign w:val="center"/>
          </w:tcPr>
          <w:p w14:paraId="07F76C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"https://m.edsoo.ru/f5ec6150" \h </w:instrText>
            </w:r>
            <w:r>
              <w:fldChar w:fldCharType="separate"/>
            </w:r>
            <w:r>
              <w:rPr>
                <w:rFonts w:ascii="Times New Roman" w:hAnsi="Times New Roman"/>
                <w:b w:val="0"/>
                <w:i w:val="0"/>
                <w:color w:val="0000FF"/>
                <w:sz w:val="22"/>
                <w:u w:val="single"/>
              </w:rPr>
              <w:t>https://m.edsoo.ru/f5ec6150</w:t>
            </w:r>
            <w:r>
              <w:rPr>
                <w:rFonts w:ascii="Times New Roman" w:hAnsi="Times New Roman"/>
                <w:b w:val="0"/>
                <w:i w:val="0"/>
                <w:color w:val="0000FF"/>
                <w:sz w:val="22"/>
                <w:u w:val="single"/>
              </w:rPr>
              <w:fldChar w:fldCharType="end"/>
            </w:r>
          </w:p>
        </w:tc>
      </w:tr>
      <w:tr w14:paraId="4CDC9B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6858ED6">
            <w:pPr>
              <w:spacing w:before="0" w:after="0"/>
              <w:ind w:left="0"/>
              <w:jc w:val="left"/>
            </w:pPr>
            <w:r>
              <w:rPr>
                <w:rFonts w:ascii="Times New Roman" w:hAnsi="Times New Roman"/>
                <w:b w:val="0"/>
                <w:i w:val="0"/>
                <w:color w:val="000000"/>
                <w:sz w:val="24"/>
              </w:rPr>
              <w:t>15</w:t>
            </w:r>
          </w:p>
        </w:tc>
        <w:tc>
          <w:tcPr>
            <w:tcW w:w="3168" w:type="dxa"/>
            <w:tcMar>
              <w:top w:w="50" w:type="dxa"/>
              <w:left w:w="100" w:type="dxa"/>
            </w:tcMar>
            <w:vAlign w:val="center"/>
          </w:tcPr>
          <w:p w14:paraId="60126717">
            <w:pPr>
              <w:spacing w:before="0" w:after="0"/>
              <w:ind w:left="135"/>
              <w:jc w:val="left"/>
            </w:pPr>
            <w:r>
              <w:rPr>
                <w:rFonts w:ascii="Times New Roman" w:hAnsi="Times New Roman"/>
                <w:b w:val="0"/>
                <w:i w:val="0"/>
                <w:color w:val="000000"/>
                <w:sz w:val="24"/>
              </w:rPr>
              <w:t>Социальная структура общества</w:t>
            </w:r>
          </w:p>
        </w:tc>
        <w:tc>
          <w:tcPr>
            <w:tcW w:w="830" w:type="dxa"/>
            <w:tcMar>
              <w:top w:w="50" w:type="dxa"/>
              <w:left w:w="100" w:type="dxa"/>
            </w:tcMar>
            <w:vAlign w:val="center"/>
          </w:tcPr>
          <w:p w14:paraId="27437CF5">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477462E3">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A15B1B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09A1765">
            <w:pPr>
              <w:spacing w:before="0" w:after="0"/>
              <w:ind w:left="135"/>
              <w:jc w:val="left"/>
            </w:pPr>
          </w:p>
        </w:tc>
        <w:tc>
          <w:tcPr>
            <w:tcW w:w="1977" w:type="dxa"/>
            <w:tcMar>
              <w:top w:w="50" w:type="dxa"/>
              <w:left w:w="100" w:type="dxa"/>
            </w:tcMar>
            <w:vAlign w:val="center"/>
          </w:tcPr>
          <w:p w14:paraId="038AFEB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"https://m.edsoo.ru/f5ec64de" \h </w:instrText>
            </w:r>
            <w:r>
              <w:fldChar w:fldCharType="separate"/>
            </w:r>
            <w:r>
              <w:rPr>
                <w:rFonts w:ascii="Times New Roman" w:hAnsi="Times New Roman"/>
                <w:b w:val="0"/>
                <w:i w:val="0"/>
                <w:color w:val="0000FF"/>
                <w:sz w:val="22"/>
                <w:u w:val="single"/>
              </w:rPr>
              <w:t>https://m.edsoo.ru/f5ec64de</w:t>
            </w:r>
            <w:r>
              <w:rPr>
                <w:rFonts w:ascii="Times New Roman" w:hAnsi="Times New Roman"/>
                <w:b w:val="0"/>
                <w:i w:val="0"/>
                <w:color w:val="0000FF"/>
                <w:sz w:val="22"/>
                <w:u w:val="single"/>
              </w:rPr>
              <w:fldChar w:fldCharType="end"/>
            </w:r>
          </w:p>
        </w:tc>
      </w:tr>
      <w:tr w14:paraId="13BB4BB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BC38CDE">
            <w:pPr>
              <w:spacing w:before="0" w:after="0"/>
              <w:ind w:left="0"/>
              <w:jc w:val="left"/>
            </w:pPr>
            <w:r>
              <w:rPr>
                <w:rFonts w:ascii="Times New Roman" w:hAnsi="Times New Roman"/>
                <w:b w:val="0"/>
                <w:i w:val="0"/>
                <w:color w:val="000000"/>
                <w:sz w:val="24"/>
              </w:rPr>
              <w:t>16</w:t>
            </w:r>
          </w:p>
        </w:tc>
        <w:tc>
          <w:tcPr>
            <w:tcW w:w="3168" w:type="dxa"/>
            <w:tcMar>
              <w:top w:w="50" w:type="dxa"/>
              <w:left w:w="100" w:type="dxa"/>
            </w:tcMar>
            <w:vAlign w:val="center"/>
          </w:tcPr>
          <w:p w14:paraId="3DE3FBF7">
            <w:pPr>
              <w:spacing w:before="0" w:after="0"/>
              <w:ind w:left="135"/>
              <w:jc w:val="left"/>
            </w:pPr>
            <w:r>
              <w:rPr>
                <w:rFonts w:ascii="Times New Roman" w:hAnsi="Times New Roman"/>
                <w:b w:val="0"/>
                <w:i w:val="0"/>
                <w:color w:val="000000"/>
                <w:sz w:val="24"/>
              </w:rPr>
              <w:t>Социальная мобильность</w:t>
            </w:r>
          </w:p>
        </w:tc>
        <w:tc>
          <w:tcPr>
            <w:tcW w:w="830" w:type="dxa"/>
            <w:tcMar>
              <w:top w:w="50" w:type="dxa"/>
              <w:left w:w="100" w:type="dxa"/>
            </w:tcMar>
            <w:vAlign w:val="center"/>
          </w:tcPr>
          <w:p w14:paraId="0A70405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FBAE03B">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117B9A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7882A5D2">
            <w:pPr>
              <w:spacing w:before="0" w:after="0"/>
              <w:ind w:left="135"/>
              <w:jc w:val="left"/>
            </w:pPr>
          </w:p>
        </w:tc>
        <w:tc>
          <w:tcPr>
            <w:tcW w:w="1977" w:type="dxa"/>
            <w:tcMar>
              <w:top w:w="50" w:type="dxa"/>
              <w:left w:w="100" w:type="dxa"/>
            </w:tcMar>
            <w:vAlign w:val="center"/>
          </w:tcPr>
          <w:p w14:paraId="58D1FDE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"https://m.edsoo.ru/f5ec66a0" \h </w:instrText>
            </w:r>
            <w:r>
              <w:fldChar w:fldCharType="separate"/>
            </w:r>
            <w:r>
              <w:rPr>
                <w:rFonts w:ascii="Times New Roman" w:hAnsi="Times New Roman"/>
                <w:b w:val="0"/>
                <w:i w:val="0"/>
                <w:color w:val="0000FF"/>
                <w:sz w:val="22"/>
                <w:u w:val="single"/>
              </w:rPr>
              <w:t>https://m.edsoo.ru/f5ec66a0</w:t>
            </w:r>
            <w:r>
              <w:rPr>
                <w:rFonts w:ascii="Times New Roman" w:hAnsi="Times New Roman"/>
                <w:b w:val="0"/>
                <w:i w:val="0"/>
                <w:color w:val="0000FF"/>
                <w:sz w:val="22"/>
                <w:u w:val="single"/>
              </w:rPr>
              <w:fldChar w:fldCharType="end"/>
            </w:r>
          </w:p>
        </w:tc>
      </w:tr>
      <w:tr w14:paraId="1AF278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AF5DA38">
            <w:pPr>
              <w:spacing w:before="0" w:after="0"/>
              <w:ind w:left="0"/>
              <w:jc w:val="left"/>
            </w:pPr>
            <w:r>
              <w:rPr>
                <w:rFonts w:ascii="Times New Roman" w:hAnsi="Times New Roman"/>
                <w:b w:val="0"/>
                <w:i w:val="0"/>
                <w:color w:val="000000"/>
                <w:sz w:val="24"/>
              </w:rPr>
              <w:t>17</w:t>
            </w:r>
          </w:p>
        </w:tc>
        <w:tc>
          <w:tcPr>
            <w:tcW w:w="3168" w:type="dxa"/>
            <w:tcMar>
              <w:top w:w="50" w:type="dxa"/>
              <w:left w:w="100" w:type="dxa"/>
            </w:tcMar>
            <w:vAlign w:val="center"/>
          </w:tcPr>
          <w:p w14:paraId="6BAB7C14">
            <w:pPr>
              <w:spacing w:before="0" w:after="0"/>
              <w:ind w:left="135"/>
              <w:jc w:val="left"/>
            </w:pPr>
            <w:r>
              <w:rPr>
                <w:rFonts w:ascii="Times New Roman" w:hAnsi="Times New Roman"/>
                <w:b w:val="0"/>
                <w:i w:val="0"/>
                <w:color w:val="000000"/>
                <w:sz w:val="24"/>
              </w:rPr>
              <w:t>Социальный статус человека в обществе</w:t>
            </w:r>
          </w:p>
        </w:tc>
        <w:tc>
          <w:tcPr>
            <w:tcW w:w="830" w:type="dxa"/>
            <w:tcMar>
              <w:top w:w="50" w:type="dxa"/>
              <w:left w:w="100" w:type="dxa"/>
            </w:tcMar>
            <w:vAlign w:val="center"/>
          </w:tcPr>
          <w:p w14:paraId="44E674D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01B8175">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6A21B6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4228DE4">
            <w:pPr>
              <w:spacing w:before="0" w:after="0"/>
              <w:ind w:left="135"/>
              <w:jc w:val="left"/>
            </w:pPr>
          </w:p>
        </w:tc>
        <w:tc>
          <w:tcPr>
            <w:tcW w:w="1977" w:type="dxa"/>
            <w:tcMar>
              <w:top w:w="50" w:type="dxa"/>
              <w:left w:w="100" w:type="dxa"/>
            </w:tcMar>
            <w:vAlign w:val="center"/>
          </w:tcPr>
          <w:p w14:paraId="3F60742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"https://m.edsoo.ru/f5ec6a4c" \h </w:instrText>
            </w:r>
            <w:r>
              <w:fldChar w:fldCharType="separate"/>
            </w:r>
            <w:r>
              <w:rPr>
                <w:rFonts w:ascii="Times New Roman" w:hAnsi="Times New Roman"/>
                <w:b w:val="0"/>
                <w:i w:val="0"/>
                <w:color w:val="0000FF"/>
                <w:sz w:val="22"/>
                <w:u w:val="single"/>
              </w:rPr>
              <w:t>https://m.edsoo.ru/f5ec6a4c</w:t>
            </w:r>
            <w:r>
              <w:rPr>
                <w:rFonts w:ascii="Times New Roman" w:hAnsi="Times New Roman"/>
                <w:b w:val="0"/>
                <w:i w:val="0"/>
                <w:color w:val="0000FF"/>
                <w:sz w:val="22"/>
                <w:u w:val="single"/>
              </w:rPr>
              <w:fldChar w:fldCharType="end"/>
            </w:r>
          </w:p>
        </w:tc>
      </w:tr>
      <w:tr w14:paraId="65A51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E3A5174">
            <w:pPr>
              <w:spacing w:before="0" w:after="0"/>
              <w:ind w:left="0"/>
              <w:jc w:val="left"/>
            </w:pPr>
            <w:r>
              <w:rPr>
                <w:rFonts w:ascii="Times New Roman" w:hAnsi="Times New Roman"/>
                <w:b w:val="0"/>
                <w:i w:val="0"/>
                <w:color w:val="000000"/>
                <w:sz w:val="24"/>
              </w:rPr>
              <w:t>18</w:t>
            </w:r>
          </w:p>
        </w:tc>
        <w:tc>
          <w:tcPr>
            <w:tcW w:w="3168" w:type="dxa"/>
            <w:tcMar>
              <w:top w:w="50" w:type="dxa"/>
              <w:left w:w="100" w:type="dxa"/>
            </w:tcMar>
            <w:vAlign w:val="center"/>
          </w:tcPr>
          <w:p w14:paraId="673D39C0">
            <w:pPr>
              <w:spacing w:before="0" w:after="0"/>
              <w:ind w:left="135"/>
              <w:jc w:val="left"/>
            </w:pPr>
            <w:r>
              <w:rPr>
                <w:rFonts w:ascii="Times New Roman" w:hAnsi="Times New Roman"/>
                <w:b w:val="0"/>
                <w:i w:val="0"/>
                <w:color w:val="000000"/>
                <w:sz w:val="24"/>
              </w:rPr>
              <w:t>Социальные роли. Ролевой набор подростка</w:t>
            </w:r>
          </w:p>
        </w:tc>
        <w:tc>
          <w:tcPr>
            <w:tcW w:w="830" w:type="dxa"/>
            <w:tcMar>
              <w:top w:w="50" w:type="dxa"/>
              <w:left w:w="100" w:type="dxa"/>
            </w:tcMar>
            <w:vAlign w:val="center"/>
          </w:tcPr>
          <w:p w14:paraId="29C12C4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31A0C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0D8C42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18F1094">
            <w:pPr>
              <w:spacing w:before="0" w:after="0"/>
              <w:ind w:left="135"/>
              <w:jc w:val="left"/>
            </w:pPr>
          </w:p>
        </w:tc>
        <w:tc>
          <w:tcPr>
            <w:tcW w:w="1977" w:type="dxa"/>
            <w:tcMar>
              <w:top w:w="50" w:type="dxa"/>
              <w:left w:w="100" w:type="dxa"/>
            </w:tcMar>
            <w:vAlign w:val="center"/>
          </w:tcPr>
          <w:p w14:paraId="2481737A">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"https://m.edsoo.ru/f5ec6c40" \h </w:instrText>
            </w:r>
            <w:r>
              <w:fldChar w:fldCharType="separate"/>
            </w:r>
            <w:r>
              <w:rPr>
                <w:rFonts w:ascii="Times New Roman" w:hAnsi="Times New Roman"/>
                <w:b w:val="0"/>
                <w:i w:val="0"/>
                <w:color w:val="0000FF"/>
                <w:sz w:val="22"/>
                <w:u w:val="single"/>
              </w:rPr>
              <w:t>https://m.edsoo.ru/f5ec6c40</w:t>
            </w:r>
            <w:r>
              <w:rPr>
                <w:rFonts w:ascii="Times New Roman" w:hAnsi="Times New Roman"/>
                <w:b w:val="0"/>
                <w:i w:val="0"/>
                <w:color w:val="0000FF"/>
                <w:sz w:val="22"/>
                <w:u w:val="single"/>
              </w:rPr>
              <w:fldChar w:fldCharType="end"/>
            </w:r>
          </w:p>
        </w:tc>
      </w:tr>
      <w:tr w14:paraId="47925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24AC1DE">
            <w:pPr>
              <w:spacing w:before="0" w:after="0"/>
              <w:ind w:left="0"/>
              <w:jc w:val="left"/>
            </w:pPr>
            <w:r>
              <w:rPr>
                <w:rFonts w:ascii="Times New Roman" w:hAnsi="Times New Roman"/>
                <w:b w:val="0"/>
                <w:i w:val="0"/>
                <w:color w:val="000000"/>
                <w:sz w:val="24"/>
              </w:rPr>
              <w:t>19</w:t>
            </w:r>
          </w:p>
        </w:tc>
        <w:tc>
          <w:tcPr>
            <w:tcW w:w="3168" w:type="dxa"/>
            <w:tcMar>
              <w:top w:w="50" w:type="dxa"/>
              <w:left w:w="100" w:type="dxa"/>
            </w:tcMar>
            <w:vAlign w:val="center"/>
          </w:tcPr>
          <w:p w14:paraId="0F2C5BC7">
            <w:pPr>
              <w:spacing w:before="0" w:after="0"/>
              <w:ind w:left="135"/>
              <w:jc w:val="left"/>
            </w:pPr>
            <w:r>
              <w:rPr>
                <w:rFonts w:ascii="Times New Roman" w:hAnsi="Times New Roman"/>
                <w:b w:val="0"/>
                <w:i w:val="0"/>
                <w:color w:val="000000"/>
                <w:sz w:val="24"/>
              </w:rPr>
              <w:t>Социализация личности</w:t>
            </w:r>
          </w:p>
        </w:tc>
        <w:tc>
          <w:tcPr>
            <w:tcW w:w="830" w:type="dxa"/>
            <w:tcMar>
              <w:top w:w="50" w:type="dxa"/>
              <w:left w:w="100" w:type="dxa"/>
            </w:tcMar>
            <w:vAlign w:val="center"/>
          </w:tcPr>
          <w:p w14:paraId="23F9CC2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4AEFF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FC9448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47878B5">
            <w:pPr>
              <w:spacing w:before="0" w:after="0"/>
              <w:ind w:left="135"/>
              <w:jc w:val="left"/>
            </w:pPr>
          </w:p>
        </w:tc>
        <w:tc>
          <w:tcPr>
            <w:tcW w:w="1977" w:type="dxa"/>
            <w:tcMar>
              <w:top w:w="50" w:type="dxa"/>
              <w:left w:w="100" w:type="dxa"/>
            </w:tcMar>
            <w:vAlign w:val="center"/>
          </w:tcPr>
          <w:p w14:paraId="14E3B048">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"https://m.edsoo.ru/f5ec6e0c" \h </w:instrText>
            </w:r>
            <w:r>
              <w:fldChar w:fldCharType="separate"/>
            </w:r>
            <w:r>
              <w:rPr>
                <w:rFonts w:ascii="Times New Roman" w:hAnsi="Times New Roman"/>
                <w:b w:val="0"/>
                <w:i w:val="0"/>
                <w:color w:val="0000FF"/>
                <w:sz w:val="22"/>
                <w:u w:val="single"/>
              </w:rPr>
              <w:t>https://m.edsoo.ru/f5ec6e0c</w:t>
            </w:r>
            <w:r>
              <w:rPr>
                <w:rFonts w:ascii="Times New Roman" w:hAnsi="Times New Roman"/>
                <w:b w:val="0"/>
                <w:i w:val="0"/>
                <w:color w:val="0000FF"/>
                <w:sz w:val="22"/>
                <w:u w:val="single"/>
              </w:rPr>
              <w:fldChar w:fldCharType="end"/>
            </w:r>
          </w:p>
        </w:tc>
      </w:tr>
      <w:tr w14:paraId="5EFC41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775DFA9">
            <w:pPr>
              <w:spacing w:before="0" w:after="0"/>
              <w:ind w:left="0"/>
              <w:jc w:val="left"/>
            </w:pPr>
            <w:r>
              <w:rPr>
                <w:rFonts w:ascii="Times New Roman" w:hAnsi="Times New Roman"/>
                <w:b w:val="0"/>
                <w:i w:val="0"/>
                <w:color w:val="000000"/>
                <w:sz w:val="24"/>
              </w:rPr>
              <w:t>20</w:t>
            </w:r>
          </w:p>
        </w:tc>
        <w:tc>
          <w:tcPr>
            <w:tcW w:w="3168" w:type="dxa"/>
            <w:tcMar>
              <w:top w:w="50" w:type="dxa"/>
              <w:left w:w="100" w:type="dxa"/>
            </w:tcMar>
            <w:vAlign w:val="center"/>
          </w:tcPr>
          <w:p w14:paraId="6E198BEF">
            <w:pPr>
              <w:spacing w:before="0" w:after="0"/>
              <w:ind w:left="135"/>
              <w:jc w:val="left"/>
            </w:pPr>
            <w:r>
              <w:rPr>
                <w:rFonts w:ascii="Times New Roman" w:hAnsi="Times New Roman"/>
                <w:b w:val="0"/>
                <w:i w:val="0"/>
                <w:color w:val="000000"/>
                <w:sz w:val="24"/>
              </w:rPr>
              <w:t>Семья и ее функции</w:t>
            </w:r>
          </w:p>
        </w:tc>
        <w:tc>
          <w:tcPr>
            <w:tcW w:w="830" w:type="dxa"/>
            <w:tcMar>
              <w:top w:w="50" w:type="dxa"/>
              <w:left w:w="100" w:type="dxa"/>
            </w:tcMar>
            <w:vAlign w:val="center"/>
          </w:tcPr>
          <w:p w14:paraId="096F495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DB110F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0FA0528">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16241BC">
            <w:pPr>
              <w:spacing w:before="0" w:after="0"/>
              <w:ind w:left="135"/>
              <w:jc w:val="left"/>
            </w:pPr>
          </w:p>
        </w:tc>
        <w:tc>
          <w:tcPr>
            <w:tcW w:w="1977" w:type="dxa"/>
            <w:tcMar>
              <w:top w:w="50" w:type="dxa"/>
              <w:left w:w="100" w:type="dxa"/>
            </w:tcMar>
            <w:vAlign w:val="center"/>
          </w:tcPr>
          <w:p w14:paraId="1F64EB9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"https://m.edsoo.ru/f5ec6fce" \h </w:instrText>
            </w:r>
            <w:r>
              <w:fldChar w:fldCharType="separate"/>
            </w:r>
            <w:r>
              <w:rPr>
                <w:rFonts w:ascii="Times New Roman" w:hAnsi="Times New Roman"/>
                <w:b w:val="0"/>
                <w:i w:val="0"/>
                <w:color w:val="0000FF"/>
                <w:sz w:val="22"/>
                <w:u w:val="single"/>
              </w:rPr>
              <w:t>https://m.edsoo.ru/f5ec6fce</w:t>
            </w:r>
            <w:r>
              <w:rPr>
                <w:rFonts w:ascii="Times New Roman" w:hAnsi="Times New Roman"/>
                <w:b w:val="0"/>
                <w:i w:val="0"/>
                <w:color w:val="0000FF"/>
                <w:sz w:val="22"/>
                <w:u w:val="single"/>
              </w:rPr>
              <w:fldChar w:fldCharType="end"/>
            </w:r>
          </w:p>
        </w:tc>
      </w:tr>
      <w:tr w14:paraId="4276B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981DC47">
            <w:pPr>
              <w:spacing w:before="0" w:after="0"/>
              <w:ind w:left="0"/>
              <w:jc w:val="left"/>
            </w:pPr>
            <w:r>
              <w:rPr>
                <w:rFonts w:ascii="Times New Roman" w:hAnsi="Times New Roman"/>
                <w:b w:val="0"/>
                <w:i w:val="0"/>
                <w:color w:val="000000"/>
                <w:sz w:val="24"/>
              </w:rPr>
              <w:t>21</w:t>
            </w:r>
          </w:p>
        </w:tc>
        <w:tc>
          <w:tcPr>
            <w:tcW w:w="3168" w:type="dxa"/>
            <w:tcMar>
              <w:top w:w="50" w:type="dxa"/>
              <w:left w:w="100" w:type="dxa"/>
            </w:tcMar>
            <w:vAlign w:val="center"/>
          </w:tcPr>
          <w:p w14:paraId="26FD28BF">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830" w:type="dxa"/>
            <w:tcMar>
              <w:top w:w="50" w:type="dxa"/>
              <w:left w:w="100" w:type="dxa"/>
            </w:tcMar>
            <w:vAlign w:val="center"/>
          </w:tcPr>
          <w:p w14:paraId="1A86A90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25F0129">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3B48E88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0A76C9B">
            <w:pPr>
              <w:spacing w:before="0" w:after="0"/>
              <w:ind w:left="135"/>
              <w:jc w:val="left"/>
            </w:pPr>
          </w:p>
        </w:tc>
        <w:tc>
          <w:tcPr>
            <w:tcW w:w="1977" w:type="dxa"/>
            <w:tcMar>
              <w:top w:w="50" w:type="dxa"/>
              <w:left w:w="100" w:type="dxa"/>
            </w:tcMar>
            <w:vAlign w:val="center"/>
          </w:tcPr>
          <w:p w14:paraId="2F7A1C91">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"https://m.edsoo.ru/f5ec7190" \h </w:instrText>
            </w:r>
            <w:r>
              <w:fldChar w:fldCharType="separate"/>
            </w:r>
            <w:r>
              <w:rPr>
                <w:rFonts w:ascii="Times New Roman" w:hAnsi="Times New Roman"/>
                <w:b w:val="0"/>
                <w:i w:val="0"/>
                <w:color w:val="0000FF"/>
                <w:sz w:val="22"/>
                <w:u w:val="single"/>
              </w:rPr>
              <w:t>https://m.edsoo.ru/f5ec7190</w:t>
            </w:r>
            <w:r>
              <w:rPr>
                <w:rFonts w:ascii="Times New Roman" w:hAnsi="Times New Roman"/>
                <w:b w:val="0"/>
                <w:i w:val="0"/>
                <w:color w:val="0000FF"/>
                <w:sz w:val="22"/>
                <w:u w:val="single"/>
              </w:rPr>
              <w:fldChar w:fldCharType="end"/>
            </w:r>
          </w:p>
        </w:tc>
      </w:tr>
      <w:tr w14:paraId="2AB94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0EC7F05">
            <w:pPr>
              <w:spacing w:before="0" w:after="0"/>
              <w:ind w:left="0"/>
              <w:jc w:val="left"/>
            </w:pPr>
            <w:r>
              <w:rPr>
                <w:rFonts w:ascii="Times New Roman" w:hAnsi="Times New Roman"/>
                <w:b w:val="0"/>
                <w:i w:val="0"/>
                <w:color w:val="000000"/>
                <w:sz w:val="24"/>
              </w:rPr>
              <w:t>22</w:t>
            </w:r>
          </w:p>
        </w:tc>
        <w:tc>
          <w:tcPr>
            <w:tcW w:w="3168" w:type="dxa"/>
            <w:tcMar>
              <w:top w:w="50" w:type="dxa"/>
              <w:left w:w="100" w:type="dxa"/>
            </w:tcMar>
            <w:vAlign w:val="center"/>
          </w:tcPr>
          <w:p w14:paraId="665C0D3B">
            <w:pPr>
              <w:spacing w:before="0" w:after="0"/>
              <w:ind w:left="135"/>
              <w:jc w:val="left"/>
            </w:pPr>
            <w:r>
              <w:rPr>
                <w:rFonts w:ascii="Times New Roman" w:hAnsi="Times New Roman"/>
                <w:b w:val="0"/>
                <w:i w:val="0"/>
                <w:color w:val="000000"/>
                <w:sz w:val="24"/>
              </w:rPr>
              <w:t>Этнос и нация. Россия- многонациональное государство</w:t>
            </w:r>
          </w:p>
        </w:tc>
        <w:tc>
          <w:tcPr>
            <w:tcW w:w="830" w:type="dxa"/>
            <w:tcMar>
              <w:top w:w="50" w:type="dxa"/>
              <w:left w:w="100" w:type="dxa"/>
            </w:tcMar>
            <w:vAlign w:val="center"/>
          </w:tcPr>
          <w:p w14:paraId="7BCC63B9">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D63F0F4">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BDB2B0C">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B368D10">
            <w:pPr>
              <w:spacing w:before="0" w:after="0"/>
              <w:ind w:left="135"/>
              <w:jc w:val="left"/>
            </w:pPr>
          </w:p>
        </w:tc>
        <w:tc>
          <w:tcPr>
            <w:tcW w:w="1977" w:type="dxa"/>
            <w:tcMar>
              <w:top w:w="50" w:type="dxa"/>
              <w:left w:w="100" w:type="dxa"/>
            </w:tcMar>
            <w:vAlign w:val="center"/>
          </w:tcPr>
          <w:p w14:paraId="352685BE">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"https://m.edsoo.ru/f5ec746a" \h </w:instrText>
            </w:r>
            <w:r>
              <w:fldChar w:fldCharType="separate"/>
            </w:r>
            <w:r>
              <w:rPr>
                <w:rFonts w:ascii="Times New Roman" w:hAnsi="Times New Roman"/>
                <w:b w:val="0"/>
                <w:i w:val="0"/>
                <w:color w:val="0000FF"/>
                <w:sz w:val="22"/>
                <w:u w:val="single"/>
              </w:rPr>
              <w:t>https://m.edsoo.ru/f5ec746a</w:t>
            </w:r>
            <w:r>
              <w:rPr>
                <w:rFonts w:ascii="Times New Roman" w:hAnsi="Times New Roman"/>
                <w:b w:val="0"/>
                <w:i w:val="0"/>
                <w:color w:val="0000FF"/>
                <w:sz w:val="22"/>
                <w:u w:val="single"/>
              </w:rPr>
              <w:fldChar w:fldCharType="end"/>
            </w:r>
          </w:p>
        </w:tc>
      </w:tr>
      <w:tr w14:paraId="75A0C4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19AAA7F">
            <w:pPr>
              <w:spacing w:before="0" w:after="0"/>
              <w:ind w:left="0"/>
              <w:jc w:val="left"/>
            </w:pPr>
            <w:r>
              <w:rPr>
                <w:rFonts w:ascii="Times New Roman" w:hAnsi="Times New Roman"/>
                <w:b w:val="0"/>
                <w:i w:val="0"/>
                <w:color w:val="000000"/>
                <w:sz w:val="24"/>
              </w:rPr>
              <w:t>23</w:t>
            </w:r>
          </w:p>
        </w:tc>
        <w:tc>
          <w:tcPr>
            <w:tcW w:w="3168" w:type="dxa"/>
            <w:tcMar>
              <w:top w:w="50" w:type="dxa"/>
              <w:left w:w="100" w:type="dxa"/>
            </w:tcMar>
            <w:vAlign w:val="center"/>
          </w:tcPr>
          <w:p w14:paraId="2F72056F">
            <w:pPr>
              <w:spacing w:before="0" w:after="0"/>
              <w:ind w:left="135"/>
              <w:jc w:val="left"/>
            </w:pPr>
            <w:r>
              <w:rPr>
                <w:rFonts w:ascii="Times New Roman" w:hAnsi="Times New Roman"/>
                <w:b w:val="0"/>
                <w:i w:val="0"/>
                <w:color w:val="000000"/>
                <w:sz w:val="24"/>
              </w:rPr>
              <w:t>Социальная политика Российского государства</w:t>
            </w:r>
          </w:p>
        </w:tc>
        <w:tc>
          <w:tcPr>
            <w:tcW w:w="830" w:type="dxa"/>
            <w:tcMar>
              <w:top w:w="50" w:type="dxa"/>
              <w:left w:w="100" w:type="dxa"/>
            </w:tcMar>
            <w:vAlign w:val="center"/>
          </w:tcPr>
          <w:p w14:paraId="42EC7C0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72C7A36">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0126E67">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4FA4833F">
            <w:pPr>
              <w:spacing w:before="0" w:after="0"/>
              <w:ind w:left="135"/>
              <w:jc w:val="left"/>
            </w:pPr>
          </w:p>
        </w:tc>
        <w:tc>
          <w:tcPr>
            <w:tcW w:w="1977" w:type="dxa"/>
            <w:tcMar>
              <w:top w:w="50" w:type="dxa"/>
              <w:left w:w="100" w:type="dxa"/>
            </w:tcMar>
            <w:vAlign w:val="center"/>
          </w:tcPr>
          <w:p w14:paraId="34AD7CB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"https://m.edsoo.ru/f5ec55a2" \h </w:instrText>
            </w:r>
            <w:r>
              <w:fldChar w:fldCharType="separate"/>
            </w:r>
            <w:r>
              <w:rPr>
                <w:rFonts w:ascii="Times New Roman" w:hAnsi="Times New Roman"/>
                <w:b w:val="0"/>
                <w:i w:val="0"/>
                <w:color w:val="0000FF"/>
                <w:sz w:val="22"/>
                <w:u w:val="single"/>
              </w:rPr>
              <w:t>https://m.edsoo.ru/f5ec55a2</w:t>
            </w:r>
            <w:r>
              <w:rPr>
                <w:rFonts w:ascii="Times New Roman" w:hAnsi="Times New Roman"/>
                <w:b w:val="0"/>
                <w:i w:val="0"/>
                <w:color w:val="0000FF"/>
                <w:sz w:val="22"/>
                <w:u w:val="single"/>
              </w:rPr>
              <w:fldChar w:fldCharType="end"/>
            </w:r>
          </w:p>
        </w:tc>
      </w:tr>
      <w:tr w14:paraId="0F0E88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049957C">
            <w:pPr>
              <w:spacing w:before="0" w:after="0"/>
              <w:ind w:left="0"/>
              <w:jc w:val="left"/>
            </w:pPr>
            <w:r>
              <w:rPr>
                <w:rFonts w:ascii="Times New Roman" w:hAnsi="Times New Roman"/>
                <w:b w:val="0"/>
                <w:i w:val="0"/>
                <w:color w:val="000000"/>
                <w:sz w:val="24"/>
              </w:rPr>
              <w:t>24</w:t>
            </w:r>
          </w:p>
        </w:tc>
        <w:tc>
          <w:tcPr>
            <w:tcW w:w="3168" w:type="dxa"/>
            <w:tcMar>
              <w:top w:w="50" w:type="dxa"/>
              <w:left w:w="100" w:type="dxa"/>
            </w:tcMar>
            <w:vAlign w:val="center"/>
          </w:tcPr>
          <w:p w14:paraId="7059AD2F">
            <w:pPr>
              <w:spacing w:before="0" w:after="0"/>
              <w:ind w:left="135"/>
              <w:jc w:val="left"/>
            </w:pPr>
            <w:r>
              <w:rPr>
                <w:rFonts w:ascii="Times New Roman" w:hAnsi="Times New Roman"/>
                <w:b w:val="0"/>
                <w:i w:val="0"/>
                <w:color w:val="000000"/>
                <w:sz w:val="24"/>
              </w:rPr>
              <w:t>Отклоняющееся поведение</w:t>
            </w:r>
          </w:p>
        </w:tc>
        <w:tc>
          <w:tcPr>
            <w:tcW w:w="830" w:type="dxa"/>
            <w:tcMar>
              <w:top w:w="50" w:type="dxa"/>
              <w:left w:w="100" w:type="dxa"/>
            </w:tcMar>
            <w:vAlign w:val="center"/>
          </w:tcPr>
          <w:p w14:paraId="30B85454">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D9C28B0">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422D9E9C">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6413121">
            <w:pPr>
              <w:spacing w:before="0" w:after="0"/>
              <w:ind w:left="135"/>
              <w:jc w:val="left"/>
            </w:pPr>
          </w:p>
        </w:tc>
        <w:tc>
          <w:tcPr>
            <w:tcW w:w="1977" w:type="dxa"/>
            <w:tcMar>
              <w:top w:w="50" w:type="dxa"/>
              <w:left w:w="100" w:type="dxa"/>
            </w:tcMar>
            <w:vAlign w:val="center"/>
          </w:tcPr>
          <w:p w14:paraId="6D6E831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"https://m.edsoo.ru/f5ec765e" \h </w:instrText>
            </w:r>
            <w:r>
              <w:fldChar w:fldCharType="separate"/>
            </w:r>
            <w:r>
              <w:rPr>
                <w:rFonts w:ascii="Times New Roman" w:hAnsi="Times New Roman"/>
                <w:b w:val="0"/>
                <w:i w:val="0"/>
                <w:color w:val="0000FF"/>
                <w:sz w:val="22"/>
                <w:u w:val="single"/>
              </w:rPr>
              <w:t>https://m.edsoo.ru/f5ec765e</w:t>
            </w:r>
            <w:r>
              <w:rPr>
                <w:rFonts w:ascii="Times New Roman" w:hAnsi="Times New Roman"/>
                <w:b w:val="0"/>
                <w:i w:val="0"/>
                <w:color w:val="0000FF"/>
                <w:sz w:val="22"/>
                <w:u w:val="single"/>
              </w:rPr>
              <w:fldChar w:fldCharType="end"/>
            </w:r>
          </w:p>
        </w:tc>
      </w:tr>
      <w:tr w14:paraId="3196D3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057EA864">
            <w:pPr>
              <w:spacing w:before="0" w:after="0"/>
              <w:ind w:left="0"/>
              <w:jc w:val="left"/>
            </w:pPr>
            <w:r>
              <w:rPr>
                <w:rFonts w:ascii="Times New Roman" w:hAnsi="Times New Roman"/>
                <w:b w:val="0"/>
                <w:i w:val="0"/>
                <w:color w:val="000000"/>
                <w:sz w:val="24"/>
              </w:rPr>
              <w:t>25</w:t>
            </w:r>
          </w:p>
        </w:tc>
        <w:tc>
          <w:tcPr>
            <w:tcW w:w="3168" w:type="dxa"/>
            <w:tcMar>
              <w:top w:w="50" w:type="dxa"/>
              <w:left w:w="100" w:type="dxa"/>
            </w:tcMar>
            <w:vAlign w:val="center"/>
          </w:tcPr>
          <w:p w14:paraId="773A2755">
            <w:pPr>
              <w:spacing w:before="0" w:after="0"/>
              <w:ind w:left="135"/>
              <w:jc w:val="left"/>
            </w:pPr>
            <w:r>
              <w:rPr>
                <w:rFonts w:ascii="Times New Roman" w:hAnsi="Times New Roman"/>
                <w:b w:val="0"/>
                <w:i w:val="0"/>
                <w:color w:val="000000"/>
                <w:sz w:val="24"/>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469050AB">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D175D1C">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6A6DBE2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B678170">
            <w:pPr>
              <w:spacing w:before="0" w:after="0"/>
              <w:ind w:left="135"/>
              <w:jc w:val="left"/>
            </w:pPr>
          </w:p>
        </w:tc>
        <w:tc>
          <w:tcPr>
            <w:tcW w:w="1977" w:type="dxa"/>
            <w:tcMar>
              <w:top w:w="50" w:type="dxa"/>
              <w:left w:w="100" w:type="dxa"/>
            </w:tcMar>
            <w:vAlign w:val="center"/>
          </w:tcPr>
          <w:p w14:paraId="4E98650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"https://m.edsoo.ru/f5ec7a0a" \h </w:instrText>
            </w:r>
            <w:r>
              <w:fldChar w:fldCharType="separate"/>
            </w:r>
            <w:r>
              <w:rPr>
                <w:rFonts w:ascii="Times New Roman" w:hAnsi="Times New Roman"/>
                <w:b w:val="0"/>
                <w:i w:val="0"/>
                <w:color w:val="0000FF"/>
                <w:sz w:val="22"/>
                <w:u w:val="single"/>
              </w:rPr>
              <w:t>https://m.edsoo.ru/f5ec7a0a</w:t>
            </w:r>
            <w:r>
              <w:rPr>
                <w:rFonts w:ascii="Times New Roman" w:hAnsi="Times New Roman"/>
                <w:b w:val="0"/>
                <w:i w:val="0"/>
                <w:color w:val="0000FF"/>
                <w:sz w:val="22"/>
                <w:u w:val="single"/>
              </w:rPr>
              <w:fldChar w:fldCharType="end"/>
            </w:r>
          </w:p>
        </w:tc>
      </w:tr>
      <w:tr w14:paraId="3EBC5B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85E699D">
            <w:pPr>
              <w:spacing w:before="0" w:after="0"/>
              <w:ind w:left="0"/>
              <w:jc w:val="left"/>
            </w:pPr>
            <w:r>
              <w:rPr>
                <w:rFonts w:ascii="Times New Roman" w:hAnsi="Times New Roman"/>
                <w:b w:val="0"/>
                <w:i w:val="0"/>
                <w:color w:val="000000"/>
                <w:sz w:val="24"/>
              </w:rPr>
              <w:t>26</w:t>
            </w:r>
          </w:p>
        </w:tc>
        <w:tc>
          <w:tcPr>
            <w:tcW w:w="3168" w:type="dxa"/>
            <w:tcMar>
              <w:top w:w="50" w:type="dxa"/>
              <w:left w:w="100" w:type="dxa"/>
            </w:tcMar>
            <w:vAlign w:val="center"/>
          </w:tcPr>
          <w:p w14:paraId="703A12A3">
            <w:pPr>
              <w:spacing w:before="0" w:after="0"/>
              <w:ind w:left="135"/>
              <w:jc w:val="left"/>
            </w:pPr>
            <w:r>
              <w:rPr>
                <w:rFonts w:ascii="Times New Roman" w:hAnsi="Times New Roman"/>
                <w:b w:val="0"/>
                <w:i w:val="0"/>
                <w:color w:val="000000"/>
                <w:sz w:val="24"/>
              </w:rPr>
              <w:t>Информационное общество</w:t>
            </w:r>
          </w:p>
        </w:tc>
        <w:tc>
          <w:tcPr>
            <w:tcW w:w="830" w:type="dxa"/>
            <w:tcMar>
              <w:top w:w="50" w:type="dxa"/>
              <w:left w:w="100" w:type="dxa"/>
            </w:tcMar>
            <w:vAlign w:val="center"/>
          </w:tcPr>
          <w:p w14:paraId="2A4E21D8">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8232E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2CE3B2B">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14BB7BF">
            <w:pPr>
              <w:spacing w:before="0" w:after="0"/>
              <w:ind w:left="135"/>
              <w:jc w:val="left"/>
            </w:pPr>
          </w:p>
        </w:tc>
        <w:tc>
          <w:tcPr>
            <w:tcW w:w="1977" w:type="dxa"/>
            <w:tcMar>
              <w:top w:w="50" w:type="dxa"/>
              <w:left w:w="100" w:type="dxa"/>
            </w:tcMar>
            <w:vAlign w:val="center"/>
          </w:tcPr>
          <w:p w14:paraId="7A7F206B">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"https://m.edsoo.ru/f5ec96de" \h </w:instrText>
            </w:r>
            <w:r>
              <w:fldChar w:fldCharType="separate"/>
            </w:r>
            <w:r>
              <w:rPr>
                <w:rFonts w:ascii="Times New Roman" w:hAnsi="Times New Roman"/>
                <w:b w:val="0"/>
                <w:i w:val="0"/>
                <w:color w:val="0000FF"/>
                <w:sz w:val="22"/>
                <w:u w:val="single"/>
              </w:rPr>
              <w:t>https://m.edsoo.ru/f5ec96de</w:t>
            </w:r>
            <w:r>
              <w:rPr>
                <w:rFonts w:ascii="Times New Roman" w:hAnsi="Times New Roman"/>
                <w:b w:val="0"/>
                <w:i w:val="0"/>
                <w:color w:val="0000FF"/>
                <w:sz w:val="22"/>
                <w:u w:val="single"/>
              </w:rPr>
              <w:fldChar w:fldCharType="end"/>
            </w:r>
          </w:p>
        </w:tc>
      </w:tr>
      <w:tr w14:paraId="251C4D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1A5A4F4">
            <w:pPr>
              <w:spacing w:before="0" w:after="0"/>
              <w:ind w:left="0"/>
              <w:jc w:val="left"/>
            </w:pPr>
            <w:r>
              <w:rPr>
                <w:rFonts w:ascii="Times New Roman" w:hAnsi="Times New Roman"/>
                <w:b w:val="0"/>
                <w:i w:val="0"/>
                <w:color w:val="000000"/>
                <w:sz w:val="24"/>
              </w:rPr>
              <w:t>27</w:t>
            </w:r>
          </w:p>
        </w:tc>
        <w:tc>
          <w:tcPr>
            <w:tcW w:w="3168" w:type="dxa"/>
            <w:tcMar>
              <w:top w:w="50" w:type="dxa"/>
              <w:left w:w="100" w:type="dxa"/>
            </w:tcMar>
            <w:vAlign w:val="center"/>
          </w:tcPr>
          <w:p w14:paraId="52B1A45D">
            <w:pPr>
              <w:spacing w:before="0" w:after="0"/>
              <w:ind w:left="135"/>
              <w:jc w:val="left"/>
            </w:pPr>
            <w:r>
              <w:rPr>
                <w:rFonts w:ascii="Times New Roman" w:hAnsi="Times New Roman"/>
                <w:b w:val="0"/>
                <w:i w:val="0"/>
                <w:color w:val="000000"/>
                <w:sz w:val="24"/>
              </w:rPr>
              <w:t>Сущность глобализации</w:t>
            </w:r>
          </w:p>
        </w:tc>
        <w:tc>
          <w:tcPr>
            <w:tcW w:w="830" w:type="dxa"/>
            <w:tcMar>
              <w:top w:w="50" w:type="dxa"/>
              <w:left w:w="100" w:type="dxa"/>
            </w:tcMar>
            <w:vAlign w:val="center"/>
          </w:tcPr>
          <w:p w14:paraId="15417D86">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380A01F">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37F8A56">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64673F7A">
            <w:pPr>
              <w:spacing w:before="0" w:after="0"/>
              <w:ind w:left="135"/>
              <w:jc w:val="left"/>
            </w:pPr>
          </w:p>
        </w:tc>
        <w:tc>
          <w:tcPr>
            <w:tcW w:w="1977" w:type="dxa"/>
            <w:tcMar>
              <w:top w:w="50" w:type="dxa"/>
              <w:left w:w="100" w:type="dxa"/>
            </w:tcMar>
            <w:vAlign w:val="center"/>
          </w:tcPr>
          <w:p w14:paraId="1B0CE99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"https://m.edsoo.ru/f5ec98b4" \h </w:instrText>
            </w:r>
            <w:r>
              <w:fldChar w:fldCharType="separate"/>
            </w:r>
            <w:r>
              <w:rPr>
                <w:rFonts w:ascii="Times New Roman" w:hAnsi="Times New Roman"/>
                <w:b w:val="0"/>
                <w:i w:val="0"/>
                <w:color w:val="0000FF"/>
                <w:sz w:val="22"/>
                <w:u w:val="single"/>
              </w:rPr>
              <w:t>https://m.edsoo.ru/f5ec98b4</w:t>
            </w:r>
            <w:r>
              <w:rPr>
                <w:rFonts w:ascii="Times New Roman" w:hAnsi="Times New Roman"/>
                <w:b w:val="0"/>
                <w:i w:val="0"/>
                <w:color w:val="0000FF"/>
                <w:sz w:val="22"/>
                <w:u w:val="single"/>
              </w:rPr>
              <w:fldChar w:fldCharType="end"/>
            </w:r>
          </w:p>
        </w:tc>
      </w:tr>
      <w:tr w14:paraId="7580AB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60EC8021">
            <w:pPr>
              <w:spacing w:before="0" w:after="0"/>
              <w:ind w:left="0"/>
              <w:jc w:val="left"/>
            </w:pPr>
            <w:r>
              <w:rPr>
                <w:rFonts w:ascii="Times New Roman" w:hAnsi="Times New Roman"/>
                <w:b w:val="0"/>
                <w:i w:val="0"/>
                <w:color w:val="000000"/>
                <w:sz w:val="24"/>
              </w:rPr>
              <w:t>28</w:t>
            </w:r>
          </w:p>
        </w:tc>
        <w:tc>
          <w:tcPr>
            <w:tcW w:w="3168" w:type="dxa"/>
            <w:tcMar>
              <w:top w:w="50" w:type="dxa"/>
              <w:left w:w="100" w:type="dxa"/>
            </w:tcMar>
            <w:vAlign w:val="center"/>
          </w:tcPr>
          <w:p w14:paraId="15912849">
            <w:pPr>
              <w:spacing w:before="0" w:after="0"/>
              <w:ind w:left="135"/>
              <w:jc w:val="left"/>
            </w:pPr>
            <w:r>
              <w:rPr>
                <w:rFonts w:ascii="Times New Roman" w:hAnsi="Times New Roman"/>
                <w:b w:val="0"/>
                <w:i w:val="0"/>
                <w:color w:val="000000"/>
                <w:sz w:val="24"/>
              </w:rPr>
              <w:t>Молодёжь — активный участник общественной жизни</w:t>
            </w:r>
          </w:p>
        </w:tc>
        <w:tc>
          <w:tcPr>
            <w:tcW w:w="830" w:type="dxa"/>
            <w:tcMar>
              <w:top w:w="50" w:type="dxa"/>
              <w:left w:w="100" w:type="dxa"/>
            </w:tcMar>
            <w:vAlign w:val="center"/>
          </w:tcPr>
          <w:p w14:paraId="21F4E82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B8E17B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11F4767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167B1E2D">
            <w:pPr>
              <w:spacing w:before="0" w:after="0"/>
              <w:ind w:left="135"/>
              <w:jc w:val="left"/>
            </w:pPr>
          </w:p>
        </w:tc>
        <w:tc>
          <w:tcPr>
            <w:tcW w:w="1977" w:type="dxa"/>
            <w:tcMar>
              <w:top w:w="50" w:type="dxa"/>
              <w:left w:w="100" w:type="dxa"/>
            </w:tcMar>
            <w:vAlign w:val="center"/>
          </w:tcPr>
          <w:p w14:paraId="5737D29C">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"https://m.edsoo.ru/f5ec9a58" \h </w:instrText>
            </w:r>
            <w:r>
              <w:fldChar w:fldCharType="separate"/>
            </w:r>
            <w:r>
              <w:rPr>
                <w:rFonts w:ascii="Times New Roman" w:hAnsi="Times New Roman"/>
                <w:b w:val="0"/>
                <w:i w:val="0"/>
                <w:color w:val="0000FF"/>
                <w:sz w:val="22"/>
                <w:u w:val="single"/>
              </w:rPr>
              <w:t>https://m.edsoo.ru/f5ec9a58</w:t>
            </w:r>
            <w:r>
              <w:rPr>
                <w:rFonts w:ascii="Times New Roman" w:hAnsi="Times New Roman"/>
                <w:b w:val="0"/>
                <w:i w:val="0"/>
                <w:color w:val="0000FF"/>
                <w:sz w:val="22"/>
                <w:u w:val="single"/>
              </w:rPr>
              <w:fldChar w:fldCharType="end"/>
            </w:r>
          </w:p>
        </w:tc>
      </w:tr>
      <w:tr w14:paraId="2CE0DE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FB7D770">
            <w:pPr>
              <w:spacing w:before="0" w:after="0"/>
              <w:ind w:left="0"/>
              <w:jc w:val="left"/>
            </w:pPr>
            <w:r>
              <w:rPr>
                <w:rFonts w:ascii="Times New Roman" w:hAnsi="Times New Roman"/>
                <w:b w:val="0"/>
                <w:i w:val="0"/>
                <w:color w:val="000000"/>
                <w:sz w:val="24"/>
              </w:rPr>
              <w:t>29</w:t>
            </w:r>
          </w:p>
        </w:tc>
        <w:tc>
          <w:tcPr>
            <w:tcW w:w="3168" w:type="dxa"/>
            <w:tcMar>
              <w:top w:w="50" w:type="dxa"/>
              <w:left w:w="100" w:type="dxa"/>
            </w:tcMar>
            <w:vAlign w:val="center"/>
          </w:tcPr>
          <w:p w14:paraId="36002D62">
            <w:pPr>
              <w:spacing w:before="0" w:after="0"/>
              <w:ind w:left="135"/>
              <w:jc w:val="left"/>
            </w:pPr>
            <w:r>
              <w:rPr>
                <w:rFonts w:ascii="Times New Roman" w:hAnsi="Times New Roman"/>
                <w:b w:val="0"/>
                <w:i w:val="0"/>
                <w:color w:val="000000"/>
                <w:sz w:val="24"/>
              </w:rPr>
              <w:t>Профессиии настоящего и будущего</w:t>
            </w:r>
          </w:p>
        </w:tc>
        <w:tc>
          <w:tcPr>
            <w:tcW w:w="830" w:type="dxa"/>
            <w:tcMar>
              <w:top w:w="50" w:type="dxa"/>
              <w:left w:w="100" w:type="dxa"/>
            </w:tcMar>
            <w:vAlign w:val="center"/>
          </w:tcPr>
          <w:p w14:paraId="63521FCA">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05EAD56E">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5B130AFD">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DD0EDF3">
            <w:pPr>
              <w:spacing w:before="0" w:after="0"/>
              <w:ind w:left="135"/>
              <w:jc w:val="left"/>
            </w:pPr>
          </w:p>
        </w:tc>
        <w:tc>
          <w:tcPr>
            <w:tcW w:w="1977" w:type="dxa"/>
            <w:tcMar>
              <w:top w:w="50" w:type="dxa"/>
              <w:left w:w="100" w:type="dxa"/>
            </w:tcMar>
            <w:vAlign w:val="center"/>
          </w:tcPr>
          <w:p w14:paraId="63C3CF7D">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"https://m.edsoo.ru/f5ec9be8" \h </w:instrText>
            </w:r>
            <w:r>
              <w:fldChar w:fldCharType="separate"/>
            </w:r>
            <w:r>
              <w:rPr>
                <w:rFonts w:ascii="Times New Roman" w:hAnsi="Times New Roman"/>
                <w:b w:val="0"/>
                <w:i w:val="0"/>
                <w:color w:val="0000FF"/>
                <w:sz w:val="22"/>
                <w:u w:val="single"/>
              </w:rPr>
              <w:t>https://m.edsoo.ru/f5ec9be8</w:t>
            </w:r>
            <w:r>
              <w:rPr>
                <w:rFonts w:ascii="Times New Roman" w:hAnsi="Times New Roman"/>
                <w:b w:val="0"/>
                <w:i w:val="0"/>
                <w:color w:val="0000FF"/>
                <w:sz w:val="22"/>
                <w:u w:val="single"/>
              </w:rPr>
              <w:fldChar w:fldCharType="end"/>
            </w:r>
          </w:p>
        </w:tc>
      </w:tr>
      <w:tr w14:paraId="314805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7A39A172">
            <w:pPr>
              <w:spacing w:before="0" w:after="0"/>
              <w:ind w:left="0"/>
              <w:jc w:val="left"/>
            </w:pPr>
            <w:r>
              <w:rPr>
                <w:rFonts w:ascii="Times New Roman" w:hAnsi="Times New Roman"/>
                <w:b w:val="0"/>
                <w:i w:val="0"/>
                <w:color w:val="000000"/>
                <w:sz w:val="24"/>
              </w:rPr>
              <w:t>30</w:t>
            </w:r>
          </w:p>
        </w:tc>
        <w:tc>
          <w:tcPr>
            <w:tcW w:w="3168" w:type="dxa"/>
            <w:tcMar>
              <w:top w:w="50" w:type="dxa"/>
              <w:left w:w="100" w:type="dxa"/>
            </w:tcMar>
            <w:vAlign w:val="center"/>
          </w:tcPr>
          <w:p w14:paraId="55BCD38B">
            <w:pPr>
              <w:spacing w:before="0" w:after="0"/>
              <w:ind w:left="135"/>
              <w:jc w:val="left"/>
            </w:pPr>
            <w:r>
              <w:rPr>
                <w:rFonts w:ascii="Times New Roman" w:hAnsi="Times New Roman"/>
                <w:b w:val="0"/>
                <w:i w:val="0"/>
                <w:color w:val="000000"/>
                <w:sz w:val="24"/>
              </w:rPr>
              <w:t>Здоровый образ жизни. Мода и спорт</w:t>
            </w:r>
          </w:p>
        </w:tc>
        <w:tc>
          <w:tcPr>
            <w:tcW w:w="830" w:type="dxa"/>
            <w:tcMar>
              <w:top w:w="50" w:type="dxa"/>
              <w:left w:w="100" w:type="dxa"/>
            </w:tcMar>
            <w:vAlign w:val="center"/>
          </w:tcPr>
          <w:p w14:paraId="43C6F2ED">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59CA4F02">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B9BC0D2">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040534F8">
            <w:pPr>
              <w:spacing w:before="0" w:after="0"/>
              <w:ind w:left="135"/>
              <w:jc w:val="left"/>
            </w:pPr>
          </w:p>
        </w:tc>
        <w:tc>
          <w:tcPr>
            <w:tcW w:w="1977" w:type="dxa"/>
            <w:tcMar>
              <w:top w:w="50" w:type="dxa"/>
              <w:left w:w="100" w:type="dxa"/>
            </w:tcMar>
            <w:vAlign w:val="center"/>
          </w:tcPr>
          <w:p w14:paraId="3CC2AAA3">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"https://m.edsoo.ru/f5ec9e54" \h </w:instrText>
            </w:r>
            <w:r>
              <w:fldChar w:fldCharType="separate"/>
            </w:r>
            <w:r>
              <w:rPr>
                <w:rFonts w:ascii="Times New Roman" w:hAnsi="Times New Roman"/>
                <w:b w:val="0"/>
                <w:i w:val="0"/>
                <w:color w:val="0000FF"/>
                <w:sz w:val="22"/>
                <w:u w:val="single"/>
              </w:rPr>
              <w:t>https://m.edsoo.ru/f5ec9e54</w:t>
            </w:r>
            <w:r>
              <w:rPr>
                <w:rFonts w:ascii="Times New Roman" w:hAnsi="Times New Roman"/>
                <w:b w:val="0"/>
                <w:i w:val="0"/>
                <w:color w:val="0000FF"/>
                <w:sz w:val="22"/>
                <w:u w:val="single"/>
              </w:rPr>
              <w:fldChar w:fldCharType="end"/>
            </w:r>
          </w:p>
        </w:tc>
      </w:tr>
      <w:tr w14:paraId="72EC02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1FF42019">
            <w:pPr>
              <w:spacing w:before="0" w:after="0"/>
              <w:ind w:left="0"/>
              <w:jc w:val="left"/>
            </w:pPr>
            <w:r>
              <w:rPr>
                <w:rFonts w:ascii="Times New Roman" w:hAnsi="Times New Roman"/>
                <w:b w:val="0"/>
                <w:i w:val="0"/>
                <w:color w:val="000000"/>
                <w:sz w:val="24"/>
              </w:rPr>
              <w:t>31</w:t>
            </w:r>
          </w:p>
        </w:tc>
        <w:tc>
          <w:tcPr>
            <w:tcW w:w="3168" w:type="dxa"/>
            <w:tcMar>
              <w:top w:w="50" w:type="dxa"/>
              <w:left w:w="100" w:type="dxa"/>
            </w:tcMar>
            <w:vAlign w:val="center"/>
          </w:tcPr>
          <w:p w14:paraId="2F91EC11">
            <w:pPr>
              <w:spacing w:before="0" w:after="0"/>
              <w:ind w:left="135"/>
              <w:jc w:val="left"/>
            </w:pPr>
            <w:r>
              <w:rPr>
                <w:rFonts w:ascii="Times New Roman" w:hAnsi="Times New Roman"/>
                <w:b w:val="0"/>
                <w:i w:val="0"/>
                <w:color w:val="000000"/>
                <w:sz w:val="24"/>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725B4CD2">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68F6F6CB">
            <w:pPr>
              <w:spacing w:before="0" w:after="0" w:line="276" w:lineRule="auto"/>
              <w:ind w:left="135"/>
              <w:jc w:val="center"/>
            </w:pPr>
            <w:r>
              <w:rPr>
                <w:rFonts w:ascii="Times New Roman" w:hAnsi="Times New Roman"/>
                <w:b w:val="0"/>
                <w:i w:val="0"/>
                <w:color w:val="000000"/>
                <w:sz w:val="24"/>
              </w:rPr>
              <w:t xml:space="preserve"> 1 </w:t>
            </w:r>
          </w:p>
        </w:tc>
        <w:tc>
          <w:tcPr>
            <w:tcW w:w="1628" w:type="dxa"/>
            <w:tcMar>
              <w:top w:w="50" w:type="dxa"/>
              <w:left w:w="100" w:type="dxa"/>
            </w:tcMar>
            <w:vAlign w:val="center"/>
          </w:tcPr>
          <w:p w14:paraId="5B1A1CAA">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55FA581C">
            <w:pPr>
              <w:spacing w:before="0" w:after="0"/>
              <w:ind w:left="135"/>
              <w:jc w:val="left"/>
            </w:pPr>
          </w:p>
        </w:tc>
        <w:tc>
          <w:tcPr>
            <w:tcW w:w="1977" w:type="dxa"/>
            <w:tcMar>
              <w:top w:w="50" w:type="dxa"/>
              <w:left w:w="100" w:type="dxa"/>
            </w:tcMar>
            <w:vAlign w:val="center"/>
          </w:tcPr>
          <w:p w14:paraId="0923A742">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"https://m.edsoo.ru/f5ec9fc6" \h </w:instrText>
            </w:r>
            <w:r>
              <w:fldChar w:fldCharType="separate"/>
            </w:r>
            <w:r>
              <w:rPr>
                <w:rFonts w:ascii="Times New Roman" w:hAnsi="Times New Roman"/>
                <w:b w:val="0"/>
                <w:i w:val="0"/>
                <w:color w:val="0000FF"/>
                <w:sz w:val="22"/>
                <w:u w:val="single"/>
              </w:rPr>
              <w:t>https://m.edsoo.ru/f5ec9fc6</w:t>
            </w:r>
            <w:r>
              <w:rPr>
                <w:rFonts w:ascii="Times New Roman" w:hAnsi="Times New Roman"/>
                <w:b w:val="0"/>
                <w:i w:val="0"/>
                <w:color w:val="0000FF"/>
                <w:sz w:val="22"/>
                <w:u w:val="single"/>
              </w:rPr>
              <w:fldChar w:fldCharType="end"/>
            </w:r>
          </w:p>
        </w:tc>
      </w:tr>
      <w:tr w14:paraId="26EF25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257E8A84">
            <w:pPr>
              <w:spacing w:before="0" w:after="0"/>
              <w:ind w:left="0"/>
              <w:jc w:val="left"/>
            </w:pPr>
            <w:r>
              <w:rPr>
                <w:rFonts w:ascii="Times New Roman" w:hAnsi="Times New Roman"/>
                <w:b w:val="0"/>
                <w:i w:val="0"/>
                <w:color w:val="000000"/>
                <w:sz w:val="24"/>
              </w:rPr>
              <w:t>32</w:t>
            </w:r>
          </w:p>
        </w:tc>
        <w:tc>
          <w:tcPr>
            <w:tcW w:w="3168" w:type="dxa"/>
            <w:tcMar>
              <w:top w:w="50" w:type="dxa"/>
              <w:left w:w="100" w:type="dxa"/>
            </w:tcMar>
            <w:vAlign w:val="center"/>
          </w:tcPr>
          <w:p w14:paraId="7518444E">
            <w:pPr>
              <w:spacing w:before="0" w:after="0"/>
              <w:ind w:left="135"/>
              <w:jc w:val="left"/>
            </w:pPr>
            <w:r>
              <w:rPr>
                <w:rFonts w:ascii="Times New Roman" w:hAnsi="Times New Roman"/>
                <w:b w:val="0"/>
                <w:i w:val="0"/>
                <w:color w:val="000000"/>
                <w:sz w:val="24"/>
              </w:rPr>
              <w:t>Защита проектов, итоговое повторение по теме "Гражданин и государство"</w:t>
            </w:r>
          </w:p>
        </w:tc>
        <w:tc>
          <w:tcPr>
            <w:tcW w:w="830" w:type="dxa"/>
            <w:tcMar>
              <w:top w:w="50" w:type="dxa"/>
              <w:left w:w="100" w:type="dxa"/>
            </w:tcMar>
            <w:vAlign w:val="center"/>
          </w:tcPr>
          <w:p w14:paraId="451A725E">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7F034598">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03761F6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3B15C0C0">
            <w:pPr>
              <w:spacing w:before="0" w:after="0"/>
              <w:ind w:left="135"/>
              <w:jc w:val="left"/>
            </w:pPr>
          </w:p>
        </w:tc>
        <w:tc>
          <w:tcPr>
            <w:tcW w:w="1977" w:type="dxa"/>
            <w:tcMar>
              <w:top w:w="50" w:type="dxa"/>
              <w:left w:w="100" w:type="dxa"/>
            </w:tcMar>
            <w:vAlign w:val="center"/>
          </w:tcPr>
          <w:p w14:paraId="0DDAE267">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"https://m.edsoo.ru/f5eca1ec" \h </w:instrText>
            </w:r>
            <w:r>
              <w:fldChar w:fldCharType="separate"/>
            </w:r>
            <w:r>
              <w:rPr>
                <w:rFonts w:ascii="Times New Roman" w:hAnsi="Times New Roman"/>
                <w:b w:val="0"/>
                <w:i w:val="0"/>
                <w:color w:val="0000FF"/>
                <w:sz w:val="22"/>
                <w:u w:val="single"/>
              </w:rPr>
              <w:t>https://m.edsoo.ru/f5eca1ec</w:t>
            </w:r>
            <w:r>
              <w:rPr>
                <w:rFonts w:ascii="Times New Roman" w:hAnsi="Times New Roman"/>
                <w:b w:val="0"/>
                <w:i w:val="0"/>
                <w:color w:val="0000FF"/>
                <w:sz w:val="22"/>
                <w:u w:val="single"/>
              </w:rPr>
              <w:fldChar w:fldCharType="end"/>
            </w:r>
          </w:p>
        </w:tc>
      </w:tr>
      <w:tr w14:paraId="1E482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4263D4C4">
            <w:pPr>
              <w:spacing w:before="0" w:after="0"/>
              <w:ind w:left="0"/>
              <w:jc w:val="left"/>
            </w:pPr>
            <w:r>
              <w:rPr>
                <w:rFonts w:ascii="Times New Roman" w:hAnsi="Times New Roman"/>
                <w:b w:val="0"/>
                <w:i w:val="0"/>
                <w:color w:val="000000"/>
                <w:sz w:val="24"/>
              </w:rPr>
              <w:t>33</w:t>
            </w:r>
          </w:p>
        </w:tc>
        <w:tc>
          <w:tcPr>
            <w:tcW w:w="3168" w:type="dxa"/>
            <w:tcMar>
              <w:top w:w="50" w:type="dxa"/>
              <w:left w:w="100" w:type="dxa"/>
            </w:tcMar>
            <w:vAlign w:val="center"/>
          </w:tcPr>
          <w:p w14:paraId="2127322D">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51258B51">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227688B3">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29498D55">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5F1848F">
            <w:pPr>
              <w:spacing w:before="0" w:after="0"/>
              <w:ind w:left="135"/>
              <w:jc w:val="left"/>
            </w:pPr>
          </w:p>
        </w:tc>
        <w:tc>
          <w:tcPr>
            <w:tcW w:w="1977" w:type="dxa"/>
            <w:tcMar>
              <w:top w:w="50" w:type="dxa"/>
              <w:left w:w="100" w:type="dxa"/>
            </w:tcMar>
            <w:vAlign w:val="center"/>
          </w:tcPr>
          <w:p w14:paraId="5E6D93E4">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"https://m.edsoo.ru/f5eca3d6" \h </w:instrText>
            </w:r>
            <w:r>
              <w:fldChar w:fldCharType="separate"/>
            </w:r>
            <w:r>
              <w:rPr>
                <w:rFonts w:ascii="Times New Roman" w:hAnsi="Times New Roman"/>
                <w:b w:val="0"/>
                <w:i w:val="0"/>
                <w:color w:val="0000FF"/>
                <w:sz w:val="22"/>
                <w:u w:val="single"/>
              </w:rPr>
              <w:t>https://m.edsoo.ru/f5eca3d6</w:t>
            </w:r>
            <w:r>
              <w:rPr>
                <w:rFonts w:ascii="Times New Roman" w:hAnsi="Times New Roman"/>
                <w:b w:val="0"/>
                <w:i w:val="0"/>
                <w:color w:val="0000FF"/>
                <w:sz w:val="22"/>
                <w:u w:val="single"/>
              </w:rPr>
              <w:fldChar w:fldCharType="end"/>
            </w:r>
          </w:p>
        </w:tc>
      </w:tr>
      <w:tr w14:paraId="335F3E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378" w:type="dxa"/>
            <w:tcMar>
              <w:top w:w="50" w:type="dxa"/>
              <w:left w:w="100" w:type="dxa"/>
            </w:tcMar>
            <w:vAlign w:val="center"/>
          </w:tcPr>
          <w:p w14:paraId="35AC9B6D">
            <w:pPr>
              <w:spacing w:before="0" w:after="0"/>
              <w:ind w:left="0"/>
              <w:jc w:val="left"/>
            </w:pPr>
            <w:r>
              <w:rPr>
                <w:rFonts w:ascii="Times New Roman" w:hAnsi="Times New Roman"/>
                <w:b w:val="0"/>
                <w:i w:val="0"/>
                <w:color w:val="000000"/>
                <w:sz w:val="24"/>
              </w:rPr>
              <w:t>34</w:t>
            </w:r>
          </w:p>
        </w:tc>
        <w:tc>
          <w:tcPr>
            <w:tcW w:w="3168" w:type="dxa"/>
            <w:tcMar>
              <w:top w:w="50" w:type="dxa"/>
              <w:left w:w="100" w:type="dxa"/>
            </w:tcMar>
            <w:vAlign w:val="center"/>
          </w:tcPr>
          <w:p w14:paraId="7ED07417">
            <w:pPr>
              <w:spacing w:before="0" w:after="0"/>
              <w:ind w:left="135"/>
              <w:jc w:val="left"/>
            </w:pPr>
            <w:r>
              <w:rPr>
                <w:rFonts w:ascii="Times New Roman" w:hAnsi="Times New Roman"/>
                <w:b w:val="0"/>
                <w:i w:val="0"/>
                <w:color w:val="000000"/>
                <w:sz w:val="24"/>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7513BC4F">
            <w:pPr>
              <w:spacing w:before="0" w:after="0" w:line="276" w:lineRule="auto"/>
              <w:ind w:left="135"/>
              <w:jc w:val="center"/>
            </w:pPr>
            <w:r>
              <w:rPr>
                <w:rFonts w:ascii="Times New Roman" w:hAnsi="Times New Roman"/>
                <w:b w:val="0"/>
                <w:i w:val="0"/>
                <w:color w:val="000000"/>
                <w:sz w:val="24"/>
              </w:rPr>
              <w:t xml:space="preserve"> 1 </w:t>
            </w:r>
          </w:p>
        </w:tc>
        <w:tc>
          <w:tcPr>
            <w:tcW w:w="1529" w:type="dxa"/>
            <w:tcMar>
              <w:top w:w="50" w:type="dxa"/>
              <w:left w:w="100" w:type="dxa"/>
            </w:tcMar>
            <w:vAlign w:val="center"/>
          </w:tcPr>
          <w:p w14:paraId="310C21DD">
            <w:pPr>
              <w:spacing w:before="0" w:after="0" w:line="276" w:lineRule="auto"/>
              <w:ind w:left="135"/>
              <w:jc w:val="center"/>
            </w:pPr>
            <w:r>
              <w:rPr>
                <w:rFonts w:ascii="Times New Roman" w:hAnsi="Times New Roman"/>
                <w:b w:val="0"/>
                <w:i w:val="0"/>
                <w:color w:val="000000"/>
                <w:sz w:val="24"/>
              </w:rPr>
              <w:t xml:space="preserve"> 0 </w:t>
            </w:r>
          </w:p>
        </w:tc>
        <w:tc>
          <w:tcPr>
            <w:tcW w:w="1628" w:type="dxa"/>
            <w:tcMar>
              <w:top w:w="50" w:type="dxa"/>
              <w:left w:w="100" w:type="dxa"/>
            </w:tcMar>
            <w:vAlign w:val="center"/>
          </w:tcPr>
          <w:p w14:paraId="7DCAA960">
            <w:pPr>
              <w:spacing w:before="0" w:after="0" w:line="276" w:lineRule="auto"/>
              <w:ind w:left="135"/>
              <w:jc w:val="center"/>
            </w:pPr>
            <w:r>
              <w:rPr>
                <w:rFonts w:ascii="Times New Roman" w:hAnsi="Times New Roman"/>
                <w:b w:val="0"/>
                <w:i w:val="0"/>
                <w:color w:val="000000"/>
                <w:sz w:val="24"/>
              </w:rPr>
              <w:t xml:space="preserve"> 0 </w:t>
            </w:r>
          </w:p>
        </w:tc>
        <w:tc>
          <w:tcPr>
            <w:tcW w:w="1155" w:type="dxa"/>
            <w:tcMar>
              <w:top w:w="50" w:type="dxa"/>
              <w:left w:w="100" w:type="dxa"/>
            </w:tcMar>
            <w:vAlign w:val="center"/>
          </w:tcPr>
          <w:p w14:paraId="27493B53">
            <w:pPr>
              <w:spacing w:before="0" w:after="0"/>
              <w:ind w:left="135"/>
              <w:jc w:val="left"/>
            </w:pPr>
          </w:p>
        </w:tc>
        <w:tc>
          <w:tcPr>
            <w:tcW w:w="1977" w:type="dxa"/>
            <w:tcMar>
              <w:top w:w="50" w:type="dxa"/>
              <w:left w:w="100" w:type="dxa"/>
            </w:tcMar>
            <w:vAlign w:val="center"/>
          </w:tcPr>
          <w:p w14:paraId="09C93CA0">
            <w:pPr>
              <w:spacing w:before="0" w:after="0"/>
              <w:ind w:left="135"/>
              <w:jc w:val="left"/>
            </w:pPr>
            <w:r>
              <w:rPr>
                <w:rFonts w:ascii="Times New Roman" w:hAnsi="Times New Roman"/>
                <w:b w:val="0"/>
                <w:i w:val="0"/>
                <w:color w:val="000000"/>
                <w:sz w:val="24"/>
              </w:rPr>
              <w:t xml:space="preserve">Библиотека ЦОК </w:t>
            </w:r>
            <w:r>
              <w:fldChar w:fldCharType="begin"/>
            </w:r>
            <w:r>
              <w:instrText xml:space="preserve"> HYPERLINK "https://m.edsoo.ru/f5eca552" \h </w:instrText>
            </w:r>
            <w:r>
              <w:fldChar w:fldCharType="separate"/>
            </w:r>
            <w:r>
              <w:rPr>
                <w:rFonts w:ascii="Times New Roman" w:hAnsi="Times New Roman"/>
                <w:b w:val="0"/>
                <w:i w:val="0"/>
                <w:color w:val="0000FF"/>
                <w:sz w:val="22"/>
                <w:u w:val="single"/>
              </w:rPr>
              <w:t>https://m.edsoo.ru/f5eca552</w:t>
            </w:r>
            <w:r>
              <w:rPr>
                <w:rFonts w:ascii="Times New Roman" w:hAnsi="Times New Roman"/>
                <w:b w:val="0"/>
                <w:i w:val="0"/>
                <w:color w:val="0000FF"/>
                <w:sz w:val="22"/>
                <w:u w:val="single"/>
              </w:rPr>
              <w:fldChar w:fldCharType="end"/>
            </w:r>
          </w:p>
        </w:tc>
      </w:tr>
      <w:tr w14:paraId="3DBE9C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trHeight w:val="144" w:hRule="atLeast"/>
          <w:tblCellSpacing w:w="0" w:type="dxa"/>
        </w:trPr>
        <w:tc>
          <w:tcPr>
            <w:tcW w:w="0" w:type="auto"/>
            <w:gridSpan w:val="2"/>
            <w:tcMar>
              <w:top w:w="50" w:type="dxa"/>
              <w:left w:w="100" w:type="dxa"/>
            </w:tcMar>
            <w:vAlign w:val="center"/>
          </w:tcPr>
          <w:p w14:paraId="71679866">
            <w:pPr>
              <w:spacing w:before="0" w:after="0"/>
              <w:ind w:left="135"/>
              <w:jc w:val="left"/>
            </w:pPr>
            <w:r>
              <w:rPr>
                <w:rFonts w:ascii="Times New Roman" w:hAnsi="Times New Roman"/>
                <w:b w:val="0"/>
                <w:i w:val="0"/>
                <w:color w:val="000000"/>
                <w:sz w:val="24"/>
              </w:rPr>
              <w:t>ОБЩЕЕ КОЛИЧЕСТВО ЧАСОВ ПО ПРОГРАММЕ</w:t>
            </w:r>
          </w:p>
        </w:tc>
        <w:tc>
          <w:tcPr>
            <w:tcW w:w="1305" w:type="dxa"/>
            <w:tcMar>
              <w:top w:w="50" w:type="dxa"/>
              <w:left w:w="100" w:type="dxa"/>
            </w:tcMar>
            <w:vAlign w:val="center"/>
          </w:tcPr>
          <w:p w14:paraId="50A18477">
            <w:pPr>
              <w:spacing w:before="0" w:after="0" w:line="276" w:lineRule="auto"/>
              <w:ind w:left="135"/>
              <w:jc w:val="center"/>
            </w:pPr>
            <w:r>
              <w:rPr>
                <w:rFonts w:ascii="Times New Roman" w:hAnsi="Times New Roman"/>
                <w:b w:val="0"/>
                <w:i w:val="0"/>
                <w:color w:val="000000"/>
                <w:sz w:val="24"/>
              </w:rPr>
              <w:t xml:space="preserve"> 34 </w:t>
            </w:r>
          </w:p>
        </w:tc>
        <w:tc>
          <w:tcPr>
            <w:tcW w:w="1529" w:type="dxa"/>
            <w:tcMar>
              <w:top w:w="50" w:type="dxa"/>
              <w:left w:w="100" w:type="dxa"/>
            </w:tcMar>
            <w:vAlign w:val="center"/>
          </w:tcPr>
          <w:p w14:paraId="29F629BE">
            <w:pPr>
              <w:spacing w:before="0" w:after="0" w:line="276" w:lineRule="auto"/>
              <w:ind w:left="135"/>
              <w:jc w:val="center"/>
            </w:pPr>
            <w:r>
              <w:rPr>
                <w:rFonts w:ascii="Times New Roman" w:hAnsi="Times New Roman"/>
                <w:b w:val="0"/>
                <w:i w:val="0"/>
                <w:color w:val="000000"/>
                <w:sz w:val="24"/>
              </w:rPr>
              <w:t xml:space="preserve"> 2 </w:t>
            </w:r>
          </w:p>
        </w:tc>
        <w:tc>
          <w:tcPr>
            <w:tcW w:w="1628" w:type="dxa"/>
            <w:tcMar>
              <w:top w:w="50" w:type="dxa"/>
              <w:left w:w="100" w:type="dxa"/>
            </w:tcMar>
            <w:vAlign w:val="center"/>
          </w:tcPr>
          <w:p w14:paraId="26922A09">
            <w:pPr>
              <w:spacing w:before="0" w:after="0" w:line="276" w:lineRule="auto"/>
              <w:ind w:left="135"/>
              <w:jc w:val="center"/>
            </w:pPr>
            <w:r>
              <w:rPr>
                <w:rFonts w:ascii="Times New Roman" w:hAnsi="Times New Roman"/>
                <w:b w:val="0"/>
                <w:i w:val="0"/>
                <w:color w:val="000000"/>
                <w:sz w:val="24"/>
              </w:rPr>
              <w:t xml:space="preserve"> 0 </w:t>
            </w:r>
          </w:p>
        </w:tc>
        <w:tc>
          <w:tcPr>
            <w:tcW w:w="0" w:type="auto"/>
            <w:gridSpan w:val="2"/>
            <w:tcMar>
              <w:top w:w="50" w:type="dxa"/>
              <w:left w:w="100" w:type="dxa"/>
            </w:tcMar>
            <w:vAlign w:val="center"/>
          </w:tcPr>
          <w:p w14:paraId="033AA9D6">
            <w:pPr>
              <w:jc w:val="left"/>
            </w:pPr>
          </w:p>
        </w:tc>
      </w:tr>
    </w:tbl>
    <w:p w14:paraId="66310F22">
      <w:pPr>
        <w:sectPr>
          <w:pgSz w:w="16383" w:h="11906" w:orient="landscape"/>
          <w:cols w:space="720" w:num="1"/>
        </w:sectPr>
      </w:pPr>
    </w:p>
    <w:p w14:paraId="4358B668">
      <w:pPr>
        <w:sectPr>
          <w:pgSz w:w="16383" w:h="11906" w:orient="landscape"/>
          <w:cols w:space="720" w:num="1"/>
        </w:sectPr>
      </w:pPr>
      <w:bookmarkStart w:id="15" w:name="block-33548740"/>
    </w:p>
    <w:bookmarkEnd w:id="14"/>
    <w:bookmarkEnd w:id="15"/>
    <w:p w14:paraId="4D4CB4C9">
      <w:pPr>
        <w:spacing w:before="0" w:after="0"/>
        <w:ind w:left="120"/>
        <w:jc w:val="left"/>
      </w:pPr>
      <w:bookmarkStart w:id="16" w:name="block-33548741"/>
      <w:r>
        <w:rPr>
          <w:rFonts w:ascii="Times New Roman" w:hAnsi="Times New Roman"/>
          <w:b/>
          <w:i w:val="0"/>
          <w:color w:val="000000"/>
          <w:sz w:val="28"/>
        </w:rPr>
        <w:t>УЧЕБНО-МЕТОДИЧЕСКОЕ ОБЕСПЕЧЕНИЕ ОБРАЗОВАТЕЛЬНОГО ПРОЦЕССА</w:t>
      </w:r>
    </w:p>
    <w:p w14:paraId="03684CB2">
      <w:pPr>
        <w:spacing w:before="0" w:after="0" w:line="480" w:lineRule="auto"/>
        <w:ind w:left="120"/>
        <w:jc w:val="left"/>
      </w:pPr>
      <w:r>
        <w:rPr>
          <w:rFonts w:ascii="Times New Roman" w:hAnsi="Times New Roman"/>
          <w:b/>
          <w:i w:val="0"/>
          <w:color w:val="000000"/>
          <w:sz w:val="28"/>
        </w:rPr>
        <w:t>ОБЯЗАТЕЛЬНЫЕ УЧЕБНЫЕ МАТЕРИАЛЫ ДЛЯ УЧЕНИКА</w:t>
      </w:r>
    </w:p>
    <w:p w14:paraId="0F1825B7">
      <w:pPr>
        <w:spacing w:before="0" w:after="0" w:line="480" w:lineRule="auto"/>
        <w:ind w:left="120"/>
        <w:jc w:val="left"/>
      </w:pPr>
      <w:bookmarkStart w:id="17" w:name="0316e542-3bf9-44a3-be3d-35b4ba66b624"/>
      <w:r>
        <w:rPr>
          <w:rFonts w:ascii="Times New Roman" w:hAnsi="Times New Roman"/>
          <w:b w:val="0"/>
          <w:i w:val="0"/>
          <w:color w:val="000000"/>
          <w:sz w:val="28"/>
        </w:rPr>
        <w:t>• Обществознание 8 класс/ Боголюбов Л.Н., Лазебникова А.Ю., Городецкая Н.И. и др. Акционерное общество «Издательство «Просвещение»</w:t>
      </w:r>
      <w:bookmarkEnd w:id="17"/>
      <w:r>
        <w:rPr>
          <w:sz w:val="28"/>
        </w:rPr>
        <w:br w:type="textWrapping"/>
      </w:r>
      <w:bookmarkStart w:id="18" w:name="0316e542-3bf9-44a3-be3d-35b4ba66b624"/>
      <w:r>
        <w:rPr>
          <w:rFonts w:ascii="Times New Roman" w:hAnsi="Times New Roman"/>
          <w:b w:val="0"/>
          <w:i w:val="0"/>
          <w:color w:val="000000"/>
          <w:sz w:val="28"/>
        </w:rPr>
        <w:t xml:space="preserve"> • Обществознание 9 класс/ Боголюбов Л.Н., Лазебникова А.Ю., Матвеев А.И. и др. Акционерное общество «Издательство «Просвещение»</w:t>
      </w:r>
      <w:bookmarkEnd w:id="18"/>
      <w:r>
        <w:rPr>
          <w:sz w:val="28"/>
        </w:rPr>
        <w:br w:type="textWrapping"/>
      </w:r>
      <w:bookmarkStart w:id="19" w:name="0316e542-3bf9-44a3-be3d-35b4ba66b624"/>
      <w:r>
        <w:rPr>
          <w:rFonts w:ascii="Times New Roman" w:hAnsi="Times New Roman"/>
          <w:b w:val="0"/>
          <w:i w:val="0"/>
          <w:color w:val="000000"/>
          <w:sz w:val="28"/>
        </w:rPr>
        <w:t xml:space="preserve"> • Обществознание: 7-й класс: учебник; 1-ое издание 7 класс/ Боголюбов Л.Н., Лазебникова А.Ю., Половникова А.В. и др. Акционерное общество «Издательство «Просвещение»</w:t>
      </w:r>
      <w:bookmarkEnd w:id="19"/>
      <w:r>
        <w:rPr>
          <w:sz w:val="28"/>
        </w:rPr>
        <w:br w:type="textWrapping"/>
      </w:r>
      <w:bookmarkStart w:id="20" w:name="0316e542-3bf9-44a3-be3d-35b4ba66b624"/>
      <w:r>
        <w:rPr>
          <w:rFonts w:ascii="Times New Roman" w:hAnsi="Times New Roman"/>
          <w:b w:val="0"/>
          <w:i w:val="0"/>
          <w:color w:val="000000"/>
          <w:sz w:val="28"/>
        </w:rPr>
        <w:t xml:space="preserve"> • Обществознание. 6 класс: учебник; 1-ое издание 6 класс/ Боголюбов Л.Н., Рутковская Е.Л., Иванова Л.Ф. и др. Акционерное общество «Издательство «Просвещение»</w:t>
      </w:r>
      <w:bookmarkEnd w:id="20"/>
    </w:p>
    <w:p w14:paraId="2041B11C">
      <w:pPr>
        <w:spacing w:before="0" w:after="0"/>
        <w:jc w:val="left"/>
      </w:pPr>
    </w:p>
    <w:p w14:paraId="6ED70665">
      <w:pPr>
        <w:spacing w:before="0" w:after="0" w:line="480" w:lineRule="auto"/>
        <w:ind w:left="120"/>
        <w:jc w:val="left"/>
      </w:pPr>
      <w:r>
        <w:rPr>
          <w:rFonts w:ascii="Times New Roman" w:hAnsi="Times New Roman"/>
          <w:b/>
          <w:i w:val="0"/>
          <w:color w:val="000000"/>
          <w:sz w:val="28"/>
        </w:rPr>
        <w:t>МЕТОДИЧЕСКИЕ МАТЕРИАЛЫ ДЛЯ УЧИТЕЛЯ</w:t>
      </w:r>
    </w:p>
    <w:p w14:paraId="621F7E7A">
      <w:pPr>
        <w:spacing w:before="0" w:after="0" w:line="480" w:lineRule="auto"/>
        <w:ind w:left="120"/>
        <w:jc w:val="left"/>
      </w:pPr>
      <w:r>
        <w:rPr>
          <w:rFonts w:ascii="Times New Roman" w:hAnsi="Times New Roman"/>
          <w:b/>
          <w:i w:val="0"/>
          <w:color w:val="000000"/>
          <w:sz w:val="28"/>
        </w:rPr>
        <w:t>ЦИФРОВЫЕ ОБРАЗОВАТЕЛЬНЫЕ РЕСУРСЫ И РЕСУРСЫ СЕТИ ИНТЕРНЕТ</w:t>
      </w:r>
    </w:p>
    <w:p w14:paraId="30A33B25">
      <w:pPr>
        <w:spacing w:before="0" w:after="0" w:line="480" w:lineRule="auto"/>
        <w:ind w:left="120"/>
        <w:jc w:val="left"/>
      </w:pPr>
      <w:bookmarkStart w:id="21" w:name="61030ee2-5a26-4d9d-8782-2883f6f7ff11"/>
      <w:r>
        <w:rPr>
          <w:rFonts w:ascii="Times New Roman" w:hAnsi="Times New Roman"/>
          <w:b w:val="0"/>
          <w:i w:val="0"/>
          <w:color w:val="000000"/>
          <w:sz w:val="28"/>
        </w:rPr>
        <w:t>fipi.ru</w:t>
      </w:r>
      <w:bookmarkEnd w:id="21"/>
      <w:r>
        <w:rPr>
          <w:sz w:val="28"/>
        </w:rPr>
        <w:br w:type="textWrapping"/>
      </w:r>
      <w:bookmarkStart w:id="22" w:name="61030ee2-5a26-4d9d-8782-2883f6f7ff11"/>
      <w:r>
        <w:rPr>
          <w:rFonts w:ascii="Times New Roman" w:hAnsi="Times New Roman"/>
          <w:b w:val="0"/>
          <w:i w:val="0"/>
          <w:color w:val="000000"/>
          <w:sz w:val="28"/>
        </w:rPr>
        <w:t xml:space="preserve"> ЦОК</w:t>
      </w:r>
      <w:bookmarkEnd w:id="22"/>
    </w:p>
    <w:p w14:paraId="101A66CA">
      <w:pPr>
        <w:sectPr>
          <w:pgSz w:w="11906" w:h="16383"/>
          <w:cols w:space="720" w:num="1"/>
        </w:sectPr>
      </w:pPr>
      <w:bookmarkStart w:id="23" w:name="block-33548741"/>
    </w:p>
    <w:bookmarkEnd w:id="16"/>
    <w:bookmarkEnd w:id="23"/>
    <w:p w14:paraId="5D8431EE"/>
    <w:sectPr>
      <w:pgSz w:w="11907" w:h="16839"/>
      <w:pgMar w:top="1440" w:right="1440" w:bottom="1440" w:left="144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Symbol">
    <w:panose1 w:val="050501020107060205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singleLevel"/>
    <w:tmpl w:val="9239341B"/>
    <w:lvl w:ilvl="0" w:tentative="0">
      <w:start w:val="1"/>
      <w:numFmt w:val="bullet"/>
      <w:lvlText w:val=""/>
      <w:lvlJc w:val="left"/>
      <w:pPr>
        <w:ind w:left="960" w:hanging="360"/>
      </w:pPr>
      <w:rPr>
        <w:rFonts w:hint="default" w:ascii="Symbol" w:hAnsi="Symbol"/>
      </w:rPr>
    </w:lvl>
  </w:abstractNum>
  <w:abstractNum w:abstractNumId="1">
    <w:nsid w:val="B5E306ED"/>
    <w:multiLevelType w:val="singleLevel"/>
    <w:tmpl w:val="B5E306ED"/>
    <w:lvl w:ilvl="0" w:tentative="0">
      <w:start w:val="1"/>
      <w:numFmt w:val="bullet"/>
      <w:lvlText w:val=""/>
      <w:lvlJc w:val="left"/>
      <w:pPr>
        <w:ind w:left="960" w:hanging="360"/>
      </w:pPr>
      <w:rPr>
        <w:rFonts w:hint="default" w:ascii="Symbol" w:hAnsi="Symbol"/>
      </w:rPr>
    </w:lvl>
  </w:abstractNum>
  <w:abstractNum w:abstractNumId="2">
    <w:nsid w:val="BF205925"/>
    <w:multiLevelType w:val="singleLevel"/>
    <w:tmpl w:val="BF205925"/>
    <w:lvl w:ilvl="0" w:tentative="0">
      <w:start w:val="1"/>
      <w:numFmt w:val="bullet"/>
      <w:lvlText w:val=""/>
      <w:lvlJc w:val="left"/>
      <w:pPr>
        <w:ind w:left="960" w:hanging="360"/>
      </w:pPr>
      <w:rPr>
        <w:rFonts w:hint="default" w:ascii="Symbol" w:hAnsi="Symbol"/>
      </w:rPr>
    </w:lvl>
  </w:abstractNum>
  <w:abstractNum w:abstractNumId="3">
    <w:nsid w:val="CF092B84"/>
    <w:multiLevelType w:val="singleLevel"/>
    <w:tmpl w:val="CF092B84"/>
    <w:lvl w:ilvl="0" w:tentative="0">
      <w:start w:val="1"/>
      <w:numFmt w:val="bullet"/>
      <w:lvlText w:val=""/>
      <w:lvlJc w:val="left"/>
      <w:pPr>
        <w:ind w:left="960" w:hanging="360"/>
      </w:pPr>
      <w:rPr>
        <w:rFonts w:hint="default" w:ascii="Symbol" w:hAnsi="Symbol"/>
      </w:rPr>
    </w:lvl>
  </w:abstractNum>
  <w:abstractNum w:abstractNumId="4">
    <w:nsid w:val="0053208E"/>
    <w:multiLevelType w:val="singleLevel"/>
    <w:tmpl w:val="0053208E"/>
    <w:lvl w:ilvl="0" w:tentative="0">
      <w:start w:val="1"/>
      <w:numFmt w:val="bullet"/>
      <w:lvlText w:val=""/>
      <w:lvlJc w:val="left"/>
      <w:pPr>
        <w:ind w:left="960" w:hanging="360"/>
      </w:pPr>
      <w:rPr>
        <w:rFonts w:hint="default" w:ascii="Symbol" w:hAnsi="Symbol"/>
      </w:rPr>
    </w:lvl>
  </w:abstractNum>
  <w:abstractNum w:abstractNumId="5">
    <w:nsid w:val="0248C179"/>
    <w:multiLevelType w:val="singleLevel"/>
    <w:tmpl w:val="0248C179"/>
    <w:lvl w:ilvl="0" w:tentative="0">
      <w:start w:val="1"/>
      <w:numFmt w:val="bullet"/>
      <w:lvlText w:val=""/>
      <w:lvlJc w:val="left"/>
      <w:pPr>
        <w:ind w:left="960" w:hanging="360"/>
      </w:pPr>
      <w:rPr>
        <w:rFonts w:hint="default" w:ascii="Symbol" w:hAnsi="Symbol"/>
      </w:rPr>
    </w:lvl>
  </w:abstractNum>
  <w:abstractNum w:abstractNumId="6">
    <w:nsid w:val="03D62ECE"/>
    <w:multiLevelType w:val="singleLevel"/>
    <w:tmpl w:val="03D62ECE"/>
    <w:lvl w:ilvl="0" w:tentative="0">
      <w:start w:val="1"/>
      <w:numFmt w:val="bullet"/>
      <w:lvlText w:val=""/>
      <w:lvlJc w:val="left"/>
      <w:pPr>
        <w:ind w:left="960" w:hanging="360"/>
      </w:pPr>
      <w:rPr>
        <w:rFonts w:hint="default" w:ascii="Symbol" w:hAnsi="Symbol"/>
      </w:rPr>
    </w:lvl>
  </w:abstractNum>
  <w:abstractNum w:abstractNumId="7">
    <w:nsid w:val="25B654F3"/>
    <w:multiLevelType w:val="singleLevel"/>
    <w:tmpl w:val="25B654F3"/>
    <w:lvl w:ilvl="0" w:tentative="0">
      <w:start w:val="1"/>
      <w:numFmt w:val="bullet"/>
      <w:lvlText w:val=""/>
      <w:lvlJc w:val="left"/>
      <w:pPr>
        <w:ind w:left="960" w:hanging="360"/>
      </w:pPr>
      <w:rPr>
        <w:rFonts w:hint="default" w:ascii="Symbol" w:hAnsi="Symbol"/>
      </w:rPr>
    </w:lvl>
  </w:abstractNum>
  <w:abstractNum w:abstractNumId="8">
    <w:nsid w:val="2A8F537B"/>
    <w:multiLevelType w:val="singleLevel"/>
    <w:tmpl w:val="2A8F537B"/>
    <w:lvl w:ilvl="0" w:tentative="0">
      <w:start w:val="1"/>
      <w:numFmt w:val="bullet"/>
      <w:lvlText w:val=""/>
      <w:lvlJc w:val="left"/>
      <w:pPr>
        <w:ind w:left="960" w:hanging="360"/>
      </w:pPr>
      <w:rPr>
        <w:rFonts w:hint="default" w:ascii="Symbol" w:hAnsi="Symbol"/>
      </w:rPr>
    </w:lvl>
  </w:abstractNum>
  <w:abstractNum w:abstractNumId="9">
    <w:nsid w:val="59ADCABA"/>
    <w:multiLevelType w:val="singleLevel"/>
    <w:tmpl w:val="59ADCABA"/>
    <w:lvl w:ilvl="0" w:tentative="0">
      <w:start w:val="1"/>
      <w:numFmt w:val="bullet"/>
      <w:lvlText w:val=""/>
      <w:lvlJc w:val="left"/>
      <w:pPr>
        <w:ind w:left="960" w:hanging="360"/>
      </w:pPr>
      <w:rPr>
        <w:rFonts w:hint="default" w:ascii="Symbol" w:hAnsi="Symbol"/>
      </w:rPr>
    </w:lvl>
  </w:abstractNum>
  <w:abstractNum w:abstractNumId="10">
    <w:nsid w:val="5A241D34"/>
    <w:multiLevelType w:val="singleLevel"/>
    <w:tmpl w:val="5A241D34"/>
    <w:lvl w:ilvl="0" w:tentative="0">
      <w:start w:val="1"/>
      <w:numFmt w:val="bullet"/>
      <w:lvlText w:val=""/>
      <w:lvlJc w:val="left"/>
      <w:pPr>
        <w:ind w:left="960" w:hanging="360"/>
      </w:pPr>
      <w:rPr>
        <w:rFonts w:hint="default" w:ascii="Symbol" w:hAnsi="Symbol"/>
      </w:rPr>
    </w:lvl>
  </w:abstractNum>
  <w:abstractNum w:abstractNumId="11">
    <w:nsid w:val="72183CF9"/>
    <w:multiLevelType w:val="singleLevel"/>
    <w:tmpl w:val="72183CF9"/>
    <w:lvl w:ilvl="0" w:tentative="0">
      <w:start w:val="1"/>
      <w:numFmt w:val="bullet"/>
      <w:lvlText w:val=""/>
      <w:lvlJc w:val="left"/>
      <w:pPr>
        <w:ind w:left="960" w:hanging="360"/>
      </w:pPr>
      <w:rPr>
        <w:rFonts w:hint="default" w:ascii="Symbol" w:hAnsi="Symbol"/>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footnotePr>
    <w:footnote w:id="0"/>
    <w:footnote w:id="1"/>
  </w:footnotePr>
  <w:endnotePr>
    <w:endnote w:id="0"/>
    <w:endnote w:id="1"/>
  </w:endnotePr>
  <w:compat>
    <w:compatSetting w:name="compatibilityMode" w:uri="http://schemas.microsoft.com/office/word" w:val="12"/>
    <w:compatSetting w:name="overrideTableStyleFontSizeAndJustification" w:uri="http://schemas.microsoft.com/office/word" w:val="1"/>
  </w:compat>
  <w:rsids>
    <w:rsidRoot w:val="00000000"/>
    <w:rsid w:val="1798360D"/>
    <w:rsid w:val="35E24F71"/>
    <w:rsid w:val="369B2F58"/>
    <w:rsid w:val="3F723E87"/>
    <w:rsid w:val="4E4277DC"/>
    <w:rsid w:val="5A9F25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character" w:styleId="8">
    <w:name w:val="Emphasis"/>
    <w:basedOn w:val="6"/>
    <w:qFormat/>
    <w:uiPriority w:val="20"/>
    <w:rPr>
      <w:i/>
      <w:iCs/>
    </w:rPr>
  </w:style>
  <w:style w:type="character" w:styleId="9">
    <w:name w:val="Hyperlink"/>
    <w:basedOn w:val="6"/>
    <w:unhideWhenUsed/>
    <w:qFormat/>
    <w:uiPriority w:val="99"/>
    <w:rPr>
      <w:color w:val="0000FF" w:themeColor="hyperlink"/>
      <w:u w:val="single"/>
    </w:rPr>
  </w:style>
  <w:style w:type="paragraph" w:styleId="10">
    <w:name w:val="Normal Indent"/>
    <w:basedOn w:val="1"/>
    <w:unhideWhenUsed/>
    <w:qFormat/>
    <w:uiPriority w:val="99"/>
    <w:pPr>
      <w:ind w:left="720"/>
    </w:p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header"/>
    <w:basedOn w:val="1"/>
    <w:link w:val="16"/>
    <w:unhideWhenUsed/>
    <w:qFormat/>
    <w:uiPriority w:val="99"/>
    <w:pPr>
      <w:tabs>
        <w:tab w:val="center" w:pos="4680"/>
        <w:tab w:val="right" w:pos="9360"/>
      </w:tabs>
    </w:pPr>
  </w:style>
  <w:style w:type="paragraph" w:styleId="13">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paragraph" w:styleId="14">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table" w:styleId="15">
    <w:name w:val="Table Grid"/>
    <w:basedOn w:val="7"/>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6">
    <w:name w:val="Header Char"/>
    <w:basedOn w:val="6"/>
    <w:link w:val="12"/>
    <w:uiPriority w:val="99"/>
  </w:style>
  <w:style w:type="character" w:customStyle="1" w:styleId="17">
    <w:name w:val="Heading 1 Char"/>
    <w:basedOn w:val="6"/>
    <w:link w:val="2"/>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6"/>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6"/>
    <w:link w:val="4"/>
    <w:uiPriority w:val="9"/>
    <w:rPr>
      <w:rFonts w:asciiTheme="majorHAnsi" w:hAnsiTheme="majorHAnsi" w:eastAsiaTheme="majorEastAsia" w:cstheme="majorBidi"/>
      <w:b/>
      <w:bCs/>
      <w:color w:val="4F81BD" w:themeColor="accent1"/>
    </w:rPr>
  </w:style>
  <w:style w:type="character" w:customStyle="1" w:styleId="20">
    <w:name w:val="Heading 4 Char"/>
    <w:basedOn w:val="6"/>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6"/>
    <w:link w:val="14"/>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6"/>
    <w:link w:val="13"/>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70</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2024-09-04T06:49:00Z</dcterms:created>
  <dc:creator>Admin</dc:creator>
  <cp:lastModifiedBy>Светлана Марине�</cp:lastModifiedBy>
  <dcterms:modified xsi:type="dcterms:W3CDTF">2024-09-04T08:39:25Z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1049-12.2.0.17562</vt:lpwstr>
  </property>
  <property fmtid="{D5CDD505-2E9C-101B-9397-08002B2CF9AE}" pid="3" name="ICV">
    <vt:lpwstr>9DEC355AC8504E779E8A7B1144712BB4_12</vt:lpwstr>
  </property>
</Properties>
</file>