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B8BAE">
      <w:pPr>
        <w:spacing w:before="0" w:after="0" w:line="408" w:lineRule="auto"/>
        <w:ind w:left="120"/>
        <w:jc w:val="center"/>
      </w:pPr>
      <w:bookmarkStart w:id="0" w:name="block-4255209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28A79AF5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1" w:name="e2472c95-ee7e-44c9-b078-51339bb4a3b5"/>
      <w:r>
        <w:rPr>
          <w:rFonts w:ascii="Times New Roman" w:hAnsi="Times New Roman"/>
          <w:b/>
          <w:i w:val="0"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i w:val="0"/>
          <w:color w:val="000000"/>
          <w:sz w:val="28"/>
        </w:rPr>
        <w:t xml:space="preserve">‌‌ </w:t>
      </w:r>
    </w:p>
    <w:p w14:paraId="4E5DDF9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‌</w:t>
      </w:r>
      <w:bookmarkStart w:id="2" w:name="80396ad5-8106-4cb6-8b70-17ca9308c5dd"/>
      <w:r>
        <w:rPr>
          <w:rFonts w:ascii="Times New Roman" w:hAnsi="Times New Roman"/>
          <w:b/>
          <w:i w:val="0"/>
          <w:color w:val="000000"/>
          <w:sz w:val="28"/>
        </w:rPr>
        <w:t>Администрация Пограничного муниципального округа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2CAC0A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"Барано-Оренбургская СОШ ПМР"</w:t>
      </w:r>
    </w:p>
    <w:p w14:paraId="48BEC63F">
      <w:pPr>
        <w:spacing w:before="0" w:after="0"/>
        <w:ind w:left="120"/>
        <w:jc w:val="left"/>
      </w:pPr>
    </w:p>
    <w:p w14:paraId="6406189B">
      <w:pPr>
        <w:spacing w:before="0" w:after="0"/>
        <w:ind w:left="120"/>
        <w:jc w:val="left"/>
      </w:pPr>
    </w:p>
    <w:p w14:paraId="3E41950F">
      <w:pPr>
        <w:spacing w:before="0" w:after="0"/>
        <w:ind w:left="120"/>
        <w:jc w:val="left"/>
      </w:pPr>
    </w:p>
    <w:p w14:paraId="10D3C3B3">
      <w:pPr>
        <w:spacing w:before="0" w:after="0"/>
        <w:ind w:left="120"/>
        <w:jc w:val="left"/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B18F2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33-а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33-а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67EFD15">
      <w:pPr>
        <w:spacing w:before="0" w:after="0"/>
        <w:ind w:left="120"/>
        <w:jc w:val="left"/>
      </w:pPr>
    </w:p>
    <w:p w14:paraId="1C0B20A2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37D560AD">
      <w:pPr>
        <w:spacing w:before="0" w:after="0"/>
        <w:ind w:left="120"/>
        <w:jc w:val="left"/>
      </w:pPr>
    </w:p>
    <w:p w14:paraId="79D7FE57">
      <w:pPr>
        <w:spacing w:before="0" w:after="0"/>
        <w:ind w:left="120"/>
        <w:jc w:val="left"/>
      </w:pPr>
    </w:p>
    <w:p w14:paraId="0BAA0B6B">
      <w:pPr>
        <w:spacing w:before="0" w:after="0"/>
        <w:ind w:left="120"/>
        <w:jc w:val="left"/>
      </w:pPr>
    </w:p>
    <w:p w14:paraId="3252B72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414E12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604414)</w:t>
      </w:r>
    </w:p>
    <w:p w14:paraId="7B93CCBF">
      <w:pPr>
        <w:spacing w:before="0" w:after="0"/>
        <w:ind w:left="120"/>
        <w:jc w:val="center"/>
      </w:pPr>
    </w:p>
    <w:p w14:paraId="40CADD5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«Окружающий мир»</w:t>
      </w:r>
    </w:p>
    <w:p w14:paraId="36C35092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1-4 классов </w:t>
      </w:r>
    </w:p>
    <w:p w14:paraId="75A263DD">
      <w:pPr>
        <w:spacing w:before="0" w:after="0"/>
        <w:ind w:left="120"/>
        <w:jc w:val="center"/>
      </w:pPr>
    </w:p>
    <w:p w14:paraId="5EAD06CF">
      <w:pPr>
        <w:spacing w:before="0" w:after="0"/>
        <w:ind w:left="120"/>
        <w:jc w:val="center"/>
      </w:pPr>
    </w:p>
    <w:p w14:paraId="53E72A9A">
      <w:pPr>
        <w:spacing w:before="0" w:after="0"/>
        <w:ind w:firstLine="1680" w:firstLineChars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i w:val="0"/>
          <w:color w:val="000000"/>
          <w:sz w:val="28"/>
        </w:rPr>
        <w:t>с.Барано- Оренбургское</w:t>
      </w:r>
      <w:bookmarkEnd w:id="3"/>
      <w:r>
        <w:rPr>
          <w:rFonts w:ascii="Times New Roman" w:hAnsi="Times New Roman"/>
          <w:b/>
          <w:i w:val="0"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i w:val="0"/>
          <w:color w:val="000000"/>
          <w:sz w:val="28"/>
        </w:rPr>
        <w:t>202</w:t>
      </w:r>
      <w:bookmarkEnd w:id="4"/>
      <w:r>
        <w:rPr>
          <w:rFonts w:hint="default" w:ascii="Times New Roman" w:hAnsi="Times New Roman"/>
          <w:b/>
          <w:i w:val="0"/>
          <w:color w:val="000000"/>
          <w:sz w:val="28"/>
          <w:lang w:val="ru-RU"/>
        </w:rPr>
        <w:t>4</w:t>
      </w:r>
      <w:bookmarkStart w:id="43" w:name="_GoBack"/>
      <w:bookmarkEnd w:id="43"/>
      <w:r>
        <w:rPr>
          <w:rFonts w:ascii="Times New Roman" w:hAnsi="Times New Roman"/>
          <w:b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27422A72">
      <w:pPr>
        <w:spacing w:before="0" w:after="0"/>
        <w:ind w:left="120"/>
        <w:jc w:val="left"/>
      </w:pPr>
    </w:p>
    <w:p w14:paraId="201BE4FB">
      <w:pPr>
        <w:sectPr>
          <w:pgSz w:w="11906" w:h="16383"/>
          <w:cols w:space="720" w:num="1"/>
        </w:sectPr>
      </w:pPr>
      <w:bookmarkStart w:id="5" w:name="block-4255209"/>
    </w:p>
    <w:bookmarkEnd w:id="0"/>
    <w:bookmarkEnd w:id="5"/>
    <w:p w14:paraId="13CB92ED">
      <w:pPr>
        <w:spacing w:before="0" w:after="0" w:line="264" w:lineRule="auto"/>
        <w:ind w:left="120"/>
        <w:jc w:val="both"/>
      </w:pPr>
      <w:bookmarkStart w:id="6" w:name="block-4255208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5B09B795">
      <w:pPr>
        <w:spacing w:before="0" w:after="0" w:line="264" w:lineRule="auto"/>
        <w:ind w:left="120"/>
        <w:jc w:val="both"/>
      </w:pPr>
    </w:p>
    <w:p w14:paraId="6D7FA1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AB4C4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1996431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ОБЩАЯ ХАРАКТЕРИСТИКА ПРЕДМЕТА</w:t>
      </w:r>
    </w:p>
    <w:p w14:paraId="16F441FE">
      <w:pPr>
        <w:spacing w:before="0" w:after="0" w:line="264" w:lineRule="auto"/>
        <w:ind w:left="120"/>
        <w:jc w:val="both"/>
      </w:pPr>
    </w:p>
    <w:p w14:paraId="3E09DE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667543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D0C3B2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1CA1C913">
      <w:pPr>
        <w:spacing w:before="0" w:after="0" w:line="264" w:lineRule="auto"/>
        <w:ind w:left="120"/>
        <w:jc w:val="both"/>
      </w:pPr>
    </w:p>
    <w:p w14:paraId="59FF67D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ЦЕЛИ ИЗУЧЕНИЯ ПРЕДМЕТА</w:t>
      </w:r>
    </w:p>
    <w:p w14:paraId="1398DE86">
      <w:pPr>
        <w:spacing w:before="0" w:after="0" w:line="264" w:lineRule="auto"/>
        <w:ind w:left="120"/>
        <w:jc w:val="both"/>
      </w:pPr>
    </w:p>
    <w:p w14:paraId="604357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F1EC97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987604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7180C13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763186F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20AA5BD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311805B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530F8B2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D0FC4E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C4981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CA7D6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1E20196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раскрытие роли человека в природе и обществе;</w:t>
      </w:r>
    </w:p>
    <w:p w14:paraId="6F8757A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D5BBD5E">
      <w:pPr>
        <w:spacing w:before="0" w:after="0" w:line="264" w:lineRule="auto"/>
        <w:ind w:left="120"/>
        <w:jc w:val="both"/>
      </w:pPr>
    </w:p>
    <w:p w14:paraId="135235A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МЕСТО УЧЕБНОГО ПРЕДМЕТА «ОКРУЖАЮЩИЙ МИР» В УЧЕБНОМ ПЛАНЕ</w:t>
      </w:r>
    </w:p>
    <w:p w14:paraId="158237D2">
      <w:pPr>
        <w:spacing w:before="0" w:after="0" w:line="264" w:lineRule="auto"/>
        <w:ind w:left="120"/>
        <w:jc w:val="both"/>
      </w:pPr>
    </w:p>
    <w:p w14:paraId="73EDAB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7CFAAD2">
      <w:pPr>
        <w:sectPr>
          <w:pgSz w:w="11906" w:h="16383"/>
          <w:cols w:space="720" w:num="1"/>
        </w:sectPr>
      </w:pPr>
      <w:bookmarkStart w:id="7" w:name="block-4255208"/>
    </w:p>
    <w:bookmarkEnd w:id="6"/>
    <w:bookmarkEnd w:id="7"/>
    <w:p w14:paraId="46785BDB">
      <w:pPr>
        <w:spacing w:before="0" w:after="0" w:line="264" w:lineRule="auto"/>
        <w:ind w:left="120"/>
        <w:jc w:val="both"/>
      </w:pPr>
      <w:bookmarkStart w:id="8" w:name="block-4255211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ПРЕДМЕТА</w:t>
      </w:r>
    </w:p>
    <w:p w14:paraId="22ABDBB0">
      <w:pPr>
        <w:spacing w:before="0" w:after="0" w:line="264" w:lineRule="auto"/>
        <w:ind w:left="120"/>
        <w:jc w:val="both"/>
      </w:pPr>
    </w:p>
    <w:p w14:paraId="08F3885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3F54B4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43BEB5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8BDBC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1A3685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Режим труда и отдыха.</w:t>
      </w:r>
    </w:p>
    <w:p w14:paraId="5324EA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736101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6FFC1A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Ценность и красота рукотворного мира. Правила поведения в социуме.</w:t>
      </w:r>
    </w:p>
    <w:p w14:paraId="2EA4F5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08BFFA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3F23CE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7E107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515361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B22C2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6682D2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4F058F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733E23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A74C9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0A162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559A91C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821C54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18E746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7CE160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3C230043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128F1689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иллюстрацию явления (объекта, предмета) с его названием.</w:t>
      </w:r>
    </w:p>
    <w:p w14:paraId="051199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04F582C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0954706E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F06D4AA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31618DF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7CF3B861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4ECC18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5756DD2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7B913F15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D1533F2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AC43B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способствует формированию умений:</w:t>
      </w:r>
    </w:p>
    <w:p w14:paraId="0F89C552">
      <w:pPr>
        <w:numPr>
          <w:ilvl w:val="0"/>
          <w:numId w:val="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7A056543">
      <w:pPr>
        <w:spacing w:before="0" w:after="0" w:line="264" w:lineRule="auto"/>
        <w:ind w:left="120"/>
        <w:jc w:val="both"/>
      </w:pPr>
    </w:p>
    <w:p w14:paraId="0907DA9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162F73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337E8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2626A8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74BC1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3FA7D0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4F9B9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1B6BC5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познания природы: наблюдения, опыты, измерения.</w:t>
      </w:r>
    </w:p>
    <w:p w14:paraId="4AB33A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3AC67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178447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5918F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0869F9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92BBD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39CCB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2F7B3F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EC003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0C3DCC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4AA45D38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546F120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01AA0814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символы РФ; </w:t>
      </w:r>
    </w:p>
    <w:p w14:paraId="247F6314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45B75B9E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BE0F091">
      <w:pPr>
        <w:numPr>
          <w:ilvl w:val="0"/>
          <w:numId w:val="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прошлое, настоящее, будущее. </w:t>
      </w:r>
    </w:p>
    <w:p w14:paraId="15119E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7A09903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6B38169B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информацию, представленную в схеме, таблице; </w:t>
      </w:r>
    </w:p>
    <w:p w14:paraId="081B81F8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261070C5">
      <w:pPr>
        <w:numPr>
          <w:ilvl w:val="0"/>
          <w:numId w:val="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41E4C9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1D4FD577">
      <w:pPr>
        <w:numPr>
          <w:ilvl w:val="0"/>
          <w:numId w:val="1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14A06CC3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D1C36EC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ABE145C">
      <w:pPr>
        <w:numPr>
          <w:ilvl w:val="0"/>
          <w:numId w:val="1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7A5050C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0A46FA9F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1F68581D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5EEBDBD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434ABDEC">
      <w:pPr>
        <w:numPr>
          <w:ilvl w:val="0"/>
          <w:numId w:val="1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современные события от имени их участника.</w:t>
      </w:r>
    </w:p>
    <w:p w14:paraId="4132FE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способствуют формированию умений:</w:t>
      </w:r>
    </w:p>
    <w:p w14:paraId="51F51D56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36761490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09F4656">
      <w:pPr>
        <w:numPr>
          <w:ilvl w:val="0"/>
          <w:numId w:val="1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37DE9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0"/>
          <w:i w:val="0"/>
          <w:color w:val="000000"/>
          <w:sz w:val="28"/>
        </w:rPr>
        <w:t>способствует формированию умений:</w:t>
      </w:r>
    </w:p>
    <w:p w14:paraId="0F04CE1B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5AECFDB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823BB51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7A10CDF">
      <w:pPr>
        <w:numPr>
          <w:ilvl w:val="0"/>
          <w:numId w:val="1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6D42E2FB">
      <w:pPr>
        <w:spacing w:before="0" w:after="0" w:line="264" w:lineRule="auto"/>
        <w:ind w:left="120"/>
        <w:jc w:val="both"/>
      </w:pPr>
    </w:p>
    <w:p w14:paraId="092F6C2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6FB3CE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314A9D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609CD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6B85D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3A1B5A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07A090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6AFB3D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6895B2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изучения природы. Карта мира. Материки и части света.</w:t>
      </w:r>
    </w:p>
    <w:p w14:paraId="390DD1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4780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78D274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53BFFC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5149A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7D1B54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B70FF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5CC29C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67A4B1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130F1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B02E6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4D02B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030D3B0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D540AAD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4257CC1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862D9D9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цепи питания в природном сообществе; </w:t>
      </w:r>
    </w:p>
    <w:p w14:paraId="36A303E8">
      <w:pPr>
        <w:numPr>
          <w:ilvl w:val="0"/>
          <w:numId w:val="1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AC444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0"/>
          <w:i w:val="0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76DC96B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3F2A9F4A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4DE01DE4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43534E5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F7E8410">
      <w:pPr>
        <w:numPr>
          <w:ilvl w:val="0"/>
          <w:numId w:val="1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66A42D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способствуют формированию умений:</w:t>
      </w:r>
    </w:p>
    <w:p w14:paraId="788CB8A8">
      <w:pPr>
        <w:numPr>
          <w:ilvl w:val="0"/>
          <w:numId w:val="1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315FA6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7D1DD0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E1105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5368CC1E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условия жизни на Земле;</w:t>
      </w:r>
    </w:p>
    <w:p w14:paraId="00EF4CA7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5CD52397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150A13E9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0BE41044">
      <w:pPr>
        <w:numPr>
          <w:ilvl w:val="0"/>
          <w:numId w:val="1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6E243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5B1890D5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101477F6">
      <w:pPr>
        <w:numPr>
          <w:ilvl w:val="0"/>
          <w:numId w:val="1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159EC7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/>
          <w:color w:val="000000"/>
          <w:sz w:val="28"/>
        </w:rPr>
        <w:t>способствует формированию умений:</w:t>
      </w:r>
    </w:p>
    <w:p w14:paraId="1F836E14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2FC2EB08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158BEBD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06D53ABA">
      <w:pPr>
        <w:numPr>
          <w:ilvl w:val="0"/>
          <w:numId w:val="2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420C2DC7">
      <w:pPr>
        <w:spacing w:before="0" w:after="0" w:line="264" w:lineRule="auto"/>
        <w:ind w:left="120"/>
        <w:jc w:val="both"/>
      </w:pPr>
    </w:p>
    <w:p w14:paraId="3321AE4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5C40EF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общество</w:t>
      </w:r>
    </w:p>
    <w:p w14:paraId="075905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6EC3F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4EB7AE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30EDD1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Отечества «Лента времени» и историческая карта.</w:t>
      </w:r>
    </w:p>
    <w:p w14:paraId="4CFD24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0D3382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07653D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985B2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Человек и природа</w:t>
      </w:r>
    </w:p>
    <w:p w14:paraId="117F24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64033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13A40E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406185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468F61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4E2D23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CB368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Правила безопасной жизнедеятельности</w:t>
      </w:r>
    </w:p>
    <w:p w14:paraId="25CACC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Здоровый образ жизни: профилактика вредных привычек.</w:t>
      </w:r>
    </w:p>
    <w:p w14:paraId="12F7E8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3D3E54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B8249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94A1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9C9024C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10038D75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3017EFA9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294C1266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591D12C5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32F958A5">
      <w:pPr>
        <w:numPr>
          <w:ilvl w:val="0"/>
          <w:numId w:val="2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F744C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3BA6637B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4C12B972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52A6CBA">
      <w:pPr>
        <w:numPr>
          <w:ilvl w:val="0"/>
          <w:numId w:val="2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69017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5E546B9D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51BE784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1DA7126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57B4A192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637BC06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023C231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04D47843">
      <w:pPr>
        <w:numPr>
          <w:ilvl w:val="0"/>
          <w:numId w:val="2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3E7AC1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280D4D54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278199DB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48B9766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14:paraId="16356435">
      <w:pPr>
        <w:numPr>
          <w:ilvl w:val="0"/>
          <w:numId w:val="2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01092D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Совместная деятельность способствует формированию умений:</w:t>
      </w:r>
    </w:p>
    <w:p w14:paraId="7F6C0890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53B07FBA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70BC5FB">
      <w:pPr>
        <w:numPr>
          <w:ilvl w:val="0"/>
          <w:numId w:val="2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F1B9750">
      <w:pPr>
        <w:sectPr>
          <w:pgSz w:w="11906" w:h="16383"/>
          <w:cols w:space="720" w:num="1"/>
        </w:sectPr>
      </w:pPr>
      <w:bookmarkStart w:id="9" w:name="block-4255211"/>
    </w:p>
    <w:bookmarkEnd w:id="8"/>
    <w:bookmarkEnd w:id="9"/>
    <w:p w14:paraId="7DF894B1">
      <w:pPr>
        <w:spacing w:before="0" w:after="0" w:line="264" w:lineRule="auto"/>
        <w:ind w:left="120"/>
        <w:jc w:val="both"/>
      </w:pPr>
      <w:bookmarkStart w:id="10" w:name="block-4255212"/>
      <w:r>
        <w:rPr>
          <w:rFonts w:ascii="Times New Roman" w:hAnsi="Times New Roman"/>
          <w:b/>
          <w:i w:val="0"/>
          <w:color w:val="000000"/>
          <w:sz w:val="28"/>
        </w:rPr>
        <w:t>ПЛАНИРУЕМЫЕ ОБРАЗОВАТЕЛЬНЫЕ РЕЗУЛЬТАТЫ</w:t>
      </w:r>
    </w:p>
    <w:p w14:paraId="3C1CDE04">
      <w:pPr>
        <w:spacing w:before="0" w:after="0" w:line="264" w:lineRule="auto"/>
        <w:ind w:left="120"/>
        <w:jc w:val="both"/>
      </w:pPr>
    </w:p>
    <w:p w14:paraId="3D56BA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424BE2A">
      <w:pPr>
        <w:spacing w:before="0" w:after="0"/>
        <w:ind w:left="120"/>
        <w:jc w:val="left"/>
      </w:pPr>
    </w:p>
    <w:p w14:paraId="4D94170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4F4F5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56E47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Гражданско-патриотического воспитания:</w:t>
      </w:r>
    </w:p>
    <w:p w14:paraId="6E3FE339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56A3CE0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8C035BC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484A8593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7D20829">
      <w:pPr>
        <w:numPr>
          <w:ilvl w:val="0"/>
          <w:numId w:val="2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E9B64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19059AE0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7EE82465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7BCD16F1">
      <w:pPr>
        <w:numPr>
          <w:ilvl w:val="0"/>
          <w:numId w:val="2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44C396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Эстетического воспитания:</w:t>
      </w:r>
    </w:p>
    <w:p w14:paraId="24F271F9">
      <w:pPr>
        <w:numPr>
          <w:ilvl w:val="0"/>
          <w:numId w:val="2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37DBB882">
      <w:pPr>
        <w:numPr>
          <w:ilvl w:val="0"/>
          <w:numId w:val="2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7698F7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642E4E3D">
      <w:pPr>
        <w:numPr>
          <w:ilvl w:val="0"/>
          <w:numId w:val="2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D45DCE4">
      <w:pPr>
        <w:numPr>
          <w:ilvl w:val="0"/>
          <w:numId w:val="2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49A9C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Трудового воспитания:</w:t>
      </w:r>
    </w:p>
    <w:p w14:paraId="3F514F17">
      <w:pPr>
        <w:numPr>
          <w:ilvl w:val="0"/>
          <w:numId w:val="3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1CE768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Экологического воспитания:</w:t>
      </w:r>
    </w:p>
    <w:p w14:paraId="08B6EFEC">
      <w:pPr>
        <w:numPr>
          <w:ilvl w:val="0"/>
          <w:numId w:val="3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87D88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</w:p>
    <w:p w14:paraId="73659142">
      <w:pPr>
        <w:numPr>
          <w:ilvl w:val="0"/>
          <w:numId w:val="3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6339A772">
      <w:pPr>
        <w:numPr>
          <w:ilvl w:val="0"/>
          <w:numId w:val="3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D6B4064">
      <w:pPr>
        <w:spacing w:before="0" w:after="0"/>
        <w:ind w:left="120"/>
        <w:jc w:val="left"/>
      </w:pPr>
    </w:p>
    <w:p w14:paraId="7EE3B10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47DD33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действия:</w:t>
      </w:r>
    </w:p>
    <w:p w14:paraId="6382FA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1) Базовые логические действия:</w:t>
      </w:r>
    </w:p>
    <w:p w14:paraId="5A82BAA7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E5CAAE2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BEE592E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2EA16F5F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331B7179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0EA25CDC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8D8588F">
      <w:pPr>
        <w:numPr>
          <w:ilvl w:val="0"/>
          <w:numId w:val="3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9CD61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2) Базовые исследовательские действия:</w:t>
      </w:r>
    </w:p>
    <w:p w14:paraId="39955582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7264B7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5913F57E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71B26F0F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7CE2DA9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4F6AFCF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28E65FA">
      <w:pPr>
        <w:numPr>
          <w:ilvl w:val="0"/>
          <w:numId w:val="3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39339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3) Работа с информацией:</w:t>
      </w:r>
    </w:p>
    <w:p w14:paraId="4D8274EB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2978624E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9121073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D34AA60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C3DF5AF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31B3D8BB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10606769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E5B6B5F">
      <w:pPr>
        <w:numPr>
          <w:ilvl w:val="0"/>
          <w:numId w:val="3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0753B9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52621B6E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392C342E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2633915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47FB7CA4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3594F55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0528413E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428CDC87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28211ED">
      <w:pPr>
        <w:numPr>
          <w:ilvl w:val="0"/>
          <w:numId w:val="3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1880EB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действия:</w:t>
      </w:r>
    </w:p>
    <w:p w14:paraId="521B7D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1) Самоорганизация:</w:t>
      </w:r>
    </w:p>
    <w:p w14:paraId="6D08C192">
      <w:pPr>
        <w:numPr>
          <w:ilvl w:val="0"/>
          <w:numId w:val="3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A2A6C11">
      <w:pPr>
        <w:numPr>
          <w:ilvl w:val="0"/>
          <w:numId w:val="37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выстраивать последовательность выбранных действий и операций.</w:t>
      </w:r>
    </w:p>
    <w:p w14:paraId="3FB46D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/>
          <w:color w:val="000000"/>
          <w:sz w:val="28"/>
        </w:rPr>
        <w:t>2) Самоконтроль и самооценка:</w:t>
      </w:r>
    </w:p>
    <w:p w14:paraId="097433FE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065EA267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7FB5170A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5382E17E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FF7CB12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1BFFCAB2">
      <w:pPr>
        <w:numPr>
          <w:ilvl w:val="0"/>
          <w:numId w:val="38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87690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2953EB4F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60FBF69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BD5968D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26A944A1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30A5364">
      <w:pPr>
        <w:numPr>
          <w:ilvl w:val="0"/>
          <w:numId w:val="39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ответственно выполнять свою часть работы. </w:t>
      </w:r>
    </w:p>
    <w:p w14:paraId="34976E9F">
      <w:pPr>
        <w:spacing w:before="0" w:after="0"/>
        <w:ind w:left="120"/>
        <w:jc w:val="left"/>
      </w:pPr>
    </w:p>
    <w:p w14:paraId="5386F9A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2E7EDBB">
      <w:pPr>
        <w:spacing w:before="0" w:after="0"/>
        <w:ind w:left="120"/>
        <w:jc w:val="left"/>
      </w:pPr>
    </w:p>
    <w:p w14:paraId="6418D15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 КЛАСС</w:t>
      </w:r>
    </w:p>
    <w:p w14:paraId="234868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1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2FDD9852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12F406EA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20267278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73A6BF55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91B1D41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560538EE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2A61C3FD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277F78AD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31089774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2EA2CA3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7CC8F1B7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2DAB3D92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здорового питания и личной гигиены; </w:t>
      </w:r>
    </w:p>
    <w:p w14:paraId="22430073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пешехода; </w:t>
      </w:r>
    </w:p>
    <w:p w14:paraId="669908FD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природе; </w:t>
      </w:r>
    </w:p>
    <w:p w14:paraId="45D5E3B6">
      <w:pPr>
        <w:numPr>
          <w:ilvl w:val="0"/>
          <w:numId w:val="40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950BB9A">
      <w:pPr>
        <w:spacing w:before="0" w:after="0" w:line="264" w:lineRule="auto"/>
        <w:ind w:left="120"/>
        <w:jc w:val="both"/>
      </w:pPr>
    </w:p>
    <w:p w14:paraId="62F9486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 КЛАСС</w:t>
      </w:r>
    </w:p>
    <w:p w14:paraId="716D37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2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62E69576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1520D528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6BA2ED52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3EACA16C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0F8C508E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5CBD9EC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2B7A76A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BFD5693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DA6C5B4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1447E18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68AE9EFF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65E4218E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131279D0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674C0636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77FA66A0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FDE87FD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AFBFC22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режим дня и питания; </w:t>
      </w:r>
    </w:p>
    <w:p w14:paraId="00C4C122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E7809EA">
      <w:pPr>
        <w:numPr>
          <w:ilvl w:val="0"/>
          <w:numId w:val="4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153EAA73">
      <w:pPr>
        <w:spacing w:before="0" w:after="0" w:line="264" w:lineRule="auto"/>
        <w:ind w:left="120"/>
        <w:jc w:val="both"/>
      </w:pPr>
    </w:p>
    <w:p w14:paraId="174CB47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 КЛАСС</w:t>
      </w:r>
    </w:p>
    <w:p w14:paraId="611223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3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1788DB8A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204E3175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3419B1C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06DE65E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карте мира материки, изученные страны мира; </w:t>
      </w:r>
    </w:p>
    <w:p w14:paraId="3E266652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различать расходы и доходы семейного бюджета; </w:t>
      </w:r>
    </w:p>
    <w:p w14:paraId="7CDBAF39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918FEDD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1C6964A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75191969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44805A06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D4DEEA7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06858250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18A41021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7D4EA82E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B0834F1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474603E4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3D1EA0B6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основы профилактики заболеваний;</w:t>
      </w:r>
    </w:p>
    <w:p w14:paraId="4C0EF2EE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49FB49B2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на природе; </w:t>
      </w:r>
    </w:p>
    <w:p w14:paraId="030C9532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37408F6">
      <w:pPr>
        <w:numPr>
          <w:ilvl w:val="0"/>
          <w:numId w:val="4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45E73AAF">
      <w:pPr>
        <w:spacing w:before="0" w:after="0" w:line="264" w:lineRule="auto"/>
        <w:ind w:left="120"/>
        <w:jc w:val="both"/>
      </w:pPr>
    </w:p>
    <w:p w14:paraId="32E23C2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 КЛАСС</w:t>
      </w:r>
    </w:p>
    <w:p w14:paraId="554F14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4 классе </w:t>
      </w:r>
      <w:r>
        <w:rPr>
          <w:rFonts w:ascii="Times New Roman" w:hAnsi="Times New Roman"/>
          <w:b w:val="0"/>
          <w:i w:val="0"/>
          <w:color w:val="000000"/>
          <w:sz w:val="28"/>
        </w:rPr>
        <w:t>обучающийся научится:</w:t>
      </w:r>
    </w:p>
    <w:p w14:paraId="5048F22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2BC1F9CE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в социуме; </w:t>
      </w:r>
    </w:p>
    <w:p w14:paraId="02B4755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14:paraId="240003C6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1C530C9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место изученных событий на «ленте времени»; </w:t>
      </w:r>
    </w:p>
    <w:p w14:paraId="0DF8DAFA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72562B4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28388A6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B8DDF36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0242295A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8D31020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0198D1EE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27E6A78B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BFF13F9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0FFC3B4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0F922A4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02D3CE92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5E10ACC1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D785941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нравственного поведения на природе; </w:t>
      </w:r>
    </w:p>
    <w:p w14:paraId="667D8271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1CADF727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561DBE4E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0C3D79C5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3FF05771">
      <w:pPr>
        <w:numPr>
          <w:ilvl w:val="0"/>
          <w:numId w:val="4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495C1305">
      <w:pPr>
        <w:sectPr>
          <w:pgSz w:w="11906" w:h="16383"/>
          <w:cols w:space="720" w:num="1"/>
        </w:sectPr>
      </w:pPr>
      <w:bookmarkStart w:id="11" w:name="block-4255212"/>
    </w:p>
    <w:bookmarkEnd w:id="10"/>
    <w:bookmarkEnd w:id="11"/>
    <w:p w14:paraId="4F12F625">
      <w:pPr>
        <w:spacing w:before="0" w:after="0"/>
        <w:ind w:left="120"/>
        <w:jc w:val="left"/>
      </w:pPr>
      <w:bookmarkStart w:id="12" w:name="block-425521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4200CC5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4387"/>
        <w:gridCol w:w="1499"/>
        <w:gridCol w:w="1637"/>
        <w:gridCol w:w="1718"/>
        <w:gridCol w:w="2649"/>
      </w:tblGrid>
      <w:tr w14:paraId="474BF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9C2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0D5E075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BA2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3285D1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8FF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5554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C1DDEF">
            <w:pPr>
              <w:spacing w:before="0" w:after="0"/>
              <w:ind w:left="135"/>
              <w:jc w:val="left"/>
            </w:pPr>
          </w:p>
        </w:tc>
      </w:tr>
      <w:tr w14:paraId="0781F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90932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C0AC18">
            <w:pPr>
              <w:jc w:val="left"/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2AF1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B2A9DC6"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4EB6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10BACF6"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671C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686873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5A96A48">
            <w:pPr>
              <w:jc w:val="left"/>
            </w:pPr>
          </w:p>
        </w:tc>
      </w:tr>
      <w:tr w14:paraId="3F182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B9D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1D330B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8ABA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C80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AA45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D542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360E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F61E8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94D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DB895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4F4E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D2ADE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61B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9437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C27DC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7A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CE8C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65A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141F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4E0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A342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434DB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A623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8CA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9481F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E22339">
            <w:pPr>
              <w:jc w:val="left"/>
            </w:pPr>
          </w:p>
        </w:tc>
      </w:tr>
      <w:tr w14:paraId="37BC7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6015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7DBE7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53F3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9EB9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C5F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BD26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6D45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2BD69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578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0EC7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A4B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C3E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EC4B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8F7E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BBC9D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F358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4E5F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C164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E40E9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4FA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9846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086A6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86C2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99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54C5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A73FAD">
            <w:pPr>
              <w:jc w:val="left"/>
            </w:pPr>
          </w:p>
        </w:tc>
      </w:tr>
      <w:tr w14:paraId="63EBDA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F0E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725AD7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7959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FD0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8BCA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E8DB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F6B6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2CB36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525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81BF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AB7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3CD2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AE3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CC73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41858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631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EF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93ABD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F6EC1">
            <w:pPr>
              <w:jc w:val="left"/>
            </w:pPr>
          </w:p>
        </w:tc>
      </w:tr>
      <w:tr w14:paraId="00499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A464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F49E7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769E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5E26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137E432">
            <w:pPr>
              <w:spacing w:before="0" w:after="0"/>
              <w:ind w:left="135"/>
              <w:jc w:val="left"/>
            </w:pPr>
          </w:p>
        </w:tc>
      </w:tr>
      <w:tr w14:paraId="7AFAD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E10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F85F1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0E33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B3E59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489C95">
            <w:pPr>
              <w:jc w:val="left"/>
            </w:pPr>
          </w:p>
        </w:tc>
      </w:tr>
    </w:tbl>
    <w:p w14:paraId="0271C1D0">
      <w:pPr>
        <w:sectPr>
          <w:pgSz w:w="16383" w:h="11906" w:orient="landscape"/>
          <w:cols w:space="720" w:num="1"/>
        </w:sectPr>
      </w:pPr>
    </w:p>
    <w:p w14:paraId="55086FC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4089"/>
        <w:gridCol w:w="1532"/>
        <w:gridCol w:w="1641"/>
        <w:gridCol w:w="1715"/>
        <w:gridCol w:w="2750"/>
      </w:tblGrid>
      <w:tr w14:paraId="7CC13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73A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3A75C0C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44E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F6A6E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13A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B44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C9A728">
            <w:pPr>
              <w:spacing w:before="0" w:after="0"/>
              <w:ind w:left="135"/>
              <w:jc w:val="left"/>
            </w:pPr>
          </w:p>
        </w:tc>
      </w:tr>
      <w:tr w14:paraId="5B725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76914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CE1578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68F0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450A867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4084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CCDDFE7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0CD0C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481041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C7C490">
            <w:pPr>
              <w:jc w:val="left"/>
            </w:pPr>
          </w:p>
        </w:tc>
      </w:tr>
      <w:tr w14:paraId="6EF49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2DE3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29FD1C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D4376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9189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047F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5425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5C4C4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339CE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2E7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84EA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8FAB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DA0B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68FC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2F18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8798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838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5CE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DBD8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C5F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A3983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40BC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203B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DFE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EE18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0DAD6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EE30C">
            <w:pPr>
              <w:jc w:val="left"/>
            </w:pPr>
          </w:p>
        </w:tc>
      </w:tr>
      <w:tr w14:paraId="44F3A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084C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3583A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5E9A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FC5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B323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8FAC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53062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AB2C2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4DD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8C4C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40CF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A93F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9412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FA5B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7EED5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AF1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C1A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5D6C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32A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C117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26A2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B8A1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5AE2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9AD9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23C8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F6A9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EF6B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6213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D40E5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81C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150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3081F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1C4E4">
            <w:pPr>
              <w:jc w:val="left"/>
            </w:pPr>
          </w:p>
        </w:tc>
      </w:tr>
      <w:tr w14:paraId="5669A6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B030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4CA0B7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6EAFC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031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CDC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678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0B8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8DE93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70D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E86DC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108A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C56C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B49C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CA44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6C626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EEC2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C51F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F510C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69C30A">
            <w:pPr>
              <w:jc w:val="left"/>
            </w:pPr>
          </w:p>
        </w:tc>
      </w:tr>
      <w:tr w14:paraId="0CB77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3552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BD45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2B56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57D5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80D958">
            <w:pPr>
              <w:spacing w:before="0" w:after="0"/>
              <w:ind w:left="135"/>
              <w:jc w:val="left"/>
            </w:pPr>
          </w:p>
        </w:tc>
      </w:tr>
      <w:tr w14:paraId="42AAF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7F8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51A5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2411F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18F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4C938E">
            <w:pPr>
              <w:jc w:val="left"/>
            </w:pPr>
          </w:p>
        </w:tc>
      </w:tr>
    </w:tbl>
    <w:p w14:paraId="0795A4EF">
      <w:pPr>
        <w:sectPr>
          <w:pgSz w:w="16383" w:h="11906" w:orient="landscape"/>
          <w:cols w:space="720" w:num="1"/>
        </w:sectPr>
      </w:pPr>
    </w:p>
    <w:p w14:paraId="70B8412A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4067"/>
        <w:gridCol w:w="1517"/>
        <w:gridCol w:w="1622"/>
        <w:gridCol w:w="1694"/>
        <w:gridCol w:w="2837"/>
      </w:tblGrid>
      <w:tr w14:paraId="5B695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EDA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D7BBDED"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52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0CA1E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6965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B06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DF5178">
            <w:pPr>
              <w:spacing w:before="0" w:after="0"/>
              <w:ind w:left="135"/>
              <w:jc w:val="left"/>
            </w:pPr>
          </w:p>
        </w:tc>
      </w:tr>
      <w:tr w14:paraId="251DFE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482C0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BCE942">
            <w:pPr>
              <w:jc w:val="left"/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540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F3A5C7F"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374D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0689123"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657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8D40C8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DE6B34">
            <w:pPr>
              <w:jc w:val="left"/>
            </w:pPr>
          </w:p>
        </w:tc>
      </w:tr>
      <w:tr w14:paraId="0D020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162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57F59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74BE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D7D1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B23E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2E54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45528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C3B9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D661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37D3B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040A2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1AC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4FB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084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0868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8D2E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3D4D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1F80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BA1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89DB4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1813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471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A229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7A8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9800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7B2E84">
            <w:pPr>
              <w:jc w:val="left"/>
            </w:pPr>
          </w:p>
        </w:tc>
      </w:tr>
      <w:tr w14:paraId="0F139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1E6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5623CC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F1A3E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6C1F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AF8C6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E537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BAA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D19F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42D4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AE81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3955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DA70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2AE7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D571A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1C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78A2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C1AA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FB14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2133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780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6F39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4543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9085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7ACD8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991A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9FCE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E41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8B9F7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7263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4948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54CFB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3D49D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C407F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22F9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82BD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A4B4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0F63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7141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7788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7141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D1164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E28D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621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6B13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21C7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495E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7D5FEB">
            <w:pPr>
              <w:jc w:val="left"/>
            </w:pPr>
          </w:p>
        </w:tc>
      </w:tr>
      <w:tr w14:paraId="0334FF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270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168F2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EB33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8F68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6ED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E2A56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576B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853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AF3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3BA8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A7ED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D7EA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AF82F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6833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AD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332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7C62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D86E2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7490CA">
            <w:pPr>
              <w:jc w:val="left"/>
            </w:pPr>
          </w:p>
        </w:tc>
      </w:tr>
      <w:tr w14:paraId="7B0AA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6B91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A9209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ECC0F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0920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A5C67D">
            <w:pPr>
              <w:spacing w:before="0" w:after="0"/>
              <w:ind w:left="135"/>
              <w:jc w:val="left"/>
            </w:pPr>
          </w:p>
        </w:tc>
      </w:tr>
      <w:tr w14:paraId="176701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2B0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2AFB3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516F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61A9E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62C77D">
            <w:pPr>
              <w:jc w:val="left"/>
            </w:pPr>
          </w:p>
        </w:tc>
      </w:tr>
    </w:tbl>
    <w:p w14:paraId="55B604E4">
      <w:pPr>
        <w:sectPr>
          <w:pgSz w:w="16383" w:h="11906" w:orient="landscape"/>
          <w:cols w:space="720" w:num="1"/>
        </w:sectPr>
      </w:pPr>
    </w:p>
    <w:p w14:paraId="07034F8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4205"/>
        <w:gridCol w:w="1489"/>
        <w:gridCol w:w="1606"/>
        <w:gridCol w:w="1680"/>
        <w:gridCol w:w="2848"/>
      </w:tblGrid>
      <w:tr w14:paraId="56EC6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646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A89035C"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95A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F537C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CDF7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6AA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0FDE33C">
            <w:pPr>
              <w:spacing w:before="0" w:after="0"/>
              <w:ind w:left="135"/>
              <w:jc w:val="left"/>
            </w:pPr>
          </w:p>
        </w:tc>
      </w:tr>
      <w:tr w14:paraId="3305A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BB3579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C32665A">
            <w:pPr>
              <w:jc w:val="left"/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DA67F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391D8CD"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40EC4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A26D2CC"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A1E2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39F06C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9E93978">
            <w:pPr>
              <w:jc w:val="left"/>
            </w:pPr>
          </w:p>
        </w:tc>
      </w:tr>
      <w:tr w14:paraId="3FED3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86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общество</w:t>
            </w:r>
          </w:p>
        </w:tc>
      </w:tr>
      <w:tr w14:paraId="3824B8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20EB3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2E31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4AD1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A4EF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9F0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242D1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36DD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742D3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C9270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8ED3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60D78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BAE7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D1520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FE1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9E21F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67B0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31A78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A1D8D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7844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87C70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E92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6655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F2516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EDC6BE">
            <w:pPr>
              <w:jc w:val="left"/>
            </w:pPr>
          </w:p>
        </w:tc>
      </w:tr>
      <w:tr w14:paraId="4C12E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9A9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Человек и природа</w:t>
            </w:r>
          </w:p>
        </w:tc>
      </w:tr>
      <w:tr w14:paraId="6B8FB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AECA2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0F01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199F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D95F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06B5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090F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F79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6CEC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CBDC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9F0B7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C97E6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CBBE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62F96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9CA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AAD86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99BF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ED5FF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7211E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A621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E092D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2D8B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5CC39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14F7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3B7CE7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33BCB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2CAA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12A3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6C48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68E7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5054D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BFB118">
            <w:pPr>
              <w:jc w:val="left"/>
            </w:pPr>
          </w:p>
        </w:tc>
      </w:tr>
      <w:tr w14:paraId="5B6583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066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Правила безопасной жизнедеятельности</w:t>
            </w:r>
          </w:p>
        </w:tc>
      </w:tr>
      <w:tr w14:paraId="2E545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E59AE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C048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0CF3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F4EEB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0E24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534EA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9BBC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CFDC5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769F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BD6F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6676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1F43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A2B8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"https://m.edsoo.ru/7f412850"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https://m.edsoo.ru/7f412850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D03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58EC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14E75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417268">
            <w:pPr>
              <w:jc w:val="left"/>
            </w:pPr>
          </w:p>
        </w:tc>
      </w:tr>
      <w:tr w14:paraId="54291C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BA10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DAF20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649A4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9F8B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004B606">
            <w:pPr>
              <w:spacing w:before="0" w:after="0"/>
              <w:ind w:left="135"/>
              <w:jc w:val="left"/>
            </w:pPr>
          </w:p>
        </w:tc>
      </w:tr>
      <w:tr w14:paraId="23E64F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5DD1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09FA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29171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4DC6A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0D2C7DC">
            <w:pPr>
              <w:jc w:val="left"/>
            </w:pPr>
          </w:p>
        </w:tc>
      </w:tr>
    </w:tbl>
    <w:p w14:paraId="1173FBC2">
      <w:pPr>
        <w:sectPr>
          <w:pgSz w:w="16383" w:h="11906" w:orient="landscape"/>
          <w:cols w:space="720" w:num="1"/>
        </w:sectPr>
      </w:pPr>
    </w:p>
    <w:p w14:paraId="46FAC197">
      <w:pPr>
        <w:sectPr>
          <w:pgSz w:w="16383" w:h="11906" w:orient="landscape"/>
          <w:cols w:space="720" w:num="1"/>
        </w:sectPr>
      </w:pPr>
      <w:bookmarkStart w:id="13" w:name="block-4255210"/>
    </w:p>
    <w:bookmarkEnd w:id="12"/>
    <w:bookmarkEnd w:id="13"/>
    <w:p w14:paraId="4FA71200">
      <w:pPr>
        <w:spacing w:before="0" w:after="0"/>
        <w:ind w:left="120"/>
        <w:jc w:val="left"/>
      </w:pPr>
      <w:bookmarkStart w:id="14" w:name="block-4255215"/>
      <w:r>
        <w:rPr>
          <w:rFonts w:ascii="Times New Roman" w:hAnsi="Times New Roman"/>
          <w:b/>
          <w:i w:val="0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ПЛЕШКОВ А.А. </w:t>
      </w:r>
    </w:p>
    <w:p w14:paraId="4A301AF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497"/>
        <w:gridCol w:w="1114"/>
        <w:gridCol w:w="1320"/>
        <w:gridCol w:w="1412"/>
        <w:gridCol w:w="994"/>
        <w:gridCol w:w="2809"/>
      </w:tblGrid>
      <w:tr w14:paraId="54B77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F0E3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D26D648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5BF2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2A9808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C674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1726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2DA725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1F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1C02C8">
            <w:pPr>
              <w:spacing w:before="0" w:after="0"/>
              <w:ind w:left="135"/>
              <w:jc w:val="left"/>
            </w:pPr>
          </w:p>
        </w:tc>
      </w:tr>
      <w:tr w14:paraId="10CB0E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E6BDC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0AB321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143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CE188CF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0850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C21EBB5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C3D5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F17EBE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1DF812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DEC1642">
            <w:pPr>
              <w:jc w:val="left"/>
            </w:pPr>
          </w:p>
        </w:tc>
      </w:tr>
      <w:tr w14:paraId="65192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A0D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F22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201F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2E1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9BC1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613995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ABCC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744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FF09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2971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211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2902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89D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2CB7D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7CC99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8822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B7D4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9EC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8D7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138B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98F4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B2150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3E4E6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7EAD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F3FB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147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161C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539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3CE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47C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E41BE2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68B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8A67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B508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865B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326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A5BE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2EA9A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63EEB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10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45AA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089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5EA7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682B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4C99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58C0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9DEE1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D85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F5DC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300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67AB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2AC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EBA7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75654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0B284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06D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E949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189D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A0D1C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370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118D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8DC4A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C0D65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1BEF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D378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964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D659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C6FD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A552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C3C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FC295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A4D7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804A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3D0D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00C7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EC65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E1E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83418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EE49A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3550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8B8C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1660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49F0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67F1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541A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8C441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768D7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CB3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9AE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CB09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F8F9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0282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83D6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877B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5BBF0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BD0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920C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B43D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A9B0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971C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77F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65818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C3874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AA3F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27B8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33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3F58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6AA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B403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D1120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52EC8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D77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4A21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F622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9C4C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B8E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35D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A5537E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4CAA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91D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2998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B94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49D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631A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AD6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189C5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3BB13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D74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F4352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94B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BE71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FAC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7082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93D2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DB554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1AB8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1CA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DF31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6D02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F131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ECA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8B6EA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4254A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251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57A7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4E81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0252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CB5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B59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75D76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02858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9173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F7B4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34AD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BED6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DC4A4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E0EA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FC73D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1264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C08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E379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B42E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EB29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B5D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E5B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5B08B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10766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88B1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869B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E3F6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752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56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D608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2B0B2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B58FF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452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BB1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6F9B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840A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4D9E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4019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B6EF7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3120C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D85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3380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95F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DAF9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4E65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B3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77BA5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7F56F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61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8B808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7D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8C45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80F6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E7C8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ECE17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EE2FB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029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7729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28D4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2F5F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80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3A2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843AD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D9EC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5A9A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D54E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F41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E111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3160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97E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D909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BB4F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773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77A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840B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F0E7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02A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68D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4B3B0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24796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635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520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033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0574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FE92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730C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F755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DB62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02D9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A6D2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6818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6115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9C57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E58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F57B3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230E8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441A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B49D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064B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0382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7302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E208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07ED0D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B5148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107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6AD1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0C3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76C8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147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D5AF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872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8207A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5EB2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05A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2FA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7E4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1219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76A7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E628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849AA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858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84F7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39C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F419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6EB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90F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A8E183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AF529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DB0D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DF35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FA10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5D75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81D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CD6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32D5E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BB4D7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B5D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8B79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A4C0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A2C6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8B9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473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98FE2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FDF06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D386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D244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35A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EECC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1C67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7950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00EC1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DC97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482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4F1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A9C4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BEF1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E29E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8852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CEC15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8C5F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"http://www.encyclopedia.ru"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http://www.encyclopedia.ru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8C91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9D2E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AE04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78E3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8B6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FA4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B2B8C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EAE9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6BFD1B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B03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5F6B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EA6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0651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3B33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A0E4F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7C39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2F3C2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E6D8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931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0DED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D351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4F3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017CA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4D6E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00FB16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223F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FCF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8F99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9F88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B01A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FBF5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E1D4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43658B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6E6B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5D86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BD9F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DB5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1E36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7F97A3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ED5F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056DC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D78B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3B61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6F2D6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E4B3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2C4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06A55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4D1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669A44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3B98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81B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B8C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3202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78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86D08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068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7268E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6DFF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F1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3A36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AD8B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318B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C8229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B5A9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136089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3175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F4D6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5A0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463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0C2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AA698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5CB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62208D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86CD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809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51F6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32B9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36B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8BC02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74C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7E6EB3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0574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339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12D4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F8D5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7E18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E1514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2BD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1E6A3B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52F6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5A0C9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199D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A0ED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950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4F6FD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11C5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25B27E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ECD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3D0E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34CB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7F8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5358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308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A06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75FFD4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CEF1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2B8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3D9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833AA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5E6B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F0EA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B0A1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4A52DF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164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E74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D049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D83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76D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2A2FB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262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2C8FC8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EE9A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83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70DA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85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63DD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64DBB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0C7A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1C50C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0A3E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C71E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B229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334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806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2C2E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98C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571637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62D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D85C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48E3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C6B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A126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8B501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50C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610B5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160A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BB4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26E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16F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9D6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23739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49A74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55C62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C105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AD0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CAE8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5AC6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113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F45DB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B2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4193F8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39EF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696C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36C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2BD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9E5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CCDA6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B3EA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1FC72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C9F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30B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5A80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DC16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CD11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40EE6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29B9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002E35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29E6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CED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BE17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CF6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1CB5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6096B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A1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19376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5A3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A9A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85D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5F3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BE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018D5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2974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038686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54C3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831E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E584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207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A8F2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6CBBF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F0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24FEAC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BF33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C432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5509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B20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F0A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E3768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42D9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613DAE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3A3B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4B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C8F9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A1C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EC20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38268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29AB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2D2F3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7CB9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7DA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14B2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B56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30AA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90F1A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27E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- 1 класс - Российская электронная школа (resh.edu.ru)</w:t>
            </w:r>
          </w:p>
        </w:tc>
      </w:tr>
      <w:tr w14:paraId="4DFEB2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1194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3AA019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854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D189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B74714">
            <w:pPr>
              <w:jc w:val="left"/>
            </w:pPr>
          </w:p>
        </w:tc>
      </w:tr>
    </w:tbl>
    <w:p w14:paraId="7811B13F">
      <w:pPr>
        <w:sectPr>
          <w:pgSz w:w="16383" w:h="11906" w:orient="landscape"/>
          <w:cols w:space="720" w:num="1"/>
        </w:sectPr>
      </w:pPr>
    </w:p>
    <w:p w14:paraId="1544BFE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4584"/>
        <w:gridCol w:w="1090"/>
        <w:gridCol w:w="1295"/>
        <w:gridCol w:w="1385"/>
        <w:gridCol w:w="974"/>
        <w:gridCol w:w="2834"/>
      </w:tblGrid>
      <w:tr w14:paraId="542B30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E572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FA546ED"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C42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67C475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2247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E07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51E6479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379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FA7E32">
            <w:pPr>
              <w:spacing w:before="0" w:after="0"/>
              <w:ind w:left="135"/>
              <w:jc w:val="left"/>
            </w:pPr>
          </w:p>
        </w:tc>
      </w:tr>
      <w:tr w14:paraId="10E42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32A234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548D4B">
            <w:pPr>
              <w:jc w:val="left"/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A7E5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96A8022"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2695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ECCDDD4"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DAF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04462C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DD5E95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40B1B4">
            <w:pPr>
              <w:jc w:val="left"/>
            </w:pPr>
          </w:p>
        </w:tc>
      </w:tr>
      <w:tr w14:paraId="4A4ED5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C60CE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2BA7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14E6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6FC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F185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15E37F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4CFA6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601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42E1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5D4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44ADE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2A2E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C22C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56BD381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BA9A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0D4E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7358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DD53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F4492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09132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123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A50B821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9B72F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BE5F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93BB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0E42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A3C8E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9E84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7605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218CF11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A4A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033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6FC54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B368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FC51F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A2F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678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F3426F3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9030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BA8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5C57E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030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C66E8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3182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E9E2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41567E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46A6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EA7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130B1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148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668D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B128F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839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B0B470A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56F14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C30A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F402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8F0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CA6A0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F1D0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3DF1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FC4194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C45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70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0C758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724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5645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0D4D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3CE54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F1751AB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F842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92E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F754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EB5D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CB4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7C19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F060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C1F033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B0A40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53E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BFA79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19F4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B18BC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EC2C3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CA5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C891E7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E21A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E860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C24B0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30C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8E2F6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321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34B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DC6044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2629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28F2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357FF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9B6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74AED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9AA8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6EA8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A7F973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95818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17E8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83A86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8E5B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CEA9E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461C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88E03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2E3EAFF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62E9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861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228B8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45A69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9608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DB274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1743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17AFF47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922FB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A26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23BBF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447A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D62EB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21B27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E1916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681C47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1844D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5A4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B9AF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E47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9C10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5C41B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57F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B418CF3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F89F0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C68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D161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C0A9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6E89B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AE51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5FA1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51EA1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630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ACD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5F9EE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DBD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C24C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7BC2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3DEB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4D845A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E37F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F79C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BFC6D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277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1338F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EA16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B061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73F46F3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FF249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8BD9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9B7A9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7CA5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299F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A3F30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3460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C1477DE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BF9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2F1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443A1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B2327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3828A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259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1FA7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E42A5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163AE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"https://m.edsoo.ru/7f4116e4"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https://m.edsoo.ru/7f4116e4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F7CE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64BD4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2D8E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23EC4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B61B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3B45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C818426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4A70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13CF9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DF392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0D0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80F40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D36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4724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3D019A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90E7D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401F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0777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BC23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9348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2E68DC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FE0E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66EF1F5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DF5F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3DC63E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5CA32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F04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2BB81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8671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5F55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E12D60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2775E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8017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B7302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01F4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E25FD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A064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701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BF7E774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BD449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5DE34A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5DFF5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E244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7DD28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6ECB6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8B8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9722241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DBE48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395A51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97B57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9AF6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6CA03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5E110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EC1E6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EE5DC5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41A5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EC288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6275F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D33D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01E73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C6409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8EB9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FCE6173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115A3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1887AC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36F85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30B4A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BE071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DF44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FCF2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3DC5A61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A24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531D55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E4CE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041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57E5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300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18190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F739D9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C493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B463A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4BA2E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2E6E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F5A53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D6640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8E8EE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9054309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BEA9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6462FA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64087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0A63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2F1D9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B27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5AACF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9EE716B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D54E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5A30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CC84E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CF51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8693C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FB11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8B45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2B4D2E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A01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4D2229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07CE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9AB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4FB8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78C3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6413B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64E0389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CE200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5F6B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D115A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5817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FD47F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2BEA4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4288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245F34D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C1DAF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662B3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55E3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AAD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A4CDE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72502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DF94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6FBB77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9F4D0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13A96E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0F1CD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41AF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81F0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855AB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91B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861544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063A5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1D0596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23578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345D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EC237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069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DBE1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1A4963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633E0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CBA62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43A6A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0798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5AA43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3F460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67FC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102EF20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ADB04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422CA9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02242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5E09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9BD4A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A7D6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9E92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45D6DF0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F573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00B61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7BEF6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1F25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6FE05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1F6B1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A00B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36471A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A11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6CD1F5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D197A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F11C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76618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11E0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B8DE8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FB1AC5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705EE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59840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3B0C1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43C9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90F42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A859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2906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52E6839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6E29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39878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3568F4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658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7FB6B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2948D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407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0609574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41754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1D54A2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DD160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BA5F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5E21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4CCC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57E83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5F5E70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82510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1521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E00E7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5E39E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B08E8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AB3BE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08C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55271D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4535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A2D7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E684A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1E6C4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326DF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60F4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C2DA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80221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43E0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C657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67F2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0924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A995E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EAC85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91C4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69E5C25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35AE6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1A95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40B735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ACFE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B4B4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3274B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0057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5E4F3B67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4BB652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FBE4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CF9C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5178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173F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AC6D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FE9C6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A6B3BF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0B38A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D770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73415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A90F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29A0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5B55B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D6D0A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C5C1365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A9D3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B770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08449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CCD9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DD93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94F72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5D27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D541E9F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EC6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1B51D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0657C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E69AC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47C7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0CA64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7C5A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4D15790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6C67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95163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98B51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B4627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0D40D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6135A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DD359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281495C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89720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A6E2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CAC3B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56E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48CA8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35934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706B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67D3EB04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B0E3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44E54C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82957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FF98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6E8371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7AE8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E19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74B2958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7B743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655C40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6C4919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B4B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1A2710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20FF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B05A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357AB5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89592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463E03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02EE5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71BE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D24E7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983D4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AB07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1956B7AE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29351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A077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7C38F5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327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9A2CF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8A41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A911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6771C1A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77E89E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0F95D8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DB7C9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5407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08667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1DA1D1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A60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3B09D5C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11C07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6E285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E3C54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977F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306D42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F459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0D89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8019E8D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C982D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31397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9E93C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58F8C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4AA40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5CF5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EEDA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38735CBE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57131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C72E1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158F55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A6C6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704F61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FB3D2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2E2B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5213C5F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544849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34B43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F866E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EF6E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552E4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01BA9F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F152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781772D4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6F8421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24232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53F2C1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02D9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0EA71B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4E17F1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A85E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40D8B4F0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B3D6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724B8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14:paraId="29FBBD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7F1C9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14:paraId="2B2A1E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7C3204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266A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14:paraId="06A92EE2"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14:paraId="276B3F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Окружающий мир - 2 класс - Российская электронная школа (resh.edu.ru)</w:t>
            </w:r>
          </w:p>
        </w:tc>
      </w:tr>
      <w:tr w14:paraId="43A3D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DAD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14:paraId="30EFC2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14:paraId="5FF8DF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B268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E0365">
            <w:pPr>
              <w:jc w:val="left"/>
            </w:pPr>
          </w:p>
        </w:tc>
      </w:tr>
    </w:tbl>
    <w:p w14:paraId="4A4C219A">
      <w:pPr>
        <w:sectPr>
          <w:pgSz w:w="16383" w:h="11906" w:orient="landscape"/>
          <w:cols w:space="720" w:num="1"/>
        </w:sectPr>
      </w:pPr>
    </w:p>
    <w:p w14:paraId="4D0C818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4499"/>
        <w:gridCol w:w="1107"/>
        <w:gridCol w:w="1309"/>
        <w:gridCol w:w="1400"/>
        <w:gridCol w:w="985"/>
        <w:gridCol w:w="2847"/>
      </w:tblGrid>
      <w:tr w14:paraId="156E7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7FA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EA4798B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8A3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3CB416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BA2C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F72A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7AF26F3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768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21626B">
            <w:pPr>
              <w:spacing w:before="0" w:after="0"/>
              <w:ind w:left="135"/>
              <w:jc w:val="left"/>
            </w:pPr>
          </w:p>
        </w:tc>
      </w:tr>
      <w:tr w14:paraId="7275DE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7356F4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6380B2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A183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A29B887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399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6A1A330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1505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921AE6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0B1D1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915B76">
            <w:pPr>
              <w:jc w:val="left"/>
            </w:pPr>
          </w:p>
        </w:tc>
      </w:tr>
      <w:tr w14:paraId="1A60AC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099A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A1D0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AB9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35B3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261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0826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521FB7">
            <w:pPr>
              <w:spacing w:before="0" w:after="0"/>
              <w:ind w:left="135"/>
              <w:jc w:val="left"/>
            </w:pPr>
          </w:p>
        </w:tc>
      </w:tr>
      <w:tr w14:paraId="0BE7A0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239B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D215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C156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0376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2A62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B1D4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5F27B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EC6A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B68B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B6C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6BF6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7F52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E8C5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14C73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8AB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"https://m.edsoo.ru/f840f9fc"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https://m.edsoo.ru/f840f9fc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52B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A224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4AF1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71A6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1478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64A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C006F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57BF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"https://m.edsoo.ru/f840ff74"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https://m.edsoo.ru/f840ff74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82F6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9D47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4548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2CB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4647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0869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98557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0B13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83D7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69B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C2EE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67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ED74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7542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D5A0E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800E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D44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F113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E533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85E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E2A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4733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4CE5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B044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"https://m.edsoo.ru/f841330e"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https://m.edsoo.ru/f841330e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10D4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0809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BC6E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180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0476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B6BD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D560D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B70C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"https://m.edsoo.ru/f84123aa"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https://m.edsoo.ru/f84123aa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A38D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4EEF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2638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6894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872A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F984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13B9F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1A9C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8535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9C8E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6E28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B700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0CE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99DD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2EF59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8D1D7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5CD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C87E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006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074F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5A0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76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87E5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E2639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3A22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CF4B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07C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1164E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BF1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CCF5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52C68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058E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B239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2470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4351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69ED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87F6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18A2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ED866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222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"https://m.edsoo.ru/f840c7ca"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https://m.edsoo.ru/f840c7ca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7D9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274F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13A9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5250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C681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B71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A2407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764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"https://m.edsoo.ru/f840c392"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https://m.edsoo.ru/f840c392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1F6D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C5FC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1BDC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0DB6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7568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B06B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0BE91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DBE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"https://m.edsoo.ru/f840d328"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https://m.edsoo.ru/f840d328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1713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0A5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DF9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8515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3F66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9F33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11A63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AAE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B61C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65E3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7B7C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4AB0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6208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942B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FA7F3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9B13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"https://m.edsoo.ru/f840ce78"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https://m.edsoo.ru/f840ce78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C42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5951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25E7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DB7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816B1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01C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7B8F8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0255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22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E441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AE81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EB71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215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AE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B226A1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DFE2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"https://m.edsoo.ru/f840da26"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https://m.edsoo.ru/f840da26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8BC7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D02A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E89A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249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027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DF62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A1244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714A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"https://m.edsoo.ru/f840df26"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https://m.edsoo.ru/f840df26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961F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C09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4D6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AD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A0D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8D21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A4967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2E20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"https://m.edsoo.ru/f840e0de"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https://m.edsoo.ru/f840e0de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CC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2067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697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B8397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4FBF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064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03558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FE7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3406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D8C9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EBE2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0D7A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0AC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FCA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B20D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236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"https://m.edsoo.ru/f840e41c"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https://m.edsoo.ru/f840e41c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D8E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9EC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8504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A8D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5C94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FBA8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5125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8838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"https://m.edsoo.ru/f840e6a6"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https://m.edsoo.ru/f840e6a6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1613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66EF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EDC5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70CA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BB22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910F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0DAA8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81A5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"https://m.edsoo.ru/f840e85e"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https://m.edsoo.ru/f840e85e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99C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408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DFF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365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B46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A214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48E8D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104A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6F3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23F2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599B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5F01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2B8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8C27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F3F5A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EF2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"https://m.edsoo.ru/f840ea16"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https://m.edsoo.ru/f840ea16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8C4F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DE89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5D86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359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858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F4F4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6778C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9BED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"https://m.edsoo.ru/f840ebe2"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https://m.edsoo.ru/f840ebe2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60B5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5096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36B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3D74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F434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5122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1515B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F37B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FD4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3D09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259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3474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6879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B8C1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1124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9A9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"https://m.edsoo.ru/f840ef2a"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https://m.edsoo.ru/f840ef2a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6E4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16D94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4D6F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3F4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1955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40F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CCDF4F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DD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"https://m.edsoo.ru/f840fde4"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https://m.edsoo.ru/f840fde4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FD10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35CE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B77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12E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2FA84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75C6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43DA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E32A6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4B05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7ADBB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94F1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10C8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29AC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8C8A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392B6A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40C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"https://m.edsoo.ru/f840f240"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https://m.edsoo.ru/f840f240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605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CA04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365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1AF8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595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1038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B960D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54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"https://m.edsoo.ru/f84104ba"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https://m.edsoo.ru/f84104ba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1E93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86E03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07B0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9462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D84B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237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B60A3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422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"https://m.edsoo.ru/f8410f78"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https://m.edsoo.ru/f8410f78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B23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773B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802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FB99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3D1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697B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B5E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0FA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86D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BAF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4EB9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4383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5D01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E0C4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5B925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4020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"https://m.edsoo.ru/f8410dd4"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https://m.edsoo.ru/f8410dd4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3CD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AF3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E6DB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D29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21AE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B477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7B02F0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3D208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"https://m.edsoo.ru/f8410aa0"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https://m.edsoo.ru/f8410aa0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9A81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DE7A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4F94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28E4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E603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A53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C64D9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C9C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"https://m.edsoo.ru/f8410654"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https://m.edsoo.ru/f8410654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778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0C9F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1BD6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D307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E755C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1C54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7F9F9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96C4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"https://m.edsoo.ru/f8410c3a"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https://m.edsoo.ru/f8410c3a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8885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EB82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F17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969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8FBF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5B83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B9BD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5675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"https://m.edsoo.ru/f8410910"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https://m.edsoo.ru/f8410910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3D8F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1306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6C8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B53B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9D4E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0E1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1E90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0EDF2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34E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67A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8F0F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A205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B55E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F25C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FFA3F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65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"https://m.edsoo.ru/f8411f90"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https://m.edsoo.ru/f8411f90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3BA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244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24D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04F2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8D53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EF02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B1A22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B6A2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8B7E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F976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B424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E3F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24CD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9923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FB95C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8A2F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"https://m.edsoo.ru/f8411c0c"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https://m.edsoo.ru/f8411c0c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CCA9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C4BF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DF88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3BB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75D8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7C2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CE761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5014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"https://m.edsoo.ru/f84118a6"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https://m.edsoo.ru/f84118a6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A4F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DE397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E29C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69B3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F4FB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244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3754A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A167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8D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0B4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E90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6395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AE07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24FB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5320D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7A5E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A6B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6B8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7847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3F7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B7BE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FD74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8FF3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CB85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"https://m.edsoo.ru/f8412706"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https://m.edsoo.ru/f8412706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B6A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EC0B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DA26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B516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64E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ABF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8D0504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3A5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"https://m.edsoo.ru/f8412896"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https://m.edsoo.ru/f8412896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D7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8CBA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94D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E4E2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A98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1FF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D1CDD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B40F3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7B9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FD1A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3EF1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FBA70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05F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9B09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81704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7E45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"https://m.edsoo.ru/f8412a1c"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https://m.edsoo.ru/f8412a1c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A88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46B5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C66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A56B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1E282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FD74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3F27D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7B7A4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71B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5144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206B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CC6C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AF2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3FC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6DA15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2AD91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943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A0DE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AE5F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134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EE1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5297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CAA39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18B7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29FC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87BC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332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D50A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780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B9CC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539B9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1DC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"https://m.edsoo.ru/f8412ef4"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https://m.edsoo.ru/f8412ef4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D389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B87D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02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D25D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421B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B974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28997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F98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"https://m.edsoo.ru/f8413c3c"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https://m.edsoo.ru/f8413c3c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4BC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AB44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BF23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EEA7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259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09BC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9B03C8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2627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"https://m.edsoo.ru/f8413e30"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https://m.edsoo.ru/f8413e30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72398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DB0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63A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B8FE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9215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A89B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47A20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AF26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"https://m.edsoo.ru/f84140ba"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https://m.edsoo.ru/f84140ba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6BD7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ADC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FB0C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1CB6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6080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F76D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F9148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8FC6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436A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3C70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7D7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B4A2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5A1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79B8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A3CC3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C9AFA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96D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A200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2E20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AB68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E9A3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528D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44EB7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E123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FC1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2A63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2BCD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72D2F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C122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AEEC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B1D8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1EF3B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EE96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A6B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489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C6DF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73B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6A1FB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BE896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8602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3B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AA8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852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63FC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0088B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1064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A85FE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BD02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12A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BD8E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830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049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E26F2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9C4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7720F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89F7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"https://m.edsoo.ru/f841380e"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https://m.edsoo.ru/f841380e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E77C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07C6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9327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FCF8E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46E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F54A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AC8B49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6DAB9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45C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65E0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DBE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EA9D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93BA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2A8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7A17E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D9C38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0E0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544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5B371A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B686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7F36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C391A">
            <w:pPr>
              <w:jc w:val="left"/>
            </w:pPr>
          </w:p>
        </w:tc>
      </w:tr>
    </w:tbl>
    <w:p w14:paraId="6A4DA425">
      <w:pPr>
        <w:sectPr>
          <w:pgSz w:w="16383" w:h="11906" w:orient="landscape"/>
          <w:cols w:space="720" w:num="1"/>
        </w:sectPr>
      </w:pPr>
    </w:p>
    <w:p w14:paraId="0F26B97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4480"/>
        <w:gridCol w:w="1110"/>
        <w:gridCol w:w="1314"/>
        <w:gridCol w:w="1406"/>
        <w:gridCol w:w="989"/>
        <w:gridCol w:w="2847"/>
      </w:tblGrid>
      <w:tr w14:paraId="0D4701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ABF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18ED55E"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528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7B16B2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3C31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79B7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D5C44B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CC4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70E2DE">
            <w:pPr>
              <w:spacing w:before="0" w:after="0"/>
              <w:ind w:left="135"/>
              <w:jc w:val="left"/>
            </w:pPr>
          </w:p>
        </w:tc>
      </w:tr>
      <w:tr w14:paraId="1B28F5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424A5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0547787">
            <w:pPr>
              <w:jc w:val="left"/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51109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9743978"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AF0C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441E861"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8400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C4C524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26F3A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02AD6D">
            <w:pPr>
              <w:jc w:val="left"/>
            </w:pPr>
          </w:p>
        </w:tc>
      </w:tr>
      <w:tr w14:paraId="685A3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0BAD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5737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ED47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43A3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79E3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A0ED0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F8101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F5F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BDDF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14D7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492D6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A33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0C06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9426B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7BE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"https://m.edsoo.ru/f8414d1c"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https://m.edsoo.ru/f8414d1c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D24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EBDC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6B44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4FDC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D4C8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4372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D7D0C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E83F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"https://m.edsoo.ru/f8414eca"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https://m.edsoo.ru/f8414eca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4B8B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6CC1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1CB9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5B23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90ED7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4527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99C9B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B8D40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997E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28729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2AA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3D43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0EE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A2E2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E5822F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094AC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8770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986C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41BD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B72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D91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1E4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697DF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44AA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https://m.edsoo.ru/f8418dc2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56A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7DA0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7267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10CA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2921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ACA3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DFB4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E29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"https://m.edsoo.ru/f8415118"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https://m.edsoo.ru/f8415118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1F3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D08F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63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507D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DC96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32A6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7BEC1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6EC2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"https://m.edsoo.ru/f8415b9a"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https://m.edsoo.ru/f8415b9a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CA0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AC4B4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E118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5FF4C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D2D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6476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263A77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C204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"https://m.edsoo.ru/f841580c"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https://m.edsoo.ru/f841580c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A4B2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60F7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623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250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CC89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7968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6F261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7C248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3C1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BE62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0D20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CA6C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50B0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A7F7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842B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E33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"https://m.edsoo.ru/f8415636"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https://m.edsoo.ru/f8415636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C65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E086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DFEF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440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587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C6CD3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683E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63BDF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949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B5DC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CF34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319D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F14B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1B83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B1558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E538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"https://m.edsoo.ru/f8418dc2"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https://m.edsoo.ru/f8418dc2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21F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DBE4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2976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051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2B62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EFBD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6FD52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5D4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"https://m.edsoo.ru/f8415da2"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https://m.edsoo.ru/f8415da2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9F0D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432C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11C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5689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F3B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293C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CC1A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706D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"https://m.edsoo.ru/f8415f50"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https://m.edsoo.ru/f8415f50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357C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F010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C1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9154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CD5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BD73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459CE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71E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"https://m.edsoo.ru/f8416306"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https://m.edsoo.ru/f8416306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AB9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129E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0CC9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537BD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3BD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054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5A2B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240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"https://m.edsoo.ru/f84164be"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https://m.edsoo.ru/f84164be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F75C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CCFE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B32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28C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EF5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2AD9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E27FB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F3BD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"https://m.edsoo.ru/f8416180"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https://m.edsoo.ru/f8416180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9534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210E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0EDD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E494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B8F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F736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DACD6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5CE9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"https://m.edsoo.ru/f8416996"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https://m.edsoo.ru/f8416996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19B7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1C5F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555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3ECA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008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44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9EBB4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425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"https://m.edsoo.ru/f8416b58"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https://m.edsoo.ru/f8416b58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DA4E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E40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804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D4C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A223D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A0FF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30471B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1224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"https://m.edsoo.ru/f8416cfc"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https://m.edsoo.ru/f8416cfc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A833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CD62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0288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91A3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D2F9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745F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2E21C7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A105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"https://m.edsoo.ru/f8416fae"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https://m.edsoo.ru/f8416fae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3CBE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B8BF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EB5C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1B12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B7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4CA2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B664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70129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CEA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CC4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B7EE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7045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A21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8C20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001BB7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A3DC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"https://m.edsoo.ru/f8417b34"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https://m.edsoo.ru/f8417b34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F19A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F8AA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F713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49356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A54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7ED7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79DA4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3F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A50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F5AF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AA34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3376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330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89C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61B9F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D9D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EDC1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A60F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A89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F854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F33B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B7D10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13BE2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4C7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"https://m.edsoo.ru/f84181ce"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https://m.edsoo.ru/f84181ce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5798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B48B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F5AE1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3AF8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0962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011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80E80D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E0C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"https://m.edsoo.ru/f84185ac"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https://m.edsoo.ru/f84185ac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D21E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C468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5FCC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60B9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F844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D31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C696D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6D02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"https://m.edsoo.ru/f8417526"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https://m.edsoo.ru/f8417526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AF8C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354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6C1B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2FC0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78E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4CE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2EE375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7936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500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93F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02CD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9FCB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B579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DCCD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99A8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62A9B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999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5329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768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D60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0D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2058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9797A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26699F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5B43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C380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B69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48B4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AF50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9AC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DA24B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E555A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5A9C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8C24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EA5C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69E5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F53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0F2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5915B3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856CA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74F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483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76BD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87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6CD6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4DFD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DF66E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D058B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45A0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5C35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D4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0DFB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E8C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D224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2625B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F5E4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39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E95F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0303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6CE6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359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AB0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4C0937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8F9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"https://m.edsoo.ru/f8419c54"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https://m.edsoo.ru/f8419c54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A2B1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7214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AB45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4E9A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0E89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90D0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5F856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0B3E9D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05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4B3E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790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D7A1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A4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6294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06157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3D27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BB91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EBB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6F1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BA8B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30C0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EEF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49370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1F62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"https://m.edsoo.ru/f8419894"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https://m.edsoo.ru/f8419894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1C9A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987EC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D5E2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11C2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5D48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72327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356C5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B783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BA94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4FD2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5403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5597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E30E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D956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C9A50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8132B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9BA2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02EA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D321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AE1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A26B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18FC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556C2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9323C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BDF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B1FC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DE11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096C8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5508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AFBB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8445A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50A23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C34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6CCA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A94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E81B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7BC1D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4D6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411F01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75F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"https://m.edsoo.ru/f841b284"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https://m.edsoo.ru/f841b284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2773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38C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B39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9923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F3A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CD5E0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8AF5D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1C7EFE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D5C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EF1EB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6652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D61A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CF52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E24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8D2D5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D3B4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"https://m.edsoo.ru/f841b4aa"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https://m.edsoo.ru/f841b4aa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CE1F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5C83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369C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1ADB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F99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B3F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83A7A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10344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FBB2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BBBC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D3ED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CB90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8B55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FA4A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D6EBFC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EB109A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286E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8595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DA4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1028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419E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9D3F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F6BA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5902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FCA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89EE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74CA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5685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7662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1263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1FE5C0A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B94D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"https://m.edsoo.ru/f841c56c"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https://m.edsoo.ru/f841c56c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84F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9CA5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9E28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9DCF2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A1907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1EB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CED04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C8CDD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E0E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2720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5149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2F8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238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9C10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D5BABE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CAA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"https://m.edsoo.ru/f841c800"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https://m.edsoo.ru/f841c800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E1CB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1016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9A31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429B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831F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49AC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860A5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AA8C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"https://m.edsoo.ru/f841c9f4"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https://m.edsoo.ru/f841c9f4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635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FB00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16AB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C2FB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E029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EAB16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8F367B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F6E1A5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11BD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9C73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F72E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0A3B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421F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0154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06EE7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69AB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"https://m.edsoo.ru/f841dac0"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https://m.edsoo.ru/f841dac0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429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51615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FD45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65BB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5A7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C3B2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E125A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26F7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"https://m.edsoo.ru/f841d188"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https://m.edsoo.ru/f841d188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4DF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76E6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E49B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0310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BDB6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C6B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42720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CCD309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532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63C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E0A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F5FE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FE16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DF07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F9907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B913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"https://m.edsoo.ru/f841d8ea"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https://m.edsoo.ru/f841d8ea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D2D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5A364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2B82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C913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E912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85A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38C9419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32E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"https://m.edsoo.ru/f841d336"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https://m.edsoo.ru/f841d336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3CD0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9049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E18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5737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5BC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AB0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492AC4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6878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"https://m.edsoo.ru/f841dc50"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https://m.edsoo.ru/f841dc50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BE9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A03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7A2D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823C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61C0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B0D4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A8D61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2963B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9D1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2864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A52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6EDF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ACBF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03B8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814A18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5EBD7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EA96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455E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38C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D060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5712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F024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30D5DF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616F7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1E77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5158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028A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485E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06CBB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76F8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AD7F02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35FE7C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BCE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D762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612B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7E3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8D1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D00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05F466D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E68BB3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6112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309D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3016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260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12A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2DD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452826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288978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F211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885B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1903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E4C6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302E5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33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B3FB20"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327C26">
            <w:pPr>
              <w:spacing w:before="0" w:after="0"/>
              <w:ind w:left="135"/>
              <w:jc w:val="left"/>
            </w:pPr>
            <w:r>
              <w:fldChar w:fldCharType="begin"/>
            </w:r>
            <w:r>
              <w:instrText xml:space="preserve"> HYPERLINK "https://resh.edu.ru/"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0FE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BBF2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60D2B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EEFBE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A79B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6CE8C">
            <w:pPr>
              <w:jc w:val="left"/>
            </w:pPr>
          </w:p>
        </w:tc>
      </w:tr>
    </w:tbl>
    <w:p w14:paraId="6094C47A">
      <w:pPr>
        <w:sectPr>
          <w:pgSz w:w="16383" w:h="11906" w:orient="landscape"/>
          <w:cols w:space="720" w:num="1"/>
        </w:sectPr>
      </w:pPr>
    </w:p>
    <w:p w14:paraId="63BC6072">
      <w:pPr>
        <w:sectPr>
          <w:pgSz w:w="16383" w:h="11906" w:orient="landscape"/>
          <w:cols w:space="720" w:num="1"/>
        </w:sectPr>
      </w:pPr>
      <w:bookmarkStart w:id="15" w:name="block-4255215"/>
    </w:p>
    <w:bookmarkEnd w:id="14"/>
    <w:bookmarkEnd w:id="15"/>
    <w:p w14:paraId="575DCF1F">
      <w:pPr>
        <w:spacing w:before="0" w:after="0"/>
        <w:ind w:left="120"/>
        <w:jc w:val="left"/>
      </w:pPr>
      <w:bookmarkStart w:id="16" w:name="block-4255214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2367842A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27C18D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17" w:name="7242d94d-e1f1-4df7-9b61-f04a247942f3"/>
      <w:r>
        <w:rPr>
          <w:rFonts w:ascii="Times New Roman" w:hAnsi="Times New Roman"/>
          <w:b w:val="0"/>
          <w:i w:val="0"/>
          <w:color w:val="000000"/>
          <w:sz w:val="28"/>
        </w:rPr>
        <w:t>• Окружающий мир (в 2 частях), 1 класс/ Плешаков А.А., Акционерное общество «Издательство «Просвещение»</w:t>
      </w:r>
      <w:bookmarkEnd w:id="17"/>
      <w:r>
        <w:rPr>
          <w:sz w:val="28"/>
        </w:rPr>
        <w:br w:type="textWrapping"/>
      </w:r>
      <w:bookmarkStart w:id="18" w:name="7242d94d-e1f1-4df7-9b61-f04a247942f3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Окружающий мир (в 2 частях), 2 класс/ Плешаков А.А., Акционерное общество «Издательство «Просвещение»</w:t>
      </w:r>
      <w:bookmarkEnd w:id="18"/>
      <w:r>
        <w:rPr>
          <w:sz w:val="28"/>
        </w:rPr>
        <w:br w:type="textWrapping"/>
      </w:r>
      <w:bookmarkStart w:id="19" w:name="7242d94d-e1f1-4df7-9b61-f04a247942f3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19"/>
      <w:r>
        <w:rPr>
          <w:sz w:val="28"/>
        </w:rPr>
        <w:br w:type="textWrapping"/>
      </w:r>
      <w:bookmarkStart w:id="20" w:name="7242d94d-e1f1-4df7-9b61-f04a247942f3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20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 w14:paraId="7D35840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​‌‌</w:t>
      </w:r>
    </w:p>
    <w:p w14:paraId="18F2A226">
      <w:pPr>
        <w:spacing w:before="0" w:after="0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A3B34B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62C814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​‌</w:t>
      </w:r>
      <w:bookmarkStart w:id="21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Плешаков А.А. Гара Н. Н., Назарова З. Д. Окружающий мир: Тесты: 1 класс. – М.: Просвещение, 2010; </w:t>
      </w:r>
      <w:bookmarkEnd w:id="21"/>
      <w:r>
        <w:rPr>
          <w:sz w:val="28"/>
        </w:rPr>
        <w:br w:type="textWrapping"/>
      </w:r>
      <w:bookmarkStart w:id="22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окружающий мир 2 класс тесты к учебнику А.А. Плешакова, Просвещение</w:t>
      </w:r>
      <w:bookmarkEnd w:id="22"/>
      <w:r>
        <w:rPr>
          <w:sz w:val="28"/>
        </w:rPr>
        <w:br w:type="textWrapping"/>
      </w:r>
      <w:bookmarkStart w:id="23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Окружающий мир. Технологические карты уроков по учебнику А.А. Плешакова(+ CD), </w:t>
      </w:r>
      <w:bookmarkEnd w:id="23"/>
      <w:r>
        <w:rPr>
          <w:sz w:val="28"/>
        </w:rPr>
        <w:br w:type="textWrapping"/>
      </w:r>
      <w:bookmarkStart w:id="24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Окружающий мир 3 класс Поурочные разработки к УМК А.А. Плешакова,пособие для учителя ФГОС</w:t>
      </w:r>
      <w:bookmarkEnd w:id="24"/>
      <w:r>
        <w:rPr>
          <w:sz w:val="28"/>
        </w:rPr>
        <w:br w:type="textWrapping"/>
      </w:r>
      <w:bookmarkStart w:id="25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Поурочные разработки по окружающему миру 4 класс,И.Ф. Яценко к УМК А.А. Плешакова,Просвещение</w:t>
      </w:r>
      <w:bookmarkEnd w:id="25"/>
      <w:r>
        <w:rPr>
          <w:sz w:val="28"/>
        </w:rPr>
        <w:br w:type="textWrapping"/>
      </w:r>
      <w:bookmarkStart w:id="26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Окружающий мир 4 класс. Разноуровневые задания к УМК А.А. Плешакова.ФГОС</w:t>
      </w:r>
      <w:bookmarkEnd w:id="26"/>
      <w:r>
        <w:rPr>
          <w:sz w:val="28"/>
        </w:rPr>
        <w:br w:type="textWrapping"/>
      </w:r>
      <w:bookmarkStart w:id="27" w:name="95f05c12-f0c4-4d54-885b-c56ae9683aa1"/>
      <w:r>
        <w:rPr>
          <w:rFonts w:ascii="Times New Roman" w:hAnsi="Times New Roman"/>
          <w:b w:val="0"/>
          <w:i w:val="0"/>
          <w:color w:val="000000"/>
          <w:sz w:val="28"/>
        </w:rPr>
        <w:t xml:space="preserve"> Плешаков А.А. , Александрова В. П., Борисова С.А. Окружающий мир: Поурочные разработки: 1 класс</w:t>
      </w:r>
      <w:bookmarkEnd w:id="27"/>
      <w:r>
        <w:rPr>
          <w:sz w:val="28"/>
        </w:rPr>
        <w:br w:type="textWrapping"/>
      </w:r>
      <w:bookmarkStart w:id="28" w:name="95f05c12-f0c4-4d54-885b-c56ae9683aa1"/>
      <w:bookmarkEnd w:id="28"/>
      <w:r>
        <w:rPr>
          <w:rFonts w:ascii="Times New Roman" w:hAnsi="Times New Roman"/>
          <w:b w:val="0"/>
          <w:i w:val="0"/>
          <w:color w:val="000000"/>
          <w:sz w:val="28"/>
        </w:rPr>
        <w:t>‌​</w:t>
      </w:r>
    </w:p>
    <w:p w14:paraId="7D2BAF25">
      <w:pPr>
        <w:spacing w:before="0" w:after="0"/>
        <w:ind w:left="120"/>
        <w:jc w:val="left"/>
      </w:pPr>
    </w:p>
    <w:p w14:paraId="7FF3E0B2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683D7E3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​‌</w:t>
      </w:r>
      <w:bookmarkStart w:id="29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>• http://evolution.powernet.ruТравянистые растения: онлайн-справочник</w:t>
      </w:r>
      <w:bookmarkEnd w:id="29"/>
      <w:r>
        <w:rPr>
          <w:sz w:val="28"/>
        </w:rPr>
        <w:br w:type="textWrapping"/>
      </w:r>
      <w:bookmarkStart w:id="30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http://www. herba.msu.ruПроект Forest.ru: все о росийских лесах</w:t>
      </w:r>
      <w:bookmarkEnd w:id="30"/>
      <w:r>
        <w:rPr>
          <w:sz w:val="28"/>
        </w:rPr>
        <w:br w:type="textWrapping"/>
      </w:r>
      <w:bookmarkStart w:id="31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http://www. forest.ruПроект «Детский Эко—Информ»</w:t>
      </w:r>
      <w:bookmarkEnd w:id="31"/>
      <w:r>
        <w:rPr>
          <w:sz w:val="28"/>
        </w:rPr>
        <w:br w:type="textWrapping"/>
      </w:r>
      <w:bookmarkStart w:id="32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http://birds.krasu.ruРастения: электронные версии книг</w:t>
      </w:r>
      <w:bookmarkEnd w:id="32"/>
      <w:r>
        <w:rPr>
          <w:sz w:val="28"/>
        </w:rPr>
        <w:br w:type="textWrapping"/>
      </w:r>
      <w:bookmarkStart w:id="33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http://plant.geoman.ruРедкие и исчезающие животные России и зарубежья</w:t>
      </w:r>
      <w:bookmarkEnd w:id="33"/>
      <w:r>
        <w:rPr>
          <w:sz w:val="28"/>
        </w:rPr>
        <w:br w:type="textWrapping"/>
      </w:r>
      <w:bookmarkStart w:id="34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http://www.paleo.ru/museumПопулярная энциклопедия «Флора и фауна»</w:t>
      </w:r>
      <w:bookmarkEnd w:id="34"/>
      <w:r>
        <w:rPr>
          <w:sz w:val="28"/>
        </w:rPr>
        <w:br w:type="textWrapping"/>
      </w:r>
      <w:bookmarkStart w:id="35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http://zelenyshluz.narod.ruЗооклуб: мегаэнциклопедия о животных</w:t>
      </w:r>
      <w:bookmarkEnd w:id="35"/>
      <w:r>
        <w:rPr>
          <w:sz w:val="28"/>
        </w:rPr>
        <w:br w:type="textWrapping"/>
      </w:r>
      <w:bookmarkStart w:id="36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http://www.biolog188.narod.ruГосударственный Дарвиновский музей</w:t>
      </w:r>
      <w:bookmarkEnd w:id="36"/>
      <w:r>
        <w:rPr>
          <w:sz w:val="28"/>
        </w:rPr>
        <w:br w:type="textWrapping"/>
      </w:r>
      <w:bookmarkStart w:id="37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http://wwwdarwin.museum.ruЖивые существа: электронная иллюстрированная энциклопедия• http://suhin.narod.ru - Загадки и кроссворды для детей.</w:t>
      </w:r>
      <w:bookmarkEnd w:id="37"/>
      <w:r>
        <w:rPr>
          <w:sz w:val="28"/>
        </w:rPr>
        <w:br w:type="textWrapping"/>
      </w:r>
      <w:bookmarkStart w:id="38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http://www.nhm.ac.uk - В этой игре Вы можете самостоятельно составлять звуки леса, моря, джунглей из голосов животных, шума деревьев, морского прибоя.</w:t>
      </w:r>
      <w:bookmarkEnd w:id="38"/>
      <w:r>
        <w:rPr>
          <w:sz w:val="28"/>
        </w:rPr>
        <w:br w:type="textWrapping"/>
      </w:r>
      <w:bookmarkStart w:id="39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http://school.yandex.ruКаталог детских ресурсов «Интернет для детей»</w:t>
      </w:r>
      <w:bookmarkEnd w:id="39"/>
      <w:r>
        <w:rPr>
          <w:sz w:val="28"/>
        </w:rPr>
        <w:br w:type="textWrapping"/>
      </w:r>
      <w:bookmarkStart w:id="40" w:name="e2202d81-27be-4f22-aeb6-9d447e67c650"/>
      <w:r>
        <w:rPr>
          <w:rFonts w:ascii="Times New Roman" w:hAnsi="Times New Roman"/>
          <w:b w:val="0"/>
          <w:i w:val="0"/>
          <w:color w:val="000000"/>
          <w:sz w:val="28"/>
        </w:rPr>
        <w:t xml:space="preserve"> • http://shkola.lv – Портал бесплатного образования http://www.razvitierebenka.com https://chudo-udo.info</w:t>
      </w:r>
      <w:bookmarkEnd w:id="40"/>
      <w:r>
        <w:rPr>
          <w:sz w:val="28"/>
        </w:rPr>
        <w:br w:type="textWrapping"/>
      </w:r>
      <w:bookmarkStart w:id="41" w:name="e2202d81-27be-4f22-aeb6-9d447e67c650"/>
      <w:bookmarkEnd w:id="41"/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6460C3EF">
      <w:pPr>
        <w:sectPr>
          <w:pgSz w:w="11906" w:h="16383"/>
          <w:cols w:space="720" w:num="1"/>
        </w:sectPr>
      </w:pPr>
      <w:bookmarkStart w:id="42" w:name="block-4255214"/>
    </w:p>
    <w:bookmarkEnd w:id="16"/>
    <w:bookmarkEnd w:id="42"/>
    <w:p w14:paraId="4DCDBD21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3A4B87"/>
    <w:multiLevelType w:val="singleLevel"/>
    <w:tmpl w:val="813A4B8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">
    <w:nsid w:val="8461FADE"/>
    <w:multiLevelType w:val="singleLevel"/>
    <w:tmpl w:val="8461FAD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nsid w:val="91995D4F"/>
    <w:multiLevelType w:val="singleLevel"/>
    <w:tmpl w:val="91995D4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nsid w:val="9239341B"/>
    <w:multiLevelType w:val="singleLevel"/>
    <w:tmpl w:val="9239341B"/>
    <w:lvl w:ilvl="0" w:tentative="0">
      <w:start w:val="1"/>
      <w:numFmt w:val="decimal"/>
      <w:lvlText w:val="%1."/>
      <w:lvlJc w:val="left"/>
      <w:pPr>
        <w:ind w:left="960" w:hanging="360"/>
      </w:pPr>
    </w:lvl>
  </w:abstractNum>
  <w:abstractNum w:abstractNumId="4">
    <w:nsid w:val="9288B902"/>
    <w:multiLevelType w:val="singleLevel"/>
    <w:tmpl w:val="9288B90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nsid w:val="9C8AC8EF"/>
    <w:multiLevelType w:val="singleLevel"/>
    <w:tmpl w:val="9C8AC8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nsid w:val="B0F1ACD9"/>
    <w:multiLevelType w:val="singleLevel"/>
    <w:tmpl w:val="B0F1ACD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nsid w:val="B8CEF35B"/>
    <w:multiLevelType w:val="singleLevel"/>
    <w:tmpl w:val="B8CEF35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nsid w:val="BB64CFA9"/>
    <w:multiLevelType w:val="singleLevel"/>
    <w:tmpl w:val="BB64CFA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nsid w:val="BE923771"/>
    <w:multiLevelType w:val="singleLevel"/>
    <w:tmpl w:val="BE923771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3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4">
    <w:nsid w:val="D7F9FE59"/>
    <w:multiLevelType w:val="singleLevel"/>
    <w:tmpl w:val="D7F9FE5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nsid w:val="E093A4B0"/>
    <w:multiLevelType w:val="singleLevel"/>
    <w:tmpl w:val="E093A4B0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nsid w:val="F7735DC9"/>
    <w:multiLevelType w:val="singleLevel"/>
    <w:tmpl w:val="F7735DC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0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nsid w:val="0E640482"/>
    <w:multiLevelType w:val="singleLevel"/>
    <w:tmpl w:val="0E64048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nsid w:val="243FCF68"/>
    <w:multiLevelType w:val="singleLevel"/>
    <w:tmpl w:val="243FCF6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nsid w:val="30FC5B15"/>
    <w:multiLevelType w:val="singleLevel"/>
    <w:tmpl w:val="30FC5B15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nsid w:val="39A0D9AC"/>
    <w:multiLevelType w:val="singleLevel"/>
    <w:tmpl w:val="39A0D9AC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nsid w:val="46A08BB8"/>
    <w:multiLevelType w:val="singleLevel"/>
    <w:tmpl w:val="46A08BB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nsid w:val="4C1BAE26"/>
    <w:multiLevelType w:val="singleLevel"/>
    <w:tmpl w:val="4C1BAE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nsid w:val="4D94DA66"/>
    <w:multiLevelType w:val="singleLevel"/>
    <w:tmpl w:val="4D94DA6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nsid w:val="58765686"/>
    <w:multiLevelType w:val="singleLevel"/>
    <w:tmpl w:val="5876568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nsid w:val="5A241D34"/>
    <w:multiLevelType w:val="singleLevel"/>
    <w:tmpl w:val="5A241D34"/>
    <w:lvl w:ilvl="0" w:tentative="0">
      <w:start w:val="2"/>
      <w:numFmt w:val="decimal"/>
      <w:lvlText w:val="%1."/>
      <w:lvlJc w:val="left"/>
      <w:pPr>
        <w:ind w:left="960" w:hanging="360"/>
      </w:pPr>
    </w:lvl>
  </w:abstractNum>
  <w:abstractNum w:abstractNumId="36">
    <w:nsid w:val="60382F6E"/>
    <w:multiLevelType w:val="singleLevel"/>
    <w:tmpl w:val="60382F6E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nsid w:val="629F7852"/>
    <w:multiLevelType w:val="singleLevel"/>
    <w:tmpl w:val="629F7852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nsid w:val="77ECEA79"/>
    <w:multiLevelType w:val="singleLevel"/>
    <w:tmpl w:val="77ECEA7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nsid w:val="79AA4FA4"/>
    <w:multiLevelType w:val="singleLevel"/>
    <w:tmpl w:val="79AA4FA4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nsid w:val="7C246926"/>
    <w:multiLevelType w:val="singleLevel"/>
    <w:tmpl w:val="7C246926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nsid w:val="7DEC2089"/>
    <w:multiLevelType w:val="singleLevel"/>
    <w:tmpl w:val="7DEC2089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9"/>
  </w:num>
  <w:num w:numId="2">
    <w:abstractNumId w:val="13"/>
  </w:num>
  <w:num w:numId="3">
    <w:abstractNumId w:val="34"/>
  </w:num>
  <w:num w:numId="4">
    <w:abstractNumId w:val="11"/>
  </w:num>
  <w:num w:numId="5">
    <w:abstractNumId w:val="7"/>
  </w:num>
  <w:num w:numId="6">
    <w:abstractNumId w:val="21"/>
  </w:num>
  <w:num w:numId="7">
    <w:abstractNumId w:val="25"/>
  </w:num>
  <w:num w:numId="8">
    <w:abstractNumId w:val="38"/>
  </w:num>
  <w:num w:numId="9">
    <w:abstractNumId w:val="20"/>
  </w:num>
  <w:num w:numId="10">
    <w:abstractNumId w:val="3"/>
  </w:num>
  <w:num w:numId="11">
    <w:abstractNumId w:val="26"/>
  </w:num>
  <w:num w:numId="12">
    <w:abstractNumId w:val="35"/>
  </w:num>
  <w:num w:numId="13">
    <w:abstractNumId w:val="12"/>
  </w:num>
  <w:num w:numId="14">
    <w:abstractNumId w:val="31"/>
  </w:num>
  <w:num w:numId="15">
    <w:abstractNumId w:val="17"/>
  </w:num>
  <w:num w:numId="16">
    <w:abstractNumId w:val="24"/>
  </w:num>
  <w:num w:numId="17">
    <w:abstractNumId w:val="15"/>
  </w:num>
  <w:num w:numId="18">
    <w:abstractNumId w:val="14"/>
  </w:num>
  <w:num w:numId="19">
    <w:abstractNumId w:val="5"/>
  </w:num>
  <w:num w:numId="20">
    <w:abstractNumId w:val="30"/>
  </w:num>
  <w:num w:numId="21">
    <w:abstractNumId w:val="36"/>
  </w:num>
  <w:num w:numId="22">
    <w:abstractNumId w:val="22"/>
  </w:num>
  <w:num w:numId="23">
    <w:abstractNumId w:val="29"/>
  </w:num>
  <w:num w:numId="24">
    <w:abstractNumId w:val="6"/>
  </w:num>
  <w:num w:numId="25">
    <w:abstractNumId w:val="41"/>
  </w:num>
  <w:num w:numId="26">
    <w:abstractNumId w:val="39"/>
  </w:num>
  <w:num w:numId="27">
    <w:abstractNumId w:val="10"/>
  </w:num>
  <w:num w:numId="28">
    <w:abstractNumId w:val="37"/>
  </w:num>
  <w:num w:numId="29">
    <w:abstractNumId w:val="4"/>
  </w:num>
  <w:num w:numId="30">
    <w:abstractNumId w:val="28"/>
  </w:num>
  <w:num w:numId="31">
    <w:abstractNumId w:val="1"/>
  </w:num>
  <w:num w:numId="32">
    <w:abstractNumId w:val="33"/>
  </w:num>
  <w:num w:numId="33">
    <w:abstractNumId w:val="42"/>
  </w:num>
  <w:num w:numId="34">
    <w:abstractNumId w:val="0"/>
  </w:num>
  <w:num w:numId="35">
    <w:abstractNumId w:val="23"/>
  </w:num>
  <w:num w:numId="36">
    <w:abstractNumId w:val="32"/>
  </w:num>
  <w:num w:numId="37">
    <w:abstractNumId w:val="18"/>
  </w:num>
  <w:num w:numId="38">
    <w:abstractNumId w:val="16"/>
  </w:num>
  <w:num w:numId="39">
    <w:abstractNumId w:val="27"/>
  </w:num>
  <w:num w:numId="40">
    <w:abstractNumId w:val="40"/>
  </w:num>
  <w:num w:numId="41">
    <w:abstractNumId w:val="9"/>
  </w:num>
  <w:num w:numId="42">
    <w:abstractNumId w:val="2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24122B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79</Pages>
  <TotalTime>1</TotalTime>
  <ScaleCrop>false</ScaleCrop>
  <LinksUpToDate>false</LinksUpToDate>
  <Application>WPS Office_12.2.0.17562_F1E327BC-269C-435d-A152-05C5408002CA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2024-08-26T05:34:00Z</dcterms:created>
  <dc:creator>1</dc:creator>
  <cp:lastModifiedBy>Раиса</cp:lastModifiedBy>
  <dcterms:modified xsi:type="dcterms:W3CDTF">2024-08-26T05:35:27Z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67A097A611E842DCB761FD2A229A93E2_12</vt:lpwstr>
  </property>
</Properties>
</file>