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
<Relationships xmlns="http://schemas.openxmlformats.org/package/2006/relationships">
    <Relationship Target="word/document.xml" Type="http://schemas.openxmlformats.org/officeDocument/2006/relationships/officeDocument" Id="rId1"/>
    <Relationship Target="docProps/core.xml" Type="http://schemas.openxmlformats.org/package/2006/relationships/metadata/core-properties" Id="rId2"/>
    <Relationship Target="docProps/app.xml" Type="http://schemas.openxmlformats.org/officeDocument/2006/relationships/extended-properties" Id="rId3"/>
</Relationships>

</file>

<file path=word/document.xml><?xml version="1.0" encoding="utf-8"?>
<w:document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body>
    <!-- Created by docx4j 11.4.8 (Apache licensed) using REFERENCE JAXB in BellSoft Java 17.0.7 on Linux -->
    <w:p>
      <w:pPr>
        <w:spacing w:before="0" w:after="0" w:line="408"/>
        <w:ind w:left="120"/>
        <w:jc w:val="center"/>
      </w:pPr>
      <w:bookmarkStart w:name="block-37876870" w:id="0"/>
      <w:r>
        <w:rPr>
          <w:rFonts w:ascii="Times New Roman" w:hAnsi="Times New Roman"/>
          <w:b/>
          <w:i w:val="false"/>
          <w:color w:val="000000"/>
          <w:sz w:val="28"/>
        </w:rPr>
        <w:t>МИНИСТЕРСТВО ПРОСВЕЩЕНИЯ РОССИЙСКОЙ ФЕДЕРАЦИИ</w:t>
      </w:r>
    </w:p>
    <w:p>
      <w:pPr>
        <w:spacing w:before="0" w:after="0" w:line="408"/>
        <w:ind w:left="120"/>
        <w:jc w:val="center"/>
      </w:pPr>
      <w:bookmarkStart w:name="3cf751e5-c5f1-41fa-8e93-372cf276a7c4" w:id="1"/>
      <w:r>
        <w:rPr>
          <w:rFonts w:ascii="Times New Roman" w:hAnsi="Times New Roman"/>
          <w:b/>
          <w:i w:val="false"/>
          <w:color w:val="000000"/>
          <w:sz w:val="28"/>
        </w:rPr>
        <w:t>Министерство образования Приморского края</w:t>
      </w:r>
      <w:bookmarkEnd w:id="1"/>
      <w:r>
        <w:rPr>
          <w:rFonts w:ascii="Times New Roman" w:hAnsi="Times New Roman"/>
          <w:b/>
          <w:i w:val="false"/>
          <w:color w:val="000000"/>
          <w:sz w:val="28"/>
        </w:rPr>
        <w:t xml:space="preserve"> </w:t>
      </w:r>
    </w:p>
    <w:p>
      <w:pPr>
        <w:spacing w:before="0" w:after="0" w:line="408"/>
        <w:ind w:left="120"/>
        <w:jc w:val="center"/>
      </w:pPr>
      <w:bookmarkStart w:name="4c45f36a-919d-4a85-8dd2-5ba4bf02384e" w:id="2"/>
      <w:r>
        <w:rPr>
          <w:rFonts w:ascii="Times New Roman" w:hAnsi="Times New Roman"/>
          <w:b/>
          <w:i w:val="false"/>
          <w:color w:val="000000"/>
          <w:sz w:val="28"/>
        </w:rPr>
        <w:t>Администрация Пограничного округа Приморского края</w:t>
      </w:r>
      <w:bookmarkEnd w:id="2"/>
    </w:p>
    <w:p>
      <w:pPr>
        <w:spacing w:before="0" w:after="0" w:line="408"/>
        <w:ind w:left="120"/>
        <w:jc w:val="center"/>
      </w:pPr>
      <w:r>
        <w:rPr>
          <w:rFonts w:ascii="Times New Roman" w:hAnsi="Times New Roman"/>
          <w:b/>
          <w:i w:val="false"/>
          <w:color w:val="000000"/>
          <w:sz w:val="28"/>
        </w:rPr>
        <w:t>МБОУ "Барано-Оренбургская СОШ ПМР"</w:t>
      </w:r>
    </w:p>
    <w:p>
      <w:pPr>
        <w:spacing w:before="0" w:after="0"/>
        <w:ind w:left="120"/>
        <w:jc w:val="left"/>
      </w:pPr>
    </w:p>
    <w:p>
      <w:pPr>
        <w:spacing w:before="0" w:after="0"/>
        <w:ind w:left="120"/>
        <w:jc w:val="left"/>
      </w:pPr>
    </w:p>
    <w:p>
      <w:pPr>
        <w:spacing w:before="0" w:after="0"/>
        <w:ind w:left="120"/>
        <w:jc w:val="left"/>
      </w:pPr>
    </w:p>
    <w:p>
      <w:pPr>
        <w:spacing w:before="0" w:after="0"/>
        <w:ind w:left="120"/>
        <w:jc w:val="left"/>
      </w:pPr>
    </w:p>
    <w:tbl>
      <w:tblPr>
        <w:tblStyle w:val="a3"/>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firstRow="1" w:lastRow="0" w:firstColumn="1" w:lastColumn="0" w:noHBand="0" w:noVBand="1" w:val="04A0"/>
      </w:tblPr>
      <w:tblGrid>
        <w:gridCol w:w="3114"/>
        <w:gridCol w:w="3115"/>
        <w:gridCol w:w="3115"/>
      </w:tblGrid>
      <w:tr w:rsidRPr="00E2220E" w:rsidR="00C53FFE" w:rsidTr="000D4161" w14:paraId="26A8C608" w14:textId="77777777">
        <w:tc>
          <w:tcPr>
            <w:tcW w:w="3114" w:type="dxa"/>
          </w:tcPr>
          <w:p w:rsidRPr="0040209D" w:rsidR="00C53FFE" w:rsidP="000D4161" w:rsidRDefault="00C53FFE" w14:paraId="1C4917E0" w14:textId="77777777">
            <w:pPr>
              <w:autoSpaceDE w:val="false"/>
              <w:autoSpaceDN w:val="false"/>
              <w:spacing w:after="120"/>
              <w:jc w:val="both"/>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РАССМОТРЕНО</w:t>
            </w:r>
          </w:p>
          <w:p w:rsidRPr="008944ED" w:rsidR="004E6975" w:rsidP="004E6975" w:rsidRDefault="004E6975" w14:paraId="4692BCC6" w14:textId="460389BA">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Педсовет</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0660D585"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4BEBFDC6" w14:textId="5F4E5880">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[укажите ФИО]</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736015" w14:textId="6E67492A">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[Номер приказа]</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26</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08</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rPr>
              <w:t xml:space="preserve">  </w:t>
            </w:r>
            <w:proofErr w:type="gramEnd"/>
            <w:r>
              <w:rPr>
                <w:rFonts w:ascii="Times New Roman" w:hAnsi="Times New Roman" w:eastAsia="Times New Roman"/>
                <w:color w:val="000000"/>
                <w:sz w:val="24"/>
                <w:szCs w:val="24"/>
              </w:rPr>
              <w:t xml:space="preserve"> </w:t>
            </w:r>
            <w:r w:rsidRPr="004E6975">
              <w:rPr>
                <w:rFonts w:ascii="Times New Roman" w:hAnsi="Times New Roman" w:eastAsia="Times New Roman"/>
                <w:color w:val="000000"/>
                <w:sz w:val="24"/>
                <w:szCs w:val="24"/>
                <w:lang w:val="ru-RU"/>
              </w:rPr>
              <w:t>2024</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5EFBAE4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Pr="0040209D" w:rsidR="00C53FFE" w:rsidP="000D4161" w:rsidRDefault="00C53FFE" w14:paraId="785AC6EA" w14:textId="77777777">
            <w:pPr>
              <w:autoSpaceDE w:val="false"/>
              <w:autoSpaceDN w:val="false"/>
              <w:spacing w:after="120"/>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СОГЛАСОВАНО</w:t>
            </w:r>
          </w:p>
          <w:p w:rsidRPr="008944ED" w:rsidR="004E6975" w:rsidP="004E6975" w:rsidRDefault="004E6975" w14:paraId="5A426C1A" w14:textId="616ED2BB">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Завуч</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413A0D31"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6B18F248" w14:textId="5EF4DBA4">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Бисик Е.П.</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139A0F" w14:textId="0F5E1330">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[Номер приказа]</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26</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08</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 xml:space="preserve"> </w:t>
            </w:r>
            <w:proofErr w:type="gramEnd"/>
            <w:r w:rsidRPr="004E6975">
              <w:rPr>
                <w:rFonts w:ascii="Times New Roman" w:hAnsi="Times New Roman" w:eastAsia="Times New Roman"/>
                <w:color w:val="000000"/>
                <w:sz w:val="24"/>
                <w:szCs w:val="24"/>
                <w:lang w:val="ru-RU"/>
              </w:rPr>
              <w:t>2024</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6E0A703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000E6D86" w:rsidP="000E6D86" w:rsidRDefault="000E6D86" w14:paraId="62B4B5BD" w14:textId="0770E67C">
            <w:pPr>
              <w:autoSpaceDE w:val="false"/>
              <w:autoSpaceDN w:val="false"/>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УТВЕРЖДЕНО</w:t>
            </w:r>
          </w:p>
          <w:p w:rsidRPr="008944ED" w:rsidR="000E6D86" w:rsidP="000E6D86" w:rsidRDefault="008610C7" w14:paraId="6422558D" w14:textId="727F7A87">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Директор</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0E6D86" w:rsidP="000E6D86" w:rsidRDefault="000E6D86" w14:paraId="0BDDA521" w14:textId="247CC06E">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86502D" w:rsidP="0086502D" w:rsidRDefault="0086502D" w14:paraId="003A1438" w14:textId="3639A1FA">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Гаврилов В.В.</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0E6D86" w:rsidP="000E6D86" w:rsidRDefault="008944ED" w14:paraId="5114A36D" w14:textId="100F0751">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[Номер приказа]</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от «</w:t>
            </w:r>
            <w:r w:rsidRPr="00344265" w:rsidR="00E9175A">
              <w:rPr>
                <w:rFonts w:ascii="Times New Roman" w:hAnsi="Times New Roman" w:eastAsia="Times New Roman"/>
                <w:color w:val="000000"/>
                <w:sz w:val="24"/>
                <w:szCs w:val="24"/>
                <w:lang w:val="ru-RU"/>
              </w:rPr>
              <w:t>26</w:t>
            </w:r>
            <w:proofErr w:type="spellStart"/>
            <w:r w:rsidR="00E9175A">
              <w:rPr>
                <w:rFonts w:ascii="Times New Roman" w:hAnsi="Times New Roman" w:eastAsia="Times New Roman"/>
                <w:color w:val="000000"/>
                <w:sz w:val="24"/>
                <w:szCs w:val="24"/>
              </w:rPr>
            </w:r>
            <w:proofErr w:type="spellEnd"/>
            <w:r w:rsidRPr="00344265" w:rsidR="00E9175A">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08</w:t>
            </w:r>
            <w:proofErr w:type="spellStart"/>
            <w:proofErr w:type="gramStart"/>
            <w:r w:rsidR="00344265">
              <w:rPr>
                <w:rFonts w:ascii="Times New Roman" w:hAnsi="Times New Roman" w:eastAsia="Times New Roman"/>
                <w:color w:val="000000"/>
                <w:sz w:val="24"/>
                <w:szCs w:val="24"/>
              </w:rPr>
            </w:r>
            <w:proofErr w:type="spellEnd"/>
            <w:r w:rsidRPr="00344265" w:rsid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 xml:space="preserve"> </w:t>
            </w:r>
            <w:proofErr w:type="gramEnd"/>
            <w:r w:rsidRPr="004E6975" w:rsidR="00344265">
              <w:rPr>
                <w:rFonts w:ascii="Times New Roman" w:hAnsi="Times New Roman" w:eastAsia="Times New Roman"/>
                <w:color w:val="000000"/>
                <w:sz w:val="24"/>
                <w:szCs w:val="24"/>
                <w:lang w:val="ru-RU"/>
              </w:rPr>
              <w:t>2024</w:t>
            </w:r>
            <w:proofErr w:type="spellStart"/>
            <w:r w:rsidR="00344265">
              <w:rPr>
                <w:rFonts w:ascii="Times New Roman" w:hAnsi="Times New Roman" w:eastAsia="Times New Roman"/>
                <w:color w:val="000000"/>
                <w:sz w:val="24"/>
                <w:szCs w:val="24"/>
              </w:rPr>
            </w:r>
            <w:proofErr w:type="spellEnd"/>
            <w:r w:rsidRPr="004E6975" w:rsid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г.</w:t>
            </w:r>
          </w:p>
          <w:p w:rsidRPr="0040209D" w:rsidR="00C53FFE" w:rsidP="000D4161" w:rsidRDefault="00C53FFE" w14:paraId="2EA90EC7"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r>
    </w:tbl>
    <w:p>
      <w:pPr>
        <w:spacing w:before="0" w:after="0"/>
        <w:ind w:left="120"/>
        <w:jc w:val="left"/>
      </w:pPr>
    </w:p>
    <w:p>
      <w:pPr>
        <w:spacing w:before="0" w:after="0"/>
        <w:ind w:left="120"/>
        <w:jc w:val="left"/>
      </w:pPr>
    </w:p>
    <w:p>
      <w:pPr>
        <w:spacing w:before="0" w:after="0"/>
        <w:ind w:left="120"/>
        <w:jc w:val="left"/>
      </w:pPr>
    </w:p>
    <w:p>
      <w:pPr>
        <w:spacing w:before="0" w:after="0"/>
        <w:ind w:left="120"/>
        <w:jc w:val="left"/>
      </w:pPr>
    </w:p>
    <w:p>
      <w:pPr>
        <w:spacing w:before="0" w:after="0"/>
        <w:ind w:left="120"/>
        <w:jc w:val="left"/>
      </w:pPr>
    </w:p>
    <w:p>
      <w:pPr>
        <w:spacing w:before="0" w:after="0" w:line="408"/>
        <w:ind w:left="120"/>
        <w:jc w:val="center"/>
      </w:pPr>
      <w:r>
        <w:rPr>
          <w:rFonts w:ascii="Times New Roman" w:hAnsi="Times New Roman"/>
          <w:b/>
          <w:i w:val="false"/>
          <w:color w:val="000000"/>
          <w:sz w:val="28"/>
        </w:rPr>
        <w:t>РАБОЧАЯ ПРОГРАММА</w:t>
      </w:r>
    </w:p>
    <w:p>
      <w:pPr>
        <w:spacing w:before="0" w:after="0" w:line="408"/>
        <w:ind w:left="120"/>
        <w:jc w:val="center"/>
      </w:pPr>
      <w:r>
        <w:rPr>
          <w:rFonts w:ascii="Times New Roman" w:hAnsi="Times New Roman"/>
          <w:b w:val="false"/>
          <w:i w:val="false"/>
          <w:color w:val="000000"/>
          <w:sz w:val="28"/>
        </w:rPr>
        <w:t>(</w:t>
      </w:r>
      <w:r>
        <w:rPr>
          <w:rFonts w:ascii="Times New Roman" w:hAnsi="Times New Roman"/>
          <w:b w:val="false"/>
          <w:i w:val="false"/>
          <w:color w:val="000000"/>
          <w:sz w:val="28"/>
        </w:rPr>
        <w:t>ID</w:t>
      </w:r>
      <w:r>
        <w:rPr>
          <w:rFonts w:ascii="Times New Roman" w:hAnsi="Times New Roman"/>
          <w:b w:val="false"/>
          <w:i w:val="false"/>
          <w:color w:val="000000"/>
          <w:sz w:val="28"/>
        </w:rPr>
        <w:t xml:space="preserve"> 4980418)</w:t>
      </w:r>
    </w:p>
    <w:p>
      <w:pPr>
        <w:spacing w:before="0" w:after="0"/>
        <w:ind w:left="120"/>
        <w:jc w:val="center"/>
      </w:pPr>
    </w:p>
    <w:p>
      <w:pPr>
        <w:spacing w:before="0" w:after="0" w:line="408"/>
        <w:ind w:left="120"/>
        <w:jc w:val="center"/>
      </w:pPr>
      <w:r>
        <w:rPr>
          <w:rFonts w:ascii="Times New Roman" w:hAnsi="Times New Roman"/>
          <w:b/>
          <w:i w:val="false"/>
          <w:color w:val="000000"/>
          <w:sz w:val="28"/>
        </w:rPr>
        <w:t>учебного предмета «Основы религиозных культур и светской этики»</w:t>
      </w:r>
    </w:p>
    <w:p>
      <w:pPr>
        <w:spacing w:before="0" w:after="0" w:line="408"/>
        <w:ind w:left="120"/>
        <w:jc w:val="center"/>
      </w:pPr>
      <w:r>
        <w:rPr>
          <w:rFonts w:ascii="Times New Roman" w:hAnsi="Times New Roman"/>
          <w:b w:val="false"/>
          <w:i w:val="false"/>
          <w:color w:val="000000"/>
          <w:sz w:val="28"/>
        </w:rPr>
        <w:t>для обучающихся 4 класса</w:t>
      </w: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bookmarkStart w:name="fba17b84-d621-4fec-a506-ecff32caa876" w:id="3"/>
      <w:r>
        <w:rPr>
          <w:rFonts w:ascii="Times New Roman" w:hAnsi="Times New Roman"/>
          <w:b/>
          <w:i w:val="false"/>
          <w:color w:val="000000"/>
          <w:sz w:val="28"/>
        </w:rPr>
        <w:t>с.Барано-Оренбургское</w:t>
      </w:r>
      <w:bookmarkEnd w:id="3"/>
      <w:r>
        <w:rPr>
          <w:rFonts w:ascii="Times New Roman" w:hAnsi="Times New Roman"/>
          <w:b/>
          <w:i w:val="false"/>
          <w:color w:val="000000"/>
          <w:sz w:val="28"/>
        </w:rPr>
        <w:t xml:space="preserve"> </w:t>
      </w:r>
      <w:bookmarkStart w:name="adccbb3b-7a22-43a7-9071-82e37d2d5692" w:id="4"/>
      <w:r>
        <w:rPr>
          <w:rFonts w:ascii="Times New Roman" w:hAnsi="Times New Roman"/>
          <w:b/>
          <w:i w:val="false"/>
          <w:color w:val="000000"/>
          <w:sz w:val="28"/>
        </w:rPr>
        <w:t>2024</w:t>
      </w:r>
      <w:bookmarkEnd w:id="4"/>
    </w:p>
    <w:p>
      <w:pPr>
        <w:spacing w:before="0" w:after="0"/>
        <w:ind w:left="120"/>
        <w:jc w:val="left"/>
      </w:pPr>
    </w:p>
    <w:bookmarkStart w:name="block-37876870" w:id="5"/>
    <w:p>
      <w:pPr>
        <w:sectPr>
          <w:pgSz w:w="11906" w:h="16383" w:orient="portrait"/>
        </w:sectPr>
      </w:pPr>
    </w:p>
    <w:bookmarkEnd w:id="5"/>
    <w:bookmarkEnd w:id="0"/>
    <w:bookmarkStart w:name="block-37876872" w:id="6"/>
    <w:p>
      <w:pPr>
        <w:spacing w:before="0" w:after="0"/>
        <w:ind w:left="120"/>
        <w:jc w:val="left"/>
      </w:pPr>
      <w:r>
        <w:rPr>
          <w:rFonts w:ascii="Times New Roman" w:hAnsi="Times New Roman"/>
          <w:b/>
          <w:i w:val="false"/>
          <w:color w:val="000000"/>
          <w:sz w:val="28"/>
        </w:rPr>
        <w:t>ПОЯСНИТЕЛЬНАЯ ЗАПИСКА</w:t>
      </w:r>
    </w:p>
    <w:p>
      <w:pPr>
        <w:spacing w:before="0" w:after="0"/>
        <w:ind w:left="120"/>
        <w:jc w:val="left"/>
      </w:pPr>
    </w:p>
    <w:p>
      <w:pPr>
        <w:spacing w:before="0" w:after="0" w:line="264"/>
        <w:ind w:firstLine="600"/>
        <w:jc w:val="both"/>
      </w:pPr>
      <w:r>
        <w:rPr>
          <w:rFonts w:ascii="Times New Roman" w:hAnsi="Times New Roman"/>
          <w:b w:val="false"/>
          <w:i w:val="false"/>
          <w:color w:val="000000"/>
          <w:sz w:val="28"/>
        </w:rPr>
        <w:t>Рабочая программа отражает вариант конкретизации требований Федерального государственного образовательного стандарта начального общего образования (далее – ФГОС НОО) по ОРКСЭ и обеспечивает содержательную составляющую ФГОС НОО.</w:t>
      </w:r>
    </w:p>
    <w:p>
      <w:pPr>
        <w:spacing w:before="0" w:after="0" w:line="264"/>
        <w:ind w:firstLine="600"/>
        <w:jc w:val="both"/>
      </w:pPr>
      <w:r>
        <w:rPr>
          <w:rFonts w:ascii="Times New Roman" w:hAnsi="Times New Roman"/>
          <w:b w:val="false"/>
          <w:i w:val="false"/>
          <w:color w:val="000000"/>
          <w:sz w:val="28"/>
        </w:rPr>
        <w:t xml:space="preserve">Планируемые результаты освоения курса ОРКСЭ включают результаты по каждому учебному модулю. При конструировании планируемых результатов учитываются цели обучения, требования, которые представлены в стандарте, и специфика содержания каждого учебного модуля. Общие результаты содержат перечень личностных и метапредметных достижений, которые приобретает каждый обучающийся, независимо от изучаемого модуля. </w:t>
      </w:r>
    </w:p>
    <w:p>
      <w:pPr>
        <w:spacing w:before="0" w:after="0" w:line="264"/>
        <w:ind w:firstLine="600"/>
        <w:jc w:val="both"/>
      </w:pPr>
      <w:r>
        <w:rPr>
          <w:rFonts w:ascii="Times New Roman" w:hAnsi="Times New Roman"/>
          <w:b w:val="false"/>
          <w:i w:val="false"/>
          <w:color w:val="000000"/>
          <w:sz w:val="28"/>
        </w:rPr>
        <w:t>Культурологическая направленность предмета способствует развитию у обучающихся представлений о нравственных идеалах и ценностях религиозных и светских традиций народов России, формированию ценностного отношения к социальной реальности, осознанию роли буддизма, православия, ислама, иудаизма, светской этики в истории и культуре нашей страны. Коммуникативный подход к преподаванию предмета ОРКСЭ предполагает организацию коммуникативной деятельности обучающихся, требующей от них умения выслушивать позицию партнёра по деятельности, принимать её, согласовывать усилия для достижения поставленной цели, находить адекватные вербальные средства передачи информации и рефлексии. Деятельностный подход, основывающийся на принципе диалогичности, осуществляется в процессе активного взаимодействия обучающихся, сотрудничества, обмена информацией, обсуждения разных точек зрения и т. п.</w:t>
      </w:r>
    </w:p>
    <w:p>
      <w:pPr>
        <w:spacing w:before="0" w:after="0" w:line="264"/>
        <w:ind w:firstLine="600"/>
        <w:jc w:val="both"/>
      </w:pPr>
      <w:r>
        <w:rPr>
          <w:rFonts w:ascii="Times New Roman" w:hAnsi="Times New Roman"/>
          <w:b w:val="false"/>
          <w:i w:val="false"/>
          <w:color w:val="000000"/>
          <w:sz w:val="28"/>
        </w:rPr>
        <w:t>Предпосылками усвоения младшими школьниками содержания курса являются психологические особенности детей, завершающих обучение в начальной школе: интерес к социальной жизни, любознательность, принятие авторитета взрослого. Психологи подчёркивают естественную открытость детей этого возраста, способность эмоционально реагировать на окружающую действительность, остро реагировать как на доброжелательность, отзывчивость, доброту других людей, так и на проявление несправедливости, нанесение обид и оскорблений. Всё это становится предпосылкой к пониманию законов существования в социуме и принятию их как руководства к собственному поведению. Вместе с тем в процессе обучения необходимо учитывать, что младшие школьники с трудом усваивают абстрактные философские сентенции, нравственные поучения, поэтому особое внимание должно быть уделено эмоциональной стороне восприятия явлений социальной жизни, связанной с проявлением или нарушением нравственных, этических норм, обсуждение конкретных жизненных ситуаций, дающих образцы нравственно ценного поведения.</w:t>
      </w:r>
    </w:p>
    <w:p>
      <w:pPr>
        <w:spacing w:before="0" w:after="0" w:line="264"/>
        <w:ind w:firstLine="600"/>
        <w:jc w:val="both"/>
      </w:pPr>
      <w:r>
        <w:rPr>
          <w:rFonts w:ascii="Times New Roman" w:hAnsi="Times New Roman"/>
          <w:b w:val="false"/>
          <w:i w:val="false"/>
          <w:color w:val="000000"/>
          <w:sz w:val="28"/>
        </w:rPr>
        <w:t>Целью ОРКСЭ является формирование у обучающегося мотивации к осознанному нравственному поведению, основанному на знании и уважении культурных и религиозных традиций многонационального народа России, а также к диалогу с представителями других культур и мировоззрений.</w:t>
      </w:r>
    </w:p>
    <w:p>
      <w:pPr>
        <w:spacing w:before="0" w:after="0" w:line="264"/>
        <w:ind w:firstLine="600"/>
        <w:jc w:val="both"/>
      </w:pPr>
      <w:r>
        <w:rPr>
          <w:rFonts w:ascii="Times New Roman" w:hAnsi="Times New Roman"/>
          <w:b w:val="false"/>
          <w:i w:val="false"/>
          <w:color w:val="000000"/>
          <w:sz w:val="28"/>
        </w:rPr>
        <w:t>Основными задачами ОРКСЭ являются:</w:t>
      </w:r>
    </w:p>
    <w:p>
      <w:pPr>
        <w:numPr>
          <w:ilvl w:val="0"/>
          <w:numId w:val="1"/>
        </w:numPr>
        <w:spacing w:before="0" w:after="0" w:line="264"/>
        <w:jc w:val="both"/>
      </w:pPr>
      <w:r>
        <w:rPr>
          <w:rFonts w:ascii="Times New Roman" w:hAnsi="Times New Roman"/>
          <w:b w:val="false"/>
          <w:i w:val="false"/>
          <w:color w:val="000000"/>
          <w:sz w:val="28"/>
        </w:rPr>
        <w:t>знакомство обучающихся с основами православной, мусульманской, буддийской, иудейской культур, основами мировых религиозных культур и светской этики по выбору родителей (законных представителей);</w:t>
      </w:r>
    </w:p>
    <w:p>
      <w:pPr>
        <w:numPr>
          <w:ilvl w:val="0"/>
          <w:numId w:val="1"/>
        </w:numPr>
        <w:spacing w:before="0" w:after="0" w:line="264"/>
        <w:jc w:val="both"/>
      </w:pPr>
      <w:r>
        <w:rPr>
          <w:rFonts w:ascii="Times New Roman" w:hAnsi="Times New Roman"/>
          <w:b w:val="false"/>
          <w:i w:val="false"/>
          <w:color w:val="000000"/>
          <w:sz w:val="28"/>
        </w:rPr>
        <w:t>развитие представлений обучающихся о значении нравственных норм и ценностей в жизни личности, семьи, общества;</w:t>
      </w:r>
    </w:p>
    <w:p>
      <w:pPr>
        <w:numPr>
          <w:ilvl w:val="0"/>
          <w:numId w:val="1"/>
        </w:numPr>
        <w:spacing w:before="0" w:after="0" w:line="264"/>
        <w:jc w:val="both"/>
      </w:pPr>
      <w:r>
        <w:rPr>
          <w:rFonts w:ascii="Times New Roman" w:hAnsi="Times New Roman"/>
          <w:b w:val="false"/>
          <w:i w:val="false"/>
          <w:color w:val="000000"/>
          <w:sz w:val="28"/>
        </w:rPr>
        <w:t>обобщение знаний, понятий и представлений о духовной культуре и морали, ранее полученных в начальной школе, формирование ценностно-смысловой сферы личности с учётом мировоззренческих и культурных особенностей и потребностей семьи;</w:t>
      </w:r>
    </w:p>
    <w:p>
      <w:pPr>
        <w:numPr>
          <w:ilvl w:val="0"/>
          <w:numId w:val="1"/>
        </w:numPr>
        <w:spacing w:before="0" w:after="0" w:line="264"/>
        <w:jc w:val="both"/>
      </w:pPr>
      <w:r>
        <w:rPr>
          <w:rFonts w:ascii="Times New Roman" w:hAnsi="Times New Roman"/>
          <w:b w:val="false"/>
          <w:i w:val="false"/>
          <w:color w:val="000000"/>
          <w:sz w:val="28"/>
        </w:rPr>
        <w:t>развитие способностей обучающихся к общению в полиэтничной, разномировоззренческой и многоконфессиональной среде на основе взаимного уважения и диалога. Основной методологический принцип реализации ОРКСЭ – культурологический подход, способствующий формированию у младших школьников первоначальных представлений о культуре традиционных религий народов России (православия, ислама, буддизма, иудаизма), российской светской (гражданской) этике, основанной на конституционных правах, свободах и обязанностях человека и гражданина в Российской Федерации.</w:t>
      </w:r>
    </w:p>
    <w:p>
      <w:pPr>
        <w:spacing w:before="0" w:after="0" w:line="264"/>
        <w:ind w:firstLine="600"/>
        <w:jc w:val="both"/>
      </w:pPr>
      <w:r>
        <w:rPr>
          <w:rFonts w:ascii="Times New Roman" w:hAnsi="Times New Roman"/>
          <w:b w:val="false"/>
          <w:i w:val="false"/>
          <w:color w:val="000000"/>
          <w:sz w:val="28"/>
        </w:rPr>
        <w:t>Учебный предмет «Основы религиозных культур и светской этики» изучается в 4 классе один час в неделе, общий объем составляет 34 часа.</w:t>
      </w:r>
    </w:p>
    <w:p>
      <w:pPr>
        <w:spacing w:before="0" w:after="0" w:line="264"/>
        <w:ind w:left="120"/>
        <w:jc w:val="both"/>
      </w:pPr>
    </w:p>
    <w:bookmarkStart w:name="block-37876872" w:id="7"/>
    <w:p>
      <w:pPr>
        <w:sectPr>
          <w:pgSz w:w="11906" w:h="16383" w:orient="portrait"/>
        </w:sectPr>
      </w:pPr>
    </w:p>
    <w:bookmarkEnd w:id="7"/>
    <w:bookmarkEnd w:id="6"/>
    <w:bookmarkStart w:name="block-37876873" w:id="8"/>
    <w:p>
      <w:pPr>
        <w:spacing w:before="0" w:after="0" w:line="264"/>
        <w:ind w:left="120"/>
        <w:jc w:val="both"/>
      </w:pPr>
    </w:p>
    <w:p>
      <w:pPr>
        <w:spacing w:before="0" w:after="0" w:line="264"/>
        <w:ind w:left="120"/>
        <w:jc w:val="both"/>
      </w:pPr>
      <w:r>
        <w:rPr>
          <w:rFonts w:ascii="Times New Roman" w:hAnsi="Times New Roman"/>
          <w:b/>
          <w:i w:val="false"/>
          <w:color w:val="000000"/>
          <w:sz w:val="28"/>
        </w:rPr>
        <w:t>СОДЕРЖАНИЕ ОБУЧЕНИЯ</w:t>
      </w:r>
    </w:p>
    <w:p>
      <w:pPr>
        <w:spacing w:before="0" w:after="0" w:line="264"/>
        <w:ind w:left="120"/>
        <w:jc w:val="both"/>
      </w:pPr>
    </w:p>
    <w:p>
      <w:pPr>
        <w:spacing w:before="0" w:after="0" w:line="264"/>
        <w:ind w:left="120"/>
        <w:jc w:val="both"/>
      </w:pPr>
    </w:p>
    <w:p>
      <w:pPr>
        <w:spacing w:before="0" w:after="0" w:line="264"/>
        <w:ind w:firstLine="600"/>
        <w:jc w:val="both"/>
      </w:pPr>
      <w:r>
        <w:rPr>
          <w:rFonts w:ascii="Times New Roman" w:hAnsi="Times New Roman"/>
          <w:b/>
          <w:i w:val="false"/>
          <w:color w:val="000000"/>
          <w:sz w:val="28"/>
        </w:rPr>
        <w:t>Модуль «ОСНОВЫ ПРАВОСЛАВНОЙ КУЛЬТУРЫ»</w:t>
      </w:r>
    </w:p>
    <w:p>
      <w:pPr>
        <w:spacing w:before="0" w:after="0" w:line="264"/>
        <w:ind w:firstLine="600"/>
        <w:jc w:val="both"/>
      </w:pPr>
      <w:r>
        <w:rPr>
          <w:rFonts w:ascii="Times New Roman" w:hAnsi="Times New Roman"/>
          <w:b w:val="false"/>
          <w:i w:val="false"/>
          <w:color w:val="000000"/>
          <w:sz w:val="28"/>
        </w:rPr>
        <w:t>Россия – наша Родина. Введение в православную традицию. Культура и религия. Во что верят православные христиане. Добро и зло в православной традиции. Золотое правило нравственности. Любовь к ближнему. Отношение к труду. Долг и ответственность. Милосердие и сострадание. Православие в России. Православный храм и другие святыни. Символический язык православной культуры: христианское искусство (иконы, фрески, церковное пение, прикладное искусство), православный календарь. Праздники. Христианская семья и её ценности.</w:t>
      </w:r>
    </w:p>
    <w:p>
      <w:pPr>
        <w:spacing w:before="0" w:after="0" w:line="264"/>
        <w:ind w:firstLine="600"/>
        <w:jc w:val="both"/>
      </w:pPr>
      <w:r>
        <w:rPr>
          <w:rFonts w:ascii="Times New Roman" w:hAnsi="Times New Roman"/>
          <w:b w:val="false"/>
          <w:i w:val="false"/>
          <w:color w:val="000000"/>
          <w:sz w:val="28"/>
        </w:rPr>
        <w:t>Любовь и уважение к Отечеству. Патриотизм многонационального и многоконфессионального народа России.</w:t>
      </w:r>
    </w:p>
    <w:p>
      <w:pPr>
        <w:spacing w:before="0" w:after="0" w:line="264"/>
        <w:ind w:firstLine="600"/>
        <w:jc w:val="both"/>
      </w:pPr>
      <w:r>
        <w:rPr>
          <w:rFonts w:ascii="Times New Roman" w:hAnsi="Times New Roman"/>
          <w:b/>
          <w:i w:val="false"/>
          <w:color w:val="000000"/>
          <w:sz w:val="28"/>
        </w:rPr>
        <w:t>Модуль «ОСНОВЫ ИСЛАМСКОЙ КУЛЬТУРЫ»</w:t>
      </w:r>
    </w:p>
    <w:p>
      <w:pPr>
        <w:spacing w:before="0" w:after="0" w:line="264"/>
        <w:ind w:firstLine="600"/>
        <w:jc w:val="both"/>
      </w:pPr>
      <w:r>
        <w:rPr>
          <w:rFonts w:ascii="Times New Roman" w:hAnsi="Times New Roman"/>
          <w:b w:val="false"/>
          <w:i w:val="false"/>
          <w:color w:val="000000"/>
          <w:sz w:val="28"/>
        </w:rPr>
        <w:t>Россия – наша Родина. Введение в исламскую традицию. Культура и религия. Пророк Мухаммад – образец человека и учитель нравственности в исламской традиции. Во что верят правоверные мусульмане. Добро и зло в исламкой традиции. Золотое правило нравственности. Любовь к ближнему. Отношение к труду. Долг и ответственность. Милосердие и сострадание. Столпы ислама и исламской этики. Обязанности мусульман. Для чего построена и как устроена мечеть. Мусульманское летоисчисление и календарь. Ислам в России. Семья в исламе. Нравственные ценности ислама. Праздники исламских народов России: их происхождение и особенности проведения. Искусство ислама.</w:t>
      </w:r>
    </w:p>
    <w:p>
      <w:pPr>
        <w:spacing w:before="0" w:after="0" w:line="264"/>
        <w:ind w:firstLine="600"/>
        <w:jc w:val="both"/>
      </w:pPr>
      <w:r>
        <w:rPr>
          <w:rFonts w:ascii="Times New Roman" w:hAnsi="Times New Roman"/>
          <w:b w:val="false"/>
          <w:i w:val="false"/>
          <w:color w:val="000000"/>
          <w:sz w:val="28"/>
        </w:rPr>
        <w:t>Любовь и уважение к Отечеству. Патриотизм многонационального и многоконфессионального народа России.</w:t>
      </w:r>
    </w:p>
    <w:p>
      <w:pPr>
        <w:spacing w:before="0" w:after="0" w:line="264"/>
        <w:ind w:firstLine="600"/>
        <w:jc w:val="both"/>
      </w:pPr>
      <w:r>
        <w:rPr>
          <w:rFonts w:ascii="Times New Roman" w:hAnsi="Times New Roman"/>
          <w:b/>
          <w:i w:val="false"/>
          <w:color w:val="000000"/>
          <w:sz w:val="28"/>
        </w:rPr>
        <w:t>Модуль «ОСНОВЫ БУДДИЙСКОЙ КУЛЬТУРЫ»</w:t>
      </w:r>
    </w:p>
    <w:p>
      <w:pPr>
        <w:spacing w:before="0" w:after="0" w:line="264"/>
        <w:ind w:firstLine="600"/>
        <w:jc w:val="both"/>
      </w:pPr>
      <w:r>
        <w:rPr>
          <w:rFonts w:ascii="Times New Roman" w:hAnsi="Times New Roman"/>
          <w:b w:val="false"/>
          <w:i w:val="false"/>
          <w:color w:val="000000"/>
          <w:sz w:val="28"/>
        </w:rPr>
        <w:t>Россия – наша Родина. Введение в буддийскую духовную традицию. Культура и религия. Будда и его учение. Буддийские святыни. Будды и бодхисатвы. Семья в буддийской культуре и её ценности. Буддизм в России. Человек в буддийской картине мира. Буддийские символы. Буддийские ритуалы. Буддийские святыни. Буддийские священные сооружения. Буддийский храм. Буддийский календарь. Праздники в буддийской культуре. Искусство в буддийской культуре.</w:t>
      </w:r>
    </w:p>
    <w:p>
      <w:pPr>
        <w:spacing w:before="0" w:after="0" w:line="264"/>
        <w:ind w:firstLine="600"/>
        <w:jc w:val="both"/>
      </w:pPr>
      <w:r>
        <w:rPr>
          <w:rFonts w:ascii="Times New Roman" w:hAnsi="Times New Roman"/>
          <w:b w:val="false"/>
          <w:i w:val="false"/>
          <w:color w:val="000000"/>
          <w:sz w:val="28"/>
        </w:rPr>
        <w:t>Любовь и уважение к Отечеству. Патриотизм многонационального и многоконфессионального народа России.</w:t>
      </w:r>
    </w:p>
    <w:p>
      <w:pPr>
        <w:spacing w:before="0" w:after="0" w:line="264"/>
        <w:ind w:firstLine="600"/>
        <w:jc w:val="both"/>
      </w:pPr>
      <w:r>
        <w:rPr>
          <w:rFonts w:ascii="Times New Roman" w:hAnsi="Times New Roman"/>
          <w:b/>
          <w:i w:val="false"/>
          <w:color w:val="000000"/>
          <w:sz w:val="28"/>
        </w:rPr>
        <w:t>Модуль «ОСНОВЫ ИУДЕЙСКОЙ КУЛЬТУРЫ»</w:t>
      </w:r>
    </w:p>
    <w:p>
      <w:pPr>
        <w:spacing w:before="0" w:after="0" w:line="264"/>
        <w:ind w:firstLine="600"/>
        <w:jc w:val="both"/>
      </w:pPr>
      <w:r>
        <w:rPr>
          <w:rFonts w:ascii="Times New Roman" w:hAnsi="Times New Roman"/>
          <w:b w:val="false"/>
          <w:i w:val="false"/>
          <w:color w:val="000000"/>
          <w:sz w:val="28"/>
        </w:rPr>
        <w:t>Россия – наша Родина. Введение в иудейскую духовную традицию. Культура и религия. Тора – главная книга иудаизма. Классические тексты иудаизма. Патриархи еврейского народа. Пророки и праведники в иудейской культуре. Храм в жизни иудеев. Назначение синагоги и её устройство. Суббота (Шабат) в иудейской традиции. Иудаизм в России. Традиции иудаизма в повседневной жизни евреев. Ответственное принятие заповедей. Еврейский дом. Еврейский календарь: его устройство и особенности. Еврейские праздники: их история и традиции. Ценности семейной жизни в иудейской традиции.</w:t>
      </w:r>
    </w:p>
    <w:p>
      <w:pPr>
        <w:spacing w:before="0" w:after="0" w:line="264"/>
        <w:ind w:firstLine="600"/>
        <w:jc w:val="both"/>
      </w:pPr>
      <w:r>
        <w:rPr>
          <w:rFonts w:ascii="Times New Roman" w:hAnsi="Times New Roman"/>
          <w:b w:val="false"/>
          <w:i w:val="false"/>
          <w:color w:val="000000"/>
          <w:sz w:val="28"/>
        </w:rPr>
        <w:t>Любовь и уважение к Отечеству. Патриотизм многонационального и многоконфессионального народа России.</w:t>
      </w:r>
    </w:p>
    <w:p>
      <w:pPr>
        <w:spacing w:before="0" w:after="0" w:line="264"/>
        <w:ind w:firstLine="600"/>
        <w:jc w:val="both"/>
      </w:pPr>
      <w:r>
        <w:rPr>
          <w:rFonts w:ascii="Times New Roman" w:hAnsi="Times New Roman"/>
          <w:b/>
          <w:i w:val="false"/>
          <w:color w:val="000000"/>
          <w:sz w:val="28"/>
        </w:rPr>
        <w:t>Модуль «ОСНОВЫ РЕЛИГИОЗНЫХ КУЛЬТУР НАРОДОВ РОССИИ»</w:t>
      </w:r>
    </w:p>
    <w:p>
      <w:pPr>
        <w:spacing w:before="0" w:after="0" w:line="264"/>
        <w:ind w:firstLine="600"/>
        <w:jc w:val="both"/>
      </w:pPr>
      <w:r>
        <w:rPr>
          <w:rFonts w:ascii="Times New Roman" w:hAnsi="Times New Roman"/>
          <w:b w:val="false"/>
          <w:i w:val="false"/>
          <w:color w:val="000000"/>
          <w:sz w:val="28"/>
        </w:rPr>
        <w:t>Россия – наша Родина. Культура и религия. Религии мира и их основатели. Священные книги религий мира. Хранители предания в религиях мира. Человек в религиозных традициях мира. Добро и зло. Священные сооружения. Искусство в религиозной культуре. Искусство в религиозной культуре. Религии России. Религия и мораль. Нравственные заповеди в религиях мира. Обычаи и обряды. Религиозные ритуалы в искусстве. Праздники и календари в религиях мира. Семья, семейные ценности. Долг, свобода, ответственность, труд. Милосердие, забота о слабых, взаимопомощь, социальные проблемы общества и отношение к ним разных религий.</w:t>
      </w:r>
    </w:p>
    <w:p>
      <w:pPr>
        <w:spacing w:before="0" w:after="0" w:line="264"/>
        <w:ind w:firstLine="600"/>
        <w:jc w:val="both"/>
      </w:pPr>
      <w:r>
        <w:rPr>
          <w:rFonts w:ascii="Times New Roman" w:hAnsi="Times New Roman"/>
          <w:b w:val="false"/>
          <w:i w:val="false"/>
          <w:color w:val="000000"/>
          <w:sz w:val="28"/>
        </w:rPr>
        <w:t>Любовь и уважение к Отечеству. Патриотизм многонационального и многоконфессионального народа России.</w:t>
      </w:r>
    </w:p>
    <w:p>
      <w:pPr>
        <w:spacing w:before="0" w:after="0" w:line="264"/>
        <w:ind w:firstLine="600"/>
        <w:jc w:val="both"/>
      </w:pPr>
      <w:r>
        <w:rPr>
          <w:rFonts w:ascii="Times New Roman" w:hAnsi="Times New Roman"/>
          <w:b/>
          <w:i w:val="false"/>
          <w:color w:val="000000"/>
          <w:sz w:val="28"/>
        </w:rPr>
        <w:t>Модуль «ОСНОВЫ СВЕТСКОЙ ЭТИКИ»</w:t>
      </w:r>
    </w:p>
    <w:p>
      <w:pPr>
        <w:spacing w:before="0" w:after="0" w:line="264"/>
        <w:ind w:firstLine="600"/>
        <w:jc w:val="both"/>
      </w:pPr>
      <w:r>
        <w:rPr>
          <w:rFonts w:ascii="Times New Roman" w:hAnsi="Times New Roman"/>
          <w:b w:val="false"/>
          <w:i w:val="false"/>
          <w:color w:val="000000"/>
          <w:sz w:val="28"/>
        </w:rPr>
        <w:t>Россия – наша Родина. Культура и религия. Этика и её значение в жизни человека. Праздники как одна из форм исторической памяти. Образцы нравственности в культурах разных народов. Государство и мораль гражданина. Образцы нравственности в культуре Отечества. Трудовая мораль. Нравственные традиции предпринимательства. Что значит быть нравственным в наше время. Высшие нравственные ценности, идеалы, принципы морали. Методика создания морального кодекса в школе. Нормы морали. Этикет. Образование как нравственная норма. Методы нравственного самосовершенствования.</w:t>
      </w:r>
    </w:p>
    <w:p>
      <w:pPr>
        <w:spacing w:before="0" w:after="0" w:line="264"/>
        <w:ind w:firstLine="600"/>
        <w:jc w:val="both"/>
      </w:pPr>
      <w:r>
        <w:rPr>
          <w:rFonts w:ascii="Times New Roman" w:hAnsi="Times New Roman"/>
          <w:b w:val="false"/>
          <w:i w:val="false"/>
          <w:color w:val="000000"/>
          <w:sz w:val="28"/>
        </w:rPr>
        <w:t>Любовь и уважение к Отечеству. Патриотизм многонационального и многоконфессионального народа России.</w:t>
      </w:r>
    </w:p>
    <w:p>
      <w:pPr>
        <w:spacing w:before="0" w:after="0" w:line="264"/>
        <w:ind w:left="120"/>
        <w:jc w:val="both"/>
      </w:pPr>
    </w:p>
    <w:bookmarkStart w:name="block-37876873" w:id="9"/>
    <w:p>
      <w:pPr>
        <w:sectPr>
          <w:pgSz w:w="11906" w:h="16383" w:orient="portrait"/>
        </w:sectPr>
      </w:pPr>
    </w:p>
    <w:bookmarkEnd w:id="9"/>
    <w:bookmarkEnd w:id="8"/>
    <w:bookmarkStart w:name="block-37876874" w:id="10"/>
    <w:p>
      <w:pPr>
        <w:spacing w:before="0" w:after="0" w:line="264"/>
        <w:ind w:left="120"/>
        <w:jc w:val="both"/>
      </w:pPr>
      <w:r>
        <w:rPr>
          <w:rFonts w:ascii="Times New Roman" w:hAnsi="Times New Roman"/>
          <w:b/>
          <w:i w:val="false"/>
          <w:color w:val="000000"/>
          <w:sz w:val="28"/>
        </w:rPr>
        <w:t xml:space="preserve">ПЛАНИРУЕМЫЕ РЕЗУЛЬТАТЫ ОСВОЕНИЯ ПРОГРАММЫ </w:t>
      </w:r>
    </w:p>
    <w:p>
      <w:pPr>
        <w:spacing w:before="0" w:after="0" w:line="264"/>
        <w:ind w:left="120"/>
        <w:jc w:val="both"/>
      </w:pPr>
    </w:p>
    <w:p>
      <w:pPr>
        <w:spacing w:before="0" w:after="0" w:line="264"/>
        <w:ind w:left="120"/>
        <w:jc w:val="both"/>
      </w:pPr>
      <w:r>
        <w:rPr>
          <w:rFonts w:ascii="Times New Roman" w:hAnsi="Times New Roman"/>
          <w:b/>
          <w:i w:val="false"/>
          <w:color w:val="000000"/>
          <w:sz w:val="28"/>
        </w:rPr>
        <w:t xml:space="preserve">ЛИЧНОСТНЫЕ РЕЗУЛЬТАТЫ </w:t>
      </w:r>
    </w:p>
    <w:p>
      <w:pPr>
        <w:spacing w:before="0" w:after="0"/>
        <w:ind w:firstLine="600"/>
        <w:jc w:val="both"/>
      </w:pPr>
      <w:r>
        <w:rPr>
          <w:rFonts w:ascii="Times New Roman" w:hAnsi="Times New Roman"/>
          <w:b w:val="false"/>
          <w:i w:val="false"/>
          <w:color w:val="000000"/>
          <w:sz w:val="28"/>
        </w:rPr>
        <w:t>В результате изучения предмета «Основы религиозных культур и светской этики» в 4 классе у обучающегося будут сформированы следующие личностные результаты:</w:t>
      </w:r>
    </w:p>
    <w:p>
      <w:pPr>
        <w:numPr>
          <w:ilvl w:val="0"/>
          <w:numId w:val="2"/>
        </w:numPr>
        <w:spacing w:before="0" w:after="0" w:line="264"/>
        <w:jc w:val="both"/>
      </w:pPr>
      <w:r>
        <w:rPr>
          <w:rFonts w:ascii="Times New Roman" w:hAnsi="Times New Roman"/>
          <w:b w:val="false"/>
          <w:i w:val="false"/>
          <w:color w:val="000000"/>
          <w:sz w:val="28"/>
        </w:rPr>
        <w:t>понимать основы российской гражданской идентичности, испытывать чувство гордости за свою Родину;</w:t>
      </w:r>
    </w:p>
    <w:p>
      <w:pPr>
        <w:numPr>
          <w:ilvl w:val="0"/>
          <w:numId w:val="2"/>
        </w:numPr>
        <w:spacing w:before="0" w:after="0" w:line="264"/>
        <w:jc w:val="both"/>
      </w:pPr>
      <w:r>
        <w:rPr>
          <w:rFonts w:ascii="Times New Roman" w:hAnsi="Times New Roman"/>
          <w:b w:val="false"/>
          <w:i w:val="false"/>
          <w:color w:val="000000"/>
          <w:sz w:val="28"/>
        </w:rPr>
        <w:t>формировать национальную и гражданскую самоидентичность, осознавать свою этническую и национальную принадлежность;</w:t>
      </w:r>
    </w:p>
    <w:p>
      <w:pPr>
        <w:numPr>
          <w:ilvl w:val="0"/>
          <w:numId w:val="2"/>
        </w:numPr>
        <w:spacing w:before="0" w:after="0" w:line="264"/>
        <w:jc w:val="both"/>
      </w:pPr>
      <w:r>
        <w:rPr>
          <w:rFonts w:ascii="Times New Roman" w:hAnsi="Times New Roman"/>
          <w:b w:val="false"/>
          <w:i w:val="false"/>
          <w:color w:val="000000"/>
          <w:sz w:val="28"/>
        </w:rPr>
        <w:t>понимать значение гуманистических и демократических ценностных ориентаций; осознавать ценность человеческой жизни;</w:t>
      </w:r>
    </w:p>
    <w:p>
      <w:pPr>
        <w:numPr>
          <w:ilvl w:val="0"/>
          <w:numId w:val="2"/>
        </w:numPr>
        <w:spacing w:before="0" w:after="0" w:line="264"/>
        <w:jc w:val="both"/>
      </w:pPr>
      <w:r>
        <w:rPr>
          <w:rFonts w:ascii="Times New Roman" w:hAnsi="Times New Roman"/>
          <w:b w:val="false"/>
          <w:i w:val="false"/>
          <w:color w:val="000000"/>
          <w:sz w:val="28"/>
        </w:rPr>
        <w:t>понимать значение нравственных норм и ценностей как условия жизни личности, семьи, общества;</w:t>
      </w:r>
    </w:p>
    <w:p>
      <w:pPr>
        <w:numPr>
          <w:ilvl w:val="0"/>
          <w:numId w:val="2"/>
        </w:numPr>
        <w:spacing w:before="0" w:after="0" w:line="264"/>
        <w:jc w:val="both"/>
      </w:pPr>
      <w:r>
        <w:rPr>
          <w:rFonts w:ascii="Times New Roman" w:hAnsi="Times New Roman"/>
          <w:b w:val="false"/>
          <w:i w:val="false"/>
          <w:color w:val="000000"/>
          <w:sz w:val="28"/>
        </w:rPr>
        <w:t>осознавать право гражданина РФ исповедовать любую традиционную религию или не исповедовать никакой религии;</w:t>
      </w:r>
    </w:p>
    <w:p>
      <w:pPr>
        <w:numPr>
          <w:ilvl w:val="0"/>
          <w:numId w:val="2"/>
        </w:numPr>
        <w:spacing w:before="0" w:after="0" w:line="264"/>
        <w:jc w:val="both"/>
      </w:pPr>
      <w:r>
        <w:rPr>
          <w:rFonts w:ascii="Times New Roman" w:hAnsi="Times New Roman"/>
          <w:b w:val="false"/>
          <w:i w:val="false"/>
          <w:color w:val="000000"/>
          <w:sz w:val="28"/>
        </w:rPr>
        <w:t>строить своё общение, совместную деятельность на основе правил коммуникации: умения договариваться, мирно разрешать конфликты, уважать другое мнение, независимо от принадлежности собеседников к религии или к атеизму;</w:t>
      </w:r>
    </w:p>
    <w:p>
      <w:pPr>
        <w:numPr>
          <w:ilvl w:val="0"/>
          <w:numId w:val="2"/>
        </w:numPr>
        <w:spacing w:before="0" w:after="0" w:line="264"/>
        <w:jc w:val="both"/>
      </w:pPr>
      <w:r>
        <w:rPr>
          <w:rFonts w:ascii="Times New Roman" w:hAnsi="Times New Roman"/>
          <w:b w:val="false"/>
          <w:i w:val="false"/>
          <w:color w:val="000000"/>
          <w:sz w:val="28"/>
        </w:rPr>
        <w:t>соотносить свои поступки с нравственными ценностями, принятыми в российском обществе, проявлять уважение к духовным традициям народов России, терпимость к представителям разного вероисповедания;</w:t>
      </w:r>
    </w:p>
    <w:p>
      <w:pPr>
        <w:numPr>
          <w:ilvl w:val="0"/>
          <w:numId w:val="2"/>
        </w:numPr>
        <w:spacing w:before="0" w:after="0" w:line="264"/>
        <w:jc w:val="both"/>
      </w:pPr>
      <w:r>
        <w:rPr>
          <w:rFonts w:ascii="Times New Roman" w:hAnsi="Times New Roman"/>
          <w:b w:val="false"/>
          <w:i w:val="false"/>
          <w:color w:val="000000"/>
          <w:sz w:val="28"/>
        </w:rPr>
        <w:t>строить своё поведение с учётом нравственных норм и правил; проявлять в повседневной жизни доброту, справедливость, доброжелательность в общении, желание при необходимости прийти на помощь;</w:t>
      </w:r>
    </w:p>
    <w:p>
      <w:pPr>
        <w:numPr>
          <w:ilvl w:val="0"/>
          <w:numId w:val="2"/>
        </w:numPr>
        <w:spacing w:before="0" w:after="0" w:line="264"/>
        <w:jc w:val="both"/>
      </w:pPr>
      <w:r>
        <w:rPr>
          <w:rFonts w:ascii="Times New Roman" w:hAnsi="Times New Roman"/>
          <w:b w:val="false"/>
          <w:i w:val="false"/>
          <w:color w:val="000000"/>
          <w:sz w:val="28"/>
        </w:rPr>
        <w:t>понимать необходимость обогащать свои знания о духовно-нравственной культуре, стремиться анализировать своё поведение, избегать негативных поступков и действий, оскорбляющих других людей;</w:t>
      </w:r>
    </w:p>
    <w:p>
      <w:pPr>
        <w:numPr>
          <w:ilvl w:val="0"/>
          <w:numId w:val="2"/>
        </w:numPr>
        <w:spacing w:before="0" w:after="0" w:line="264"/>
        <w:jc w:val="both"/>
      </w:pPr>
      <w:r>
        <w:rPr>
          <w:rFonts w:ascii="Times New Roman" w:hAnsi="Times New Roman"/>
          <w:b w:val="false"/>
          <w:i w:val="false"/>
          <w:color w:val="000000"/>
          <w:sz w:val="28"/>
        </w:rPr>
        <w:t>понимать не</w:t>
      </w:r>
      <w:r>
        <w:rPr>
          <w:rFonts w:ascii="Times New Roman" w:hAnsi="Times New Roman"/>
          <w:b w:val="false"/>
          <w:i w:val="false"/>
          <w:color w:val="000000"/>
          <w:sz w:val="28"/>
        </w:rPr>
        <w:t>обходимость бережного отношения к материальным и духовным ценностям.</w:t>
      </w:r>
    </w:p>
    <w:p>
      <w:pPr>
        <w:spacing w:before="0" w:after="0" w:line="264"/>
        <w:ind w:left="120"/>
        <w:jc w:val="both"/>
      </w:pPr>
      <w:r>
        <w:rPr>
          <w:rFonts w:ascii="Times New Roman" w:hAnsi="Times New Roman"/>
          <w:b/>
          <w:i w:val="false"/>
          <w:color w:val="000000"/>
          <w:sz w:val="28"/>
        </w:rPr>
        <w:t>МЕТАПРЕДМЕТНЫЕ РЕЗУЛЬТАТЫ</w:t>
      </w:r>
    </w:p>
    <w:p>
      <w:pPr>
        <w:spacing w:before="0" w:after="0" w:line="264"/>
        <w:ind w:left="120"/>
        <w:jc w:val="both"/>
      </w:pPr>
    </w:p>
    <w:p>
      <w:pPr>
        <w:numPr>
          <w:ilvl w:val="0"/>
          <w:numId w:val="3"/>
        </w:numPr>
        <w:spacing w:before="0" w:after="0" w:line="264"/>
        <w:jc w:val="both"/>
      </w:pPr>
      <w:r>
        <w:rPr>
          <w:rFonts w:ascii="Times New Roman" w:hAnsi="Times New Roman"/>
          <w:b w:val="false"/>
          <w:i w:val="false"/>
          <w:color w:val="000000"/>
          <w:sz w:val="28"/>
        </w:rPr>
        <w:t>овладевать способностью понимания и сохранения целей и задач учебной деятельности, поиска оптимальных средств их достижения;</w:t>
      </w:r>
    </w:p>
    <w:p>
      <w:pPr>
        <w:numPr>
          <w:ilvl w:val="0"/>
          <w:numId w:val="3"/>
        </w:numPr>
        <w:spacing w:before="0" w:after="0" w:line="264"/>
        <w:jc w:val="both"/>
      </w:pPr>
      <w:r>
        <w:rPr>
          <w:rFonts w:ascii="Times New Roman" w:hAnsi="Times New Roman"/>
          <w:b w:val="false"/>
          <w:i w:val="false"/>
          <w:color w:val="000000"/>
          <w:sz w:val="28"/>
        </w:rPr>
        <w:t>формировать умения планировать, контролировать и оценивать учебные действия в соответствии с поставленной задачей и условиями её реализации, определять и находить наиболее эффективные способы достижения результата, вносить соответствующие коррективы в процесс их реализации на основе оценки и учёта характера ошибок, понимать причины успеха/неуспеха учебной деятельности;</w:t>
      </w:r>
    </w:p>
    <w:p>
      <w:pPr>
        <w:numPr>
          <w:ilvl w:val="0"/>
          <w:numId w:val="3"/>
        </w:numPr>
        <w:spacing w:before="0" w:after="0" w:line="264"/>
        <w:jc w:val="both"/>
      </w:pPr>
      <w:r>
        <w:rPr>
          <w:rFonts w:ascii="Times New Roman" w:hAnsi="Times New Roman"/>
          <w:b w:val="false"/>
          <w:i w:val="false"/>
          <w:color w:val="000000"/>
          <w:sz w:val="28"/>
        </w:rPr>
        <w:t>совершенствовать умения в различных видах речевой деятельности и коммуникативных ситуациях; адекватное использование речевых средств и средств информационно-коммуникационных технологий для решения различных коммуникативных и познавательных задач;</w:t>
      </w:r>
    </w:p>
    <w:p>
      <w:pPr>
        <w:numPr>
          <w:ilvl w:val="0"/>
          <w:numId w:val="3"/>
        </w:numPr>
        <w:spacing w:before="0" w:after="0" w:line="264"/>
        <w:jc w:val="both"/>
      </w:pPr>
      <w:r>
        <w:rPr>
          <w:rFonts w:ascii="Times New Roman" w:hAnsi="Times New Roman"/>
          <w:b w:val="false"/>
          <w:i w:val="false"/>
          <w:color w:val="000000"/>
          <w:sz w:val="28"/>
        </w:rPr>
        <w:t>совершенствовать умения в области работы с информацией, осуществления информационного поиска для выполнения учебных заданий;</w:t>
      </w:r>
    </w:p>
    <w:p>
      <w:pPr>
        <w:numPr>
          <w:ilvl w:val="0"/>
          <w:numId w:val="3"/>
        </w:numPr>
        <w:spacing w:before="0" w:after="0" w:line="264"/>
        <w:jc w:val="both"/>
      </w:pPr>
      <w:r>
        <w:rPr>
          <w:rFonts w:ascii="Times New Roman" w:hAnsi="Times New Roman"/>
          <w:b w:val="false"/>
          <w:i w:val="false"/>
          <w:color w:val="000000"/>
          <w:sz w:val="28"/>
        </w:rPr>
        <w:t>овладевать навыками смыслового чтения текстов различных стилей и жанров, осознанного построения речевых высказываний в соответствии с задачами коммуникации;</w:t>
      </w:r>
    </w:p>
    <w:p>
      <w:pPr>
        <w:numPr>
          <w:ilvl w:val="0"/>
          <w:numId w:val="3"/>
        </w:numPr>
        <w:spacing w:before="0" w:after="0" w:line="264"/>
        <w:jc w:val="both"/>
      </w:pPr>
      <w:r>
        <w:rPr>
          <w:rFonts w:ascii="Times New Roman" w:hAnsi="Times New Roman"/>
          <w:b w:val="false"/>
          <w:i w:val="false"/>
          <w:color w:val="000000"/>
          <w:sz w:val="28"/>
        </w:rPr>
        <w:t>овладевать логическими действиями анализа, синтеза, сравнения, обобщения, классификации, установления аналогий и причинно-следственных связей, построения рассуждений, отнесения к известным понятиям;</w:t>
      </w:r>
    </w:p>
    <w:p>
      <w:pPr>
        <w:numPr>
          <w:ilvl w:val="0"/>
          <w:numId w:val="3"/>
        </w:numPr>
        <w:spacing w:before="0" w:after="0" w:line="264"/>
        <w:jc w:val="both"/>
      </w:pPr>
      <w:r>
        <w:rPr>
          <w:rFonts w:ascii="Times New Roman" w:hAnsi="Times New Roman"/>
          <w:b w:val="false"/>
          <w:i w:val="false"/>
          <w:color w:val="000000"/>
          <w:sz w:val="28"/>
        </w:rPr>
        <w:t>формировать готовность слушать собеседника и вести диалог, признавать возможность существования различных точек зрения и право каждого иметь свою собственную, умений излагать своё мнение и аргументировать свою точку зрения и оценку событий;</w:t>
      </w:r>
    </w:p>
    <w:p>
      <w:pPr>
        <w:numPr>
          <w:ilvl w:val="0"/>
          <w:numId w:val="3"/>
        </w:numPr>
        <w:spacing w:before="0" w:after="0" w:line="264"/>
        <w:jc w:val="both"/>
      </w:pPr>
      <w:r>
        <w:rPr>
          <w:rFonts w:ascii="Times New Roman" w:hAnsi="Times New Roman"/>
          <w:b w:val="false"/>
          <w:i w:val="false"/>
          <w:color w:val="000000"/>
          <w:sz w:val="28"/>
        </w:rPr>
        <w:t>совершенствовать организационные умения в области коллективной деятельности, умения определять общую цель и пути её достижения, умений договариваться о распределении ролей в совместной деятельности, адекватно оценивать собственное поведение и поведение окружающих.</w:t>
      </w:r>
    </w:p>
    <w:p>
      <w:pPr>
        <w:spacing w:before="0" w:after="0" w:line="264"/>
        <w:ind w:left="120"/>
        <w:jc w:val="both"/>
      </w:pPr>
      <w:r>
        <w:rPr>
          <w:rFonts w:ascii="Times New Roman" w:hAnsi="Times New Roman"/>
          <w:b/>
          <w:i w:val="false"/>
          <w:color w:val="000000"/>
          <w:sz w:val="28"/>
        </w:rPr>
        <w:t>Универсальные учебные действия</w:t>
      </w:r>
    </w:p>
    <w:p>
      <w:pPr>
        <w:spacing w:before="0" w:after="0" w:line="264"/>
        <w:ind w:firstLine="600"/>
        <w:jc w:val="both"/>
      </w:pPr>
      <w:r>
        <w:rPr>
          <w:rFonts w:ascii="Times New Roman" w:hAnsi="Times New Roman"/>
          <w:b/>
          <w:i w:val="false"/>
          <w:color w:val="000000"/>
          <w:sz w:val="28"/>
        </w:rPr>
        <w:t>Познавательные УУД:</w:t>
      </w:r>
    </w:p>
    <w:p>
      <w:pPr>
        <w:numPr>
          <w:ilvl w:val="0"/>
          <w:numId w:val="4"/>
        </w:numPr>
        <w:spacing w:before="0" w:after="0" w:line="264"/>
        <w:jc w:val="both"/>
      </w:pPr>
      <w:r>
        <w:rPr>
          <w:rFonts w:ascii="Times New Roman" w:hAnsi="Times New Roman"/>
          <w:b w:val="false"/>
          <w:i w:val="false"/>
          <w:color w:val="000000"/>
          <w:sz w:val="28"/>
        </w:rPr>
        <w:t>ориентироваться в понятиях, отражающих нравственные ценности общества – мораль, этика, этикет, справедливость, гуманизм, благотворительность, а также используемых в разных религиях (в пределах изученного);</w:t>
      </w:r>
    </w:p>
    <w:p>
      <w:pPr>
        <w:numPr>
          <w:ilvl w:val="0"/>
          <w:numId w:val="4"/>
        </w:numPr>
        <w:spacing w:before="0" w:after="0" w:line="264"/>
        <w:jc w:val="both"/>
      </w:pPr>
      <w:r>
        <w:rPr>
          <w:rFonts w:ascii="Times New Roman" w:hAnsi="Times New Roman"/>
          <w:b w:val="false"/>
          <w:i w:val="false"/>
          <w:color w:val="000000"/>
          <w:sz w:val="28"/>
        </w:rPr>
        <w:t>использовать разные методы получения знаний о традиционных религиях и светской этике (наблюдение, чтение, сравнение, вычисление);</w:t>
      </w:r>
    </w:p>
    <w:p>
      <w:pPr>
        <w:numPr>
          <w:ilvl w:val="0"/>
          <w:numId w:val="4"/>
        </w:numPr>
        <w:spacing w:before="0" w:after="0" w:line="264"/>
        <w:jc w:val="both"/>
      </w:pPr>
      <w:r>
        <w:rPr>
          <w:rFonts w:ascii="Times New Roman" w:hAnsi="Times New Roman"/>
          <w:b w:val="false"/>
          <w:i w:val="false"/>
          <w:color w:val="000000"/>
          <w:sz w:val="28"/>
        </w:rPr>
        <w:t>применять логические действия и операции для решения учебных задач: сравнивать, анализировать, обобщать, делать выводы на основе изучаемого фактического материала;</w:t>
      </w:r>
    </w:p>
    <w:p>
      <w:pPr>
        <w:numPr>
          <w:ilvl w:val="0"/>
          <w:numId w:val="4"/>
        </w:numPr>
        <w:spacing w:before="0" w:after="0" w:line="264"/>
        <w:jc w:val="both"/>
      </w:pPr>
      <w:r>
        <w:rPr>
          <w:rFonts w:ascii="Times New Roman" w:hAnsi="Times New Roman"/>
          <w:b w:val="false"/>
          <w:i w:val="false"/>
          <w:color w:val="000000"/>
          <w:sz w:val="28"/>
        </w:rPr>
        <w:t>признавать возможность существования разных точек зрения; обосновывать свои суждения, приводить убедительные доказательства;</w:t>
      </w:r>
    </w:p>
    <w:p>
      <w:pPr>
        <w:numPr>
          <w:ilvl w:val="0"/>
          <w:numId w:val="4"/>
        </w:numPr>
        <w:spacing w:before="0" w:after="0" w:line="264"/>
        <w:jc w:val="both"/>
      </w:pPr>
      <w:r>
        <w:rPr>
          <w:rFonts w:ascii="Times New Roman" w:hAnsi="Times New Roman"/>
          <w:b w:val="false"/>
          <w:i w:val="false"/>
          <w:color w:val="000000"/>
          <w:sz w:val="28"/>
        </w:rPr>
        <w:t>выполнять совместные проектные задания с опорой на предложенные образцы.</w:t>
      </w:r>
    </w:p>
    <w:p>
      <w:pPr>
        <w:spacing w:before="0" w:after="0" w:line="264"/>
        <w:ind w:firstLine="600"/>
        <w:jc w:val="both"/>
      </w:pPr>
      <w:r>
        <w:rPr>
          <w:rFonts w:ascii="Times New Roman" w:hAnsi="Times New Roman"/>
          <w:b/>
          <w:i w:val="false"/>
          <w:color w:val="000000"/>
          <w:sz w:val="28"/>
        </w:rPr>
        <w:t>Работа с информацией:</w:t>
      </w:r>
    </w:p>
    <w:p>
      <w:pPr>
        <w:numPr>
          <w:ilvl w:val="0"/>
          <w:numId w:val="5"/>
        </w:numPr>
        <w:spacing w:before="0" w:after="0" w:line="264"/>
        <w:jc w:val="both"/>
      </w:pPr>
      <w:r>
        <w:rPr>
          <w:rFonts w:ascii="Times New Roman" w:hAnsi="Times New Roman"/>
          <w:b w:val="false"/>
          <w:i w:val="false"/>
          <w:color w:val="000000"/>
          <w:sz w:val="28"/>
        </w:rPr>
        <w:t>воспроизводить прослушанную (прочитанную) информацию, подчёркивать её принадлежность к определённой религии и/или к гражданской этике;</w:t>
      </w:r>
    </w:p>
    <w:p>
      <w:pPr>
        <w:numPr>
          <w:ilvl w:val="0"/>
          <w:numId w:val="5"/>
        </w:numPr>
        <w:spacing w:before="0" w:after="0" w:line="264"/>
        <w:jc w:val="both"/>
      </w:pPr>
      <w:r>
        <w:rPr>
          <w:rFonts w:ascii="Times New Roman" w:hAnsi="Times New Roman"/>
          <w:b w:val="false"/>
          <w:i w:val="false"/>
          <w:color w:val="000000"/>
          <w:sz w:val="28"/>
        </w:rPr>
        <w:t>использовать разные средства для получения информации в соответствии с поставленной учебной задачей (текстовую, графическую, видео);</w:t>
      </w:r>
    </w:p>
    <w:p>
      <w:pPr>
        <w:numPr>
          <w:ilvl w:val="0"/>
          <w:numId w:val="5"/>
        </w:numPr>
        <w:spacing w:before="0" w:after="0" w:line="264"/>
        <w:jc w:val="both"/>
      </w:pPr>
      <w:r>
        <w:rPr>
          <w:rFonts w:ascii="Times New Roman" w:hAnsi="Times New Roman"/>
          <w:b w:val="false"/>
          <w:i w:val="false"/>
          <w:color w:val="000000"/>
          <w:sz w:val="28"/>
        </w:rPr>
        <w:t>находить дополнительную информацию к основному учебному материалу в разных информационных источниках, в том числе в Интернете (в условиях контролируемого входа);</w:t>
      </w:r>
    </w:p>
    <w:p>
      <w:pPr>
        <w:numPr>
          <w:ilvl w:val="0"/>
          <w:numId w:val="5"/>
        </w:numPr>
        <w:spacing w:before="0" w:after="0" w:line="264"/>
        <w:jc w:val="both"/>
      </w:pPr>
      <w:r>
        <w:rPr>
          <w:rFonts w:ascii="Times New Roman" w:hAnsi="Times New Roman"/>
          <w:b w:val="false"/>
          <w:i w:val="false"/>
          <w:color w:val="000000"/>
          <w:sz w:val="28"/>
        </w:rPr>
        <w:t>анализировать, сравнивать информацию, представленную в разных источниках, с помощью учителя, оценивать её объективность и правильность.</w:t>
      </w:r>
    </w:p>
    <w:p>
      <w:pPr>
        <w:spacing w:before="0" w:after="0" w:line="264"/>
        <w:ind w:firstLine="600"/>
        <w:jc w:val="both"/>
      </w:pPr>
      <w:r>
        <w:rPr>
          <w:rFonts w:ascii="Times New Roman" w:hAnsi="Times New Roman"/>
          <w:b/>
          <w:i w:val="false"/>
          <w:color w:val="000000"/>
          <w:sz w:val="28"/>
        </w:rPr>
        <w:t>Коммуникативные УУД:</w:t>
      </w:r>
    </w:p>
    <w:p>
      <w:pPr>
        <w:numPr>
          <w:ilvl w:val="0"/>
          <w:numId w:val="6"/>
        </w:numPr>
        <w:spacing w:before="0" w:after="0" w:line="264"/>
        <w:jc w:val="both"/>
      </w:pPr>
      <w:r>
        <w:rPr>
          <w:rFonts w:ascii="Times New Roman" w:hAnsi="Times New Roman"/>
          <w:b w:val="false"/>
          <w:i w:val="false"/>
          <w:color w:val="000000"/>
          <w:sz w:val="28"/>
        </w:rPr>
        <w:t>использовать смысловое чтение для выделения главной мысли религиозных притч, сказаний, произведений фольклора и художественной литературы, анализа и оценки жизненных ситуаций, раскрывающих проблемы нравственности, этики, речевого этикета;</w:t>
      </w:r>
    </w:p>
    <w:p>
      <w:pPr>
        <w:numPr>
          <w:ilvl w:val="0"/>
          <w:numId w:val="6"/>
        </w:numPr>
        <w:spacing w:before="0" w:after="0" w:line="264"/>
        <w:jc w:val="both"/>
      </w:pPr>
      <w:r>
        <w:rPr>
          <w:rFonts w:ascii="Times New Roman" w:hAnsi="Times New Roman"/>
          <w:b w:val="false"/>
          <w:i w:val="false"/>
          <w:color w:val="000000"/>
          <w:sz w:val="28"/>
        </w:rPr>
        <w:t>соблюдать правила ведения диалога и дискуссии; корректно задавать вопросы и высказывать своё мнение; проявлять уважительное отношение к собеседнику с учётом особенностей участников общения;</w:t>
      </w:r>
    </w:p>
    <w:p>
      <w:pPr>
        <w:numPr>
          <w:ilvl w:val="0"/>
          <w:numId w:val="6"/>
        </w:numPr>
        <w:spacing w:before="0" w:after="0" w:line="264"/>
        <w:jc w:val="both"/>
      </w:pPr>
      <w:r>
        <w:rPr>
          <w:rFonts w:ascii="Times New Roman" w:hAnsi="Times New Roman"/>
          <w:b w:val="false"/>
          <w:i w:val="false"/>
          <w:color w:val="000000"/>
          <w:sz w:val="28"/>
        </w:rPr>
        <w:t>создавать небольшие тексты-описания, тексты-рассуждения для воссоздания, анализа и оценки нравственно-этических идей, представленных в религиозных учениях и светской этике.</w:t>
      </w:r>
    </w:p>
    <w:p>
      <w:pPr>
        <w:spacing w:before="0" w:after="0" w:line="264"/>
        <w:ind w:firstLine="600"/>
        <w:jc w:val="both"/>
      </w:pPr>
      <w:r>
        <w:rPr>
          <w:rFonts w:ascii="Times New Roman" w:hAnsi="Times New Roman"/>
          <w:b/>
          <w:i w:val="false"/>
          <w:color w:val="000000"/>
          <w:sz w:val="28"/>
        </w:rPr>
        <w:t>Регулятивные УУД:</w:t>
      </w:r>
    </w:p>
    <w:p>
      <w:pPr>
        <w:numPr>
          <w:ilvl w:val="0"/>
          <w:numId w:val="7"/>
        </w:numPr>
        <w:spacing w:before="0" w:after="0" w:line="264"/>
        <w:jc w:val="both"/>
      </w:pPr>
      <w:r>
        <w:rPr>
          <w:rFonts w:ascii="Times New Roman" w:hAnsi="Times New Roman"/>
          <w:b w:val="false"/>
          <w:i w:val="false"/>
          <w:color w:val="000000"/>
          <w:sz w:val="28"/>
        </w:rPr>
        <w:t>проявлять самостоятельность, инициативность, организованность в осуществлении учебной деятельности и в конкретных жизненных ситуациях; контролировать состояние своего здоровья и эмоционального благополучия, предвидеть опасные для здоровья и жизни ситуации и способы их предупреждения;</w:t>
      </w:r>
    </w:p>
    <w:p>
      <w:pPr>
        <w:numPr>
          <w:ilvl w:val="0"/>
          <w:numId w:val="7"/>
        </w:numPr>
        <w:spacing w:before="0" w:after="0" w:line="264"/>
        <w:jc w:val="both"/>
      </w:pPr>
      <w:r>
        <w:rPr>
          <w:rFonts w:ascii="Times New Roman" w:hAnsi="Times New Roman"/>
          <w:b w:val="false"/>
          <w:i w:val="false"/>
          <w:color w:val="000000"/>
          <w:sz w:val="28"/>
        </w:rPr>
        <w:t>проявлять готовность изменять себя, оценивать свои поступки, ориентируясь на нравственные правила и нормы современного российского общества; проявлять способность к сознательному самоограничению в поведении;</w:t>
      </w:r>
    </w:p>
    <w:p>
      <w:pPr>
        <w:numPr>
          <w:ilvl w:val="0"/>
          <w:numId w:val="7"/>
        </w:numPr>
        <w:spacing w:before="0" w:after="0" w:line="264"/>
        <w:jc w:val="both"/>
      </w:pPr>
      <w:r>
        <w:rPr>
          <w:rFonts w:ascii="Times New Roman" w:hAnsi="Times New Roman"/>
          <w:b w:val="false"/>
          <w:i w:val="false"/>
          <w:color w:val="000000"/>
          <w:sz w:val="28"/>
        </w:rPr>
        <w:t>анализировать ситуации, отражающие примеры положительного и негативного отношения к окружающему миру (природе, людям, предметам трудовой деятельности);</w:t>
      </w:r>
    </w:p>
    <w:p>
      <w:pPr>
        <w:numPr>
          <w:ilvl w:val="0"/>
          <w:numId w:val="7"/>
        </w:numPr>
        <w:spacing w:before="0" w:after="0" w:line="264"/>
        <w:jc w:val="both"/>
      </w:pPr>
      <w:r>
        <w:rPr>
          <w:rFonts w:ascii="Times New Roman" w:hAnsi="Times New Roman"/>
          <w:b w:val="false"/>
          <w:i w:val="false"/>
          <w:color w:val="000000"/>
          <w:sz w:val="28"/>
        </w:rPr>
        <w:t>выражать своё отношение к анализируемым событиям, поступкам, действиям: одобрять нравственные нормы поведения; осуждать проявление несправедливости, жадности, нечестности, зла;</w:t>
      </w:r>
    </w:p>
    <w:p>
      <w:pPr>
        <w:numPr>
          <w:ilvl w:val="0"/>
          <w:numId w:val="7"/>
        </w:numPr>
        <w:spacing w:before="0" w:after="0" w:line="264"/>
        <w:jc w:val="both"/>
      </w:pPr>
      <w:r>
        <w:rPr>
          <w:rFonts w:ascii="Times New Roman" w:hAnsi="Times New Roman"/>
          <w:b w:val="false"/>
          <w:i w:val="false"/>
          <w:color w:val="000000"/>
          <w:sz w:val="28"/>
        </w:rPr>
        <w:t>проявлять высокий уровень познавательной мотивации, интерес к предмету, желание больше узнать о других религиях и правилах светской этики и этикета.</w:t>
      </w:r>
    </w:p>
    <w:p>
      <w:pPr>
        <w:spacing w:before="0" w:after="0" w:line="264"/>
        <w:ind w:firstLine="600"/>
        <w:jc w:val="both"/>
      </w:pPr>
      <w:r>
        <w:rPr>
          <w:rFonts w:ascii="Times New Roman" w:hAnsi="Times New Roman"/>
          <w:b/>
          <w:i w:val="false"/>
          <w:color w:val="000000"/>
          <w:sz w:val="28"/>
        </w:rPr>
        <w:t>Совместная деятельность:</w:t>
      </w:r>
    </w:p>
    <w:p>
      <w:pPr>
        <w:numPr>
          <w:ilvl w:val="0"/>
          <w:numId w:val="8"/>
        </w:numPr>
        <w:spacing w:before="0" w:after="0" w:line="264"/>
        <w:jc w:val="both"/>
      </w:pPr>
      <w:r>
        <w:rPr>
          <w:rFonts w:ascii="Times New Roman" w:hAnsi="Times New Roman"/>
          <w:b w:val="false"/>
          <w:i w:val="false"/>
          <w:color w:val="000000"/>
          <w:sz w:val="28"/>
        </w:rPr>
        <w:t>выбирать партнёра не только по личным симпатиям, но и по деловым качествам, корректно высказывать свои пожелания к работе, спокойно принимать замечания к своей работе, объективно их оценивать;</w:t>
      </w:r>
    </w:p>
    <w:p>
      <w:pPr>
        <w:numPr>
          <w:ilvl w:val="0"/>
          <w:numId w:val="8"/>
        </w:numPr>
        <w:spacing w:before="0" w:after="0" w:line="264"/>
        <w:jc w:val="both"/>
      </w:pPr>
      <w:r>
        <w:rPr>
          <w:rFonts w:ascii="Times New Roman" w:hAnsi="Times New Roman"/>
          <w:b w:val="false"/>
          <w:i w:val="false"/>
          <w:color w:val="000000"/>
          <w:sz w:val="28"/>
        </w:rPr>
        <w:t>владеть умениями совместной деятельности: подчиняться, договариваться, руководить; терпеливо и спокойно разрешать возникающие конфликты;</w:t>
      </w:r>
    </w:p>
    <w:p>
      <w:pPr>
        <w:numPr>
          <w:ilvl w:val="0"/>
          <w:numId w:val="8"/>
        </w:numPr>
        <w:spacing w:before="0" w:after="0" w:line="264"/>
        <w:jc w:val="both"/>
      </w:pPr>
      <w:r>
        <w:rPr>
          <w:rFonts w:ascii="Times New Roman" w:hAnsi="Times New Roman"/>
          <w:b w:val="false"/>
          <w:i w:val="false"/>
          <w:color w:val="000000"/>
          <w:sz w:val="28"/>
        </w:rPr>
        <w:t>готовить индивидуально, в парах, в группах сообщения по изученному и дополнительному материалу с иллюстративным материалом и видеопрезентацией.</w:t>
      </w:r>
    </w:p>
    <w:p>
      <w:pPr>
        <w:spacing w:before="0" w:after="0" w:line="264"/>
        <w:ind w:left="120"/>
        <w:jc w:val="both"/>
      </w:pPr>
    </w:p>
    <w:p>
      <w:pPr>
        <w:spacing w:before="0" w:after="0" w:line="264"/>
        <w:ind w:left="120"/>
        <w:jc w:val="both"/>
      </w:pPr>
      <w:r>
        <w:rPr>
          <w:rFonts w:ascii="Times New Roman" w:hAnsi="Times New Roman"/>
          <w:b/>
          <w:i w:val="false"/>
          <w:color w:val="000000"/>
          <w:sz w:val="28"/>
        </w:rPr>
        <w:t>ПРЕДМЕТНЫЕ 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Предметные результаты обучения по модулю «Основы православной культуры» должны обеспечивать следующие достижения обучающегося:</w:t>
      </w:r>
    </w:p>
    <w:p>
      <w:pPr>
        <w:numPr>
          <w:ilvl w:val="0"/>
          <w:numId w:val="9"/>
        </w:numPr>
        <w:spacing w:before="0" w:after="0" w:line="264"/>
        <w:jc w:val="both"/>
      </w:pPr>
      <w:r>
        <w:rPr>
          <w:rFonts w:ascii="Times New Roman" w:hAnsi="Times New Roman"/>
          <w:b w:val="false"/>
          <w:i w:val="false"/>
          <w:color w:val="000000"/>
          <w:sz w:val="28"/>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pPr>
        <w:numPr>
          <w:ilvl w:val="0"/>
          <w:numId w:val="9"/>
        </w:numPr>
        <w:spacing w:before="0" w:after="0" w:line="264"/>
        <w:jc w:val="both"/>
      </w:pPr>
      <w:r>
        <w:rPr>
          <w:rFonts w:ascii="Times New Roman" w:hAnsi="Times New Roman"/>
          <w:b w:val="false"/>
          <w:i w:val="false"/>
          <w:color w:val="000000"/>
          <w:sz w:val="28"/>
        </w:rPr>
        <w:t>выражать своими словами понимание значимости нравственного совершенствования и роли в этом личных усилий человека, приводить примеры;</w:t>
      </w:r>
    </w:p>
    <w:p>
      <w:pPr>
        <w:numPr>
          <w:ilvl w:val="0"/>
          <w:numId w:val="9"/>
        </w:numPr>
        <w:spacing w:before="0" w:after="0" w:line="264"/>
        <w:jc w:val="both"/>
      </w:pPr>
      <w:r>
        <w:rPr>
          <w:rFonts w:ascii="Times New Roman" w:hAnsi="Times New Roman"/>
          <w:b w:val="false"/>
          <w:i w:val="false"/>
          <w:color w:val="000000"/>
          <w:sz w:val="28"/>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pPr>
        <w:numPr>
          <w:ilvl w:val="0"/>
          <w:numId w:val="9"/>
        </w:numPr>
        <w:spacing w:before="0" w:after="0" w:line="264"/>
        <w:jc w:val="both"/>
      </w:pPr>
      <w:r>
        <w:rPr>
          <w:rFonts w:ascii="Times New Roman" w:hAnsi="Times New Roman"/>
          <w:b w:val="false"/>
          <w:i w:val="false"/>
          <w:color w:val="000000"/>
          <w:sz w:val="28"/>
        </w:rPr>
        <w:t>рассказывать о нравственных заповедях, нормах христианской морали, их значении в выстраивании отношений в семье, между людьми, в общении и деятельности;</w:t>
      </w:r>
    </w:p>
    <w:p>
      <w:pPr>
        <w:numPr>
          <w:ilvl w:val="0"/>
          <w:numId w:val="9"/>
        </w:numPr>
        <w:spacing w:before="0" w:after="0" w:line="264"/>
        <w:jc w:val="both"/>
      </w:pPr>
      <w:r>
        <w:rPr>
          <w:rFonts w:ascii="Times New Roman" w:hAnsi="Times New Roman"/>
          <w:b w:val="false"/>
          <w:i w:val="false"/>
          <w:color w:val="000000"/>
          <w:sz w:val="28"/>
        </w:rPr>
        <w:t>раскрывать основное содержание нравственных категорий в православной культуре, традиции (любовь, вера, милосердие, прощение, покаяние, сострадание, ответственность, послушание, грех как нарушение заповедей, борьба с грехом, спасение), основное содержание и соотношение ветхозаветных Десяти заповедей и Евангельских заповедей Блаженств, христианского нравственного идеала; объяснять «золотое правило нравственности» в православной христианской традиции;</w:t>
      </w:r>
    </w:p>
    <w:p>
      <w:pPr>
        <w:numPr>
          <w:ilvl w:val="0"/>
          <w:numId w:val="9"/>
        </w:numPr>
        <w:spacing w:before="0" w:after="0" w:line="264"/>
        <w:jc w:val="both"/>
      </w:pPr>
      <w:r>
        <w:rPr>
          <w:rFonts w:ascii="Times New Roman" w:hAnsi="Times New Roman"/>
          <w:b w:val="false"/>
          <w:i w:val="false"/>
          <w:color w:val="000000"/>
          <w:sz w:val="28"/>
        </w:rPr>
        <w:t>первоначальный опыт осмысления и нравственной оценки поступков, поведения (своих и других людей) с позиций православной этики;</w:t>
      </w:r>
    </w:p>
    <w:p>
      <w:pPr>
        <w:numPr>
          <w:ilvl w:val="0"/>
          <w:numId w:val="9"/>
        </w:numPr>
        <w:spacing w:before="0" w:after="0" w:line="264"/>
        <w:jc w:val="both"/>
      </w:pPr>
      <w:r>
        <w:rPr>
          <w:rFonts w:ascii="Times New Roman" w:hAnsi="Times New Roman"/>
          <w:b w:val="false"/>
          <w:i w:val="false"/>
          <w:color w:val="000000"/>
          <w:sz w:val="28"/>
        </w:rPr>
        <w:t>раскрывать своими словами первоначальные представления о мировоззрении (картине мира) в православии, вероучении о Боге-Троице, Творении, человеке, Богочеловеке Иисусе Христе как Спасителе, Церкви;</w:t>
      </w:r>
    </w:p>
    <w:p>
      <w:pPr>
        <w:numPr>
          <w:ilvl w:val="0"/>
          <w:numId w:val="9"/>
        </w:numPr>
        <w:spacing w:before="0" w:after="0" w:line="264"/>
        <w:jc w:val="both"/>
      </w:pPr>
      <w:r>
        <w:rPr>
          <w:rFonts w:ascii="Times New Roman" w:hAnsi="Times New Roman"/>
          <w:b w:val="false"/>
          <w:i w:val="false"/>
          <w:color w:val="000000"/>
          <w:sz w:val="28"/>
        </w:rPr>
        <w:t>рассказывать о Священном Писании Церкви – Библии (Ветхий Завет, Новый Завет, Евангелия и евангелисты), апостолах, святых и житиях святых, священнослужителях, богослужениях, молитвах, Таинствах (общее число Таинств, смысл Таинств Крещения, Причастия, Венчания, Исповеди), монашестве и монастырях в православной традиции;</w:t>
      </w:r>
    </w:p>
    <w:p>
      <w:pPr>
        <w:numPr>
          <w:ilvl w:val="0"/>
          <w:numId w:val="9"/>
        </w:numPr>
        <w:spacing w:before="0" w:after="0" w:line="264"/>
        <w:jc w:val="both"/>
      </w:pPr>
      <w:r>
        <w:rPr>
          <w:rFonts w:ascii="Times New Roman" w:hAnsi="Times New Roman"/>
          <w:b w:val="false"/>
          <w:i w:val="false"/>
          <w:color w:val="000000"/>
          <w:sz w:val="28"/>
        </w:rPr>
        <w:t>рассказывать о назначении и устройстве православного храма (собственно храм, притвор, алтарь, иконы, иконостас), нормах поведения в храме, общения с мирянами и священнослужителями;</w:t>
      </w:r>
    </w:p>
    <w:p>
      <w:pPr>
        <w:numPr>
          <w:ilvl w:val="0"/>
          <w:numId w:val="9"/>
        </w:numPr>
        <w:spacing w:before="0" w:after="0" w:line="264"/>
        <w:jc w:val="both"/>
      </w:pPr>
      <w:r>
        <w:rPr>
          <w:rFonts w:ascii="Times New Roman" w:hAnsi="Times New Roman"/>
          <w:b w:val="false"/>
          <w:i w:val="false"/>
          <w:color w:val="000000"/>
          <w:sz w:val="28"/>
        </w:rPr>
        <w:t>рассказывать о православных праздниках (не менее трёх, включая Воскресение Христово и Рождество Христово), православных постах, назначении поста;</w:t>
      </w:r>
    </w:p>
    <w:p>
      <w:pPr>
        <w:numPr>
          <w:ilvl w:val="0"/>
          <w:numId w:val="9"/>
        </w:numPr>
        <w:spacing w:before="0" w:after="0" w:line="264"/>
        <w:jc w:val="both"/>
      </w:pPr>
      <w:r>
        <w:rPr>
          <w:rFonts w:ascii="Times New Roman" w:hAnsi="Times New Roman"/>
          <w:b w:val="false"/>
          <w:i w:val="false"/>
          <w:color w:val="000000"/>
          <w:sz w:val="28"/>
        </w:rPr>
        <w:t>раскрывать основное содержание норм отношений в православной семье, обязанностей и ответственности членов семьи, отношении детей к отцу, матери, братьям и сёстрам, старшим по возрасту, предкам; православных семейных ценностей;</w:t>
      </w:r>
    </w:p>
    <w:p>
      <w:pPr>
        <w:numPr>
          <w:ilvl w:val="0"/>
          <w:numId w:val="9"/>
        </w:numPr>
        <w:spacing w:before="0" w:after="0" w:line="264"/>
        <w:jc w:val="both"/>
      </w:pPr>
      <w:r>
        <w:rPr>
          <w:rFonts w:ascii="Times New Roman" w:hAnsi="Times New Roman"/>
          <w:b w:val="false"/>
          <w:i w:val="false"/>
          <w:color w:val="000000"/>
          <w:sz w:val="28"/>
        </w:rPr>
        <w:t>распознавать христианскую символику, объяснять своими словами её смысл (православный крест) и значение в православной культуре;</w:t>
      </w:r>
    </w:p>
    <w:p>
      <w:pPr>
        <w:numPr>
          <w:ilvl w:val="0"/>
          <w:numId w:val="9"/>
        </w:numPr>
        <w:spacing w:before="0" w:after="0" w:line="264"/>
        <w:jc w:val="both"/>
      </w:pPr>
      <w:r>
        <w:rPr>
          <w:rFonts w:ascii="Times New Roman" w:hAnsi="Times New Roman"/>
          <w:b w:val="false"/>
          <w:i w:val="false"/>
          <w:color w:val="000000"/>
          <w:sz w:val="28"/>
        </w:rPr>
        <w:t>рассказывать о художественной культуре в православной традиции, об иконописи; выделять и объяснять особенности икон в сравнении с картинами;</w:t>
      </w:r>
    </w:p>
    <w:p>
      <w:pPr>
        <w:numPr>
          <w:ilvl w:val="0"/>
          <w:numId w:val="9"/>
        </w:numPr>
        <w:spacing w:before="0" w:after="0" w:line="264"/>
        <w:jc w:val="both"/>
      </w:pPr>
      <w:r>
        <w:rPr>
          <w:rFonts w:ascii="Times New Roman" w:hAnsi="Times New Roman"/>
          <w:b w:val="false"/>
          <w:i w:val="false"/>
          <w:color w:val="000000"/>
          <w:sz w:val="28"/>
        </w:rPr>
        <w:t>излагать основные исторические сведения о возникновении православной религиозной традиции в России (Крещение Руси), своими словами объяснять роль православия в становлении культуры народов России, российской культуры и государственности;</w:t>
      </w:r>
    </w:p>
    <w:p>
      <w:pPr>
        <w:numPr>
          <w:ilvl w:val="0"/>
          <w:numId w:val="9"/>
        </w:numPr>
        <w:spacing w:before="0" w:after="0" w:line="264"/>
        <w:jc w:val="both"/>
      </w:pPr>
      <w:r>
        <w:rPr>
          <w:rFonts w:ascii="Times New Roman" w:hAnsi="Times New Roman"/>
          <w:b w:val="false"/>
          <w:i w:val="false"/>
          <w:color w:val="000000"/>
          <w:sz w:val="28"/>
        </w:rPr>
        <w:t>первоначальный опыт поисковой, проектной деятельности по изучению православного исторического и культурного наследия в своей местности, регионе (храмы, монастыри, святыни, памятные и святые места), оформлению и представлению её результатов;</w:t>
      </w:r>
    </w:p>
    <w:p>
      <w:pPr>
        <w:numPr>
          <w:ilvl w:val="0"/>
          <w:numId w:val="9"/>
        </w:numPr>
        <w:spacing w:before="0" w:after="0" w:line="264"/>
        <w:jc w:val="both"/>
      </w:pPr>
      <w:r>
        <w:rPr>
          <w:rFonts w:ascii="Times New Roman" w:hAnsi="Times New Roman"/>
          <w:b w:val="false"/>
          <w:i w:val="false"/>
          <w:color w:val="000000"/>
          <w:sz w:val="28"/>
        </w:rPr>
        <w:t>приводить примеры нравственных поступков, совершаемых с опорой на этические нормы религиозной культуры и внутреннюю установку личности, поступать согласно своей совести;</w:t>
      </w:r>
    </w:p>
    <w:p>
      <w:pPr>
        <w:numPr>
          <w:ilvl w:val="0"/>
          <w:numId w:val="9"/>
        </w:numPr>
        <w:spacing w:before="0" w:after="0" w:line="264"/>
        <w:jc w:val="both"/>
      </w:pPr>
      <w:r>
        <w:rPr>
          <w:rFonts w:ascii="Times New Roman" w:hAnsi="Times New Roman"/>
          <w:b w:val="false"/>
          <w:i w:val="false"/>
          <w:color w:val="000000"/>
          <w:sz w:val="28"/>
        </w:rPr>
        <w:t>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многорелигиозного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pPr>
        <w:numPr>
          <w:ilvl w:val="0"/>
          <w:numId w:val="9"/>
        </w:numPr>
        <w:spacing w:before="0" w:after="0" w:line="264"/>
        <w:jc w:val="both"/>
      </w:pPr>
      <w:r>
        <w:rPr>
          <w:rFonts w:ascii="Times New Roman" w:hAnsi="Times New Roman"/>
          <w:b w:val="false"/>
          <w:i w:val="false"/>
          <w:color w:val="000000"/>
          <w:sz w:val="28"/>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pPr>
        <w:numPr>
          <w:ilvl w:val="0"/>
          <w:numId w:val="9"/>
        </w:numPr>
        <w:spacing w:before="0" w:after="0" w:line="264"/>
        <w:jc w:val="both"/>
      </w:pPr>
      <w:r>
        <w:rPr>
          <w:rFonts w:ascii="Times New Roman" w:hAnsi="Times New Roman"/>
          <w:b w:val="false"/>
          <w:i w:val="false"/>
          <w:color w:val="000000"/>
          <w:sz w:val="28"/>
        </w:rPr>
        <w:t>выражать своими словами понимание человеческого достоинства, ценности человеческой жизни в православной духовно-нравственной культуре, традиции.</w:t>
      </w:r>
    </w:p>
    <w:p>
      <w:pPr>
        <w:spacing w:before="0" w:after="0" w:line="264"/>
        <w:ind w:firstLine="600"/>
        <w:jc w:val="both"/>
      </w:pPr>
      <w:r>
        <w:rPr>
          <w:rFonts w:ascii="Times New Roman" w:hAnsi="Times New Roman"/>
          <w:b w:val="false"/>
          <w:i w:val="false"/>
          <w:color w:val="000000"/>
          <w:sz w:val="28"/>
        </w:rPr>
        <w:t>Предметные результаты освоения образовательной программы модуля «Основы исламской культуры» должны отражать сформированность умений:</w:t>
      </w:r>
    </w:p>
    <w:p>
      <w:pPr>
        <w:numPr>
          <w:ilvl w:val="0"/>
          <w:numId w:val="10"/>
        </w:numPr>
        <w:spacing w:before="0" w:after="0" w:line="264"/>
        <w:jc w:val="both"/>
      </w:pPr>
      <w:r>
        <w:rPr>
          <w:rFonts w:ascii="Times New Roman" w:hAnsi="Times New Roman"/>
          <w:b w:val="false"/>
          <w:i w:val="false"/>
          <w:color w:val="000000"/>
          <w:sz w:val="28"/>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pPr>
        <w:numPr>
          <w:ilvl w:val="0"/>
          <w:numId w:val="10"/>
        </w:numPr>
        <w:spacing w:before="0" w:after="0" w:line="264"/>
        <w:jc w:val="both"/>
      </w:pPr>
      <w:r>
        <w:rPr>
          <w:rFonts w:ascii="Times New Roman" w:hAnsi="Times New Roman"/>
          <w:b w:val="false"/>
          <w:i w:val="false"/>
          <w:color w:val="000000"/>
          <w:sz w:val="28"/>
        </w:rPr>
        <w:t>выражать своими словами понимание значимости нравственного совершенствования и роли в этом личных усилий человека, приводить примеры;</w:t>
      </w:r>
    </w:p>
    <w:p>
      <w:pPr>
        <w:numPr>
          <w:ilvl w:val="0"/>
          <w:numId w:val="10"/>
        </w:numPr>
        <w:spacing w:before="0" w:after="0" w:line="264"/>
        <w:jc w:val="both"/>
      </w:pPr>
      <w:r>
        <w:rPr>
          <w:rFonts w:ascii="Times New Roman" w:hAnsi="Times New Roman"/>
          <w:b w:val="false"/>
          <w:i w:val="false"/>
          <w:color w:val="000000"/>
          <w:sz w:val="28"/>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pPr>
        <w:numPr>
          <w:ilvl w:val="0"/>
          <w:numId w:val="10"/>
        </w:numPr>
        <w:spacing w:before="0" w:after="0" w:line="264"/>
        <w:jc w:val="both"/>
      </w:pPr>
      <w:r>
        <w:rPr>
          <w:rFonts w:ascii="Times New Roman" w:hAnsi="Times New Roman"/>
          <w:b w:val="false"/>
          <w:i w:val="false"/>
          <w:color w:val="000000"/>
          <w:sz w:val="28"/>
        </w:rPr>
        <w:t>рассказывать о нравственных заповедях, нормах исламской религиозной морали, их значении в выстраивании отношений в семье, между людьми, в общении и деятельности;</w:t>
      </w:r>
    </w:p>
    <w:p>
      <w:pPr>
        <w:numPr>
          <w:ilvl w:val="0"/>
          <w:numId w:val="10"/>
        </w:numPr>
        <w:spacing w:before="0" w:after="0" w:line="264"/>
        <w:jc w:val="both"/>
      </w:pPr>
      <w:r>
        <w:rPr>
          <w:rFonts w:ascii="Times New Roman" w:hAnsi="Times New Roman"/>
          <w:b w:val="false"/>
          <w:i w:val="false"/>
          <w:color w:val="000000"/>
          <w:sz w:val="28"/>
        </w:rPr>
        <w:t>раскрывать основное содержание нравственных категорий в исламской культуре, традиции (вера, искренность, милосердие, ответственность, справедливость, честность, великодушие, скромность, верность, терпение, выдержка, достойное поведение, стремление к знаниям);</w:t>
      </w:r>
    </w:p>
    <w:p>
      <w:pPr>
        <w:numPr>
          <w:ilvl w:val="0"/>
          <w:numId w:val="10"/>
        </w:numPr>
        <w:spacing w:before="0" w:after="0" w:line="264"/>
        <w:jc w:val="both"/>
      </w:pPr>
      <w:r>
        <w:rPr>
          <w:rFonts w:ascii="Times New Roman" w:hAnsi="Times New Roman"/>
          <w:b w:val="false"/>
          <w:i w:val="false"/>
          <w:color w:val="000000"/>
          <w:sz w:val="28"/>
        </w:rPr>
        <w:t>первоначальный опыт осмысления и нравственной оценки поступков, поведения (своих и других людей) с позиций исламской этики;</w:t>
      </w:r>
    </w:p>
    <w:p>
      <w:pPr>
        <w:numPr>
          <w:ilvl w:val="0"/>
          <w:numId w:val="10"/>
        </w:numPr>
        <w:spacing w:before="0" w:after="0" w:line="264"/>
        <w:jc w:val="both"/>
      </w:pPr>
      <w:r>
        <w:rPr>
          <w:rFonts w:ascii="Times New Roman" w:hAnsi="Times New Roman"/>
          <w:b w:val="false"/>
          <w:i w:val="false"/>
          <w:color w:val="000000"/>
          <w:sz w:val="28"/>
        </w:rPr>
        <w:t>раскрывать своими словами первоначальные представления о мировоззрении (картине мира) в исламской культуре, единобожии, вере и её основах;</w:t>
      </w:r>
    </w:p>
    <w:p>
      <w:pPr>
        <w:numPr>
          <w:ilvl w:val="0"/>
          <w:numId w:val="10"/>
        </w:numPr>
        <w:spacing w:before="0" w:after="0" w:line="264"/>
        <w:jc w:val="both"/>
      </w:pPr>
      <w:r>
        <w:rPr>
          <w:rFonts w:ascii="Times New Roman" w:hAnsi="Times New Roman"/>
          <w:b w:val="false"/>
          <w:i w:val="false"/>
          <w:color w:val="000000"/>
          <w:sz w:val="28"/>
        </w:rPr>
        <w:t>рассказывать о Священном Коране и сунне – примерах из жизни пророка Мухаммада; о праведных предках, о ритуальной практике в исламе (намаз, хадж, пост, закят, дуа, зикр);</w:t>
      </w:r>
    </w:p>
    <w:p>
      <w:pPr>
        <w:numPr>
          <w:ilvl w:val="0"/>
          <w:numId w:val="10"/>
        </w:numPr>
        <w:spacing w:before="0" w:after="0" w:line="264"/>
        <w:jc w:val="both"/>
      </w:pPr>
      <w:r>
        <w:rPr>
          <w:rFonts w:ascii="Times New Roman" w:hAnsi="Times New Roman"/>
          <w:b w:val="false"/>
          <w:i w:val="false"/>
          <w:color w:val="000000"/>
          <w:sz w:val="28"/>
        </w:rPr>
        <w:t>рассказывать о назначении и устройстве мечети (минбар, михраб), нормах поведения в мечети, общения с верующими и служителями ислама;</w:t>
      </w:r>
    </w:p>
    <w:p>
      <w:pPr>
        <w:numPr>
          <w:ilvl w:val="0"/>
          <w:numId w:val="10"/>
        </w:numPr>
        <w:spacing w:before="0" w:after="0" w:line="264"/>
        <w:jc w:val="both"/>
      </w:pPr>
      <w:r>
        <w:rPr>
          <w:rFonts w:ascii="Times New Roman" w:hAnsi="Times New Roman"/>
          <w:b w:val="false"/>
          <w:i w:val="false"/>
          <w:color w:val="000000"/>
          <w:sz w:val="28"/>
        </w:rPr>
        <w:t>рассказывать о праздниках в исламе (Ураза-байрам, Курбан-байрам, Маулид);</w:t>
      </w:r>
    </w:p>
    <w:p>
      <w:pPr>
        <w:numPr>
          <w:ilvl w:val="0"/>
          <w:numId w:val="10"/>
        </w:numPr>
        <w:spacing w:before="0" w:after="0" w:line="264"/>
        <w:jc w:val="both"/>
      </w:pPr>
      <w:r>
        <w:rPr>
          <w:rFonts w:ascii="Times New Roman" w:hAnsi="Times New Roman"/>
          <w:b w:val="false"/>
          <w:i w:val="false"/>
          <w:color w:val="000000"/>
          <w:sz w:val="28"/>
        </w:rPr>
        <w:t>раскрывать основное содержание норм отношений в исламской семье, обязанностей и ответственности членов семьи; норм отношений детей к отцу, матери, братьям и сёстрам, старшим по возрасту, предкам; норм отношений с дальними родственниками, соседями; исламских семейных ценностей;</w:t>
      </w:r>
    </w:p>
    <w:p>
      <w:pPr>
        <w:numPr>
          <w:ilvl w:val="0"/>
          <w:numId w:val="10"/>
        </w:numPr>
        <w:spacing w:before="0" w:after="0" w:line="264"/>
        <w:jc w:val="both"/>
      </w:pPr>
      <w:r>
        <w:rPr>
          <w:rFonts w:ascii="Times New Roman" w:hAnsi="Times New Roman"/>
          <w:b w:val="false"/>
          <w:i w:val="false"/>
          <w:color w:val="000000"/>
          <w:sz w:val="28"/>
        </w:rPr>
        <w:t>распознавать исламскую символику, объяснять своими словами её смысл и охарактеризовать назначение исламского орнамента;</w:t>
      </w:r>
    </w:p>
    <w:p>
      <w:pPr>
        <w:numPr>
          <w:ilvl w:val="0"/>
          <w:numId w:val="10"/>
        </w:numPr>
        <w:spacing w:before="0" w:after="0" w:line="264"/>
        <w:jc w:val="both"/>
      </w:pPr>
      <w:r>
        <w:rPr>
          <w:rFonts w:ascii="Times New Roman" w:hAnsi="Times New Roman"/>
          <w:b w:val="false"/>
          <w:i w:val="false"/>
          <w:color w:val="000000"/>
          <w:sz w:val="28"/>
        </w:rPr>
        <w:t>рассказывать о художественной культуре в исламской традиции, религиозных напевах, каллиграфии, архитектуре, книжной миниатюре, религиозной атрибутике, одежде;</w:t>
      </w:r>
    </w:p>
    <w:p>
      <w:pPr>
        <w:numPr>
          <w:ilvl w:val="0"/>
          <w:numId w:val="10"/>
        </w:numPr>
        <w:spacing w:before="0" w:after="0" w:line="264"/>
        <w:jc w:val="both"/>
      </w:pPr>
      <w:r>
        <w:rPr>
          <w:rFonts w:ascii="Times New Roman" w:hAnsi="Times New Roman"/>
          <w:b w:val="false"/>
          <w:i w:val="false"/>
          <w:color w:val="000000"/>
          <w:sz w:val="28"/>
        </w:rPr>
        <w:t>излагать основные исторические сведения о возникновении исламской религиозной традиции в России, своими словами объяснять роль ислама в становлении культуры народов России, российской культуры и государственности;</w:t>
      </w:r>
    </w:p>
    <w:p>
      <w:pPr>
        <w:numPr>
          <w:ilvl w:val="0"/>
          <w:numId w:val="10"/>
        </w:numPr>
        <w:spacing w:before="0" w:after="0" w:line="264"/>
        <w:jc w:val="both"/>
      </w:pPr>
      <w:r>
        <w:rPr>
          <w:rFonts w:ascii="Times New Roman" w:hAnsi="Times New Roman"/>
          <w:b w:val="false"/>
          <w:i w:val="false"/>
          <w:color w:val="000000"/>
          <w:sz w:val="28"/>
        </w:rPr>
        <w:t>первоначальный опыт поисковой, проектной деятельности по изучению исламского исторического и культурного наследия в своей местности, регионе (мечети, медресе, памятные и святые места), оформлению и представлению её результатов;</w:t>
      </w:r>
    </w:p>
    <w:p>
      <w:pPr>
        <w:numPr>
          <w:ilvl w:val="0"/>
          <w:numId w:val="10"/>
        </w:numPr>
        <w:spacing w:before="0" w:after="0" w:line="264"/>
        <w:jc w:val="both"/>
      </w:pPr>
      <w:r>
        <w:rPr>
          <w:rFonts w:ascii="Times New Roman" w:hAnsi="Times New Roman"/>
          <w:b w:val="false"/>
          <w:i w:val="false"/>
          <w:color w:val="000000"/>
          <w:sz w:val="28"/>
        </w:rPr>
        <w:t>приводить примеры нравственных поступков, совершаемых с опорой на этические нормы религиозной культуры и внутреннюю установку личности поступать согласно своей совести;</w:t>
      </w:r>
    </w:p>
    <w:p>
      <w:pPr>
        <w:numPr>
          <w:ilvl w:val="0"/>
          <w:numId w:val="10"/>
        </w:numPr>
        <w:spacing w:before="0" w:after="0" w:line="264"/>
        <w:jc w:val="both"/>
      </w:pPr>
      <w:r>
        <w:rPr>
          <w:rFonts w:ascii="Times New Roman" w:hAnsi="Times New Roman"/>
          <w:b w:val="false"/>
          <w:i w:val="false"/>
          <w:color w:val="000000"/>
          <w:sz w:val="28"/>
        </w:rPr>
        <w:t>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многорелигиозного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pPr>
        <w:numPr>
          <w:ilvl w:val="0"/>
          <w:numId w:val="10"/>
        </w:numPr>
        <w:spacing w:before="0" w:after="0" w:line="264"/>
        <w:jc w:val="both"/>
      </w:pPr>
      <w:r>
        <w:rPr>
          <w:rFonts w:ascii="Times New Roman" w:hAnsi="Times New Roman"/>
          <w:b w:val="false"/>
          <w:i w:val="false"/>
          <w:color w:val="000000"/>
          <w:sz w:val="28"/>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pPr>
        <w:numPr>
          <w:ilvl w:val="0"/>
          <w:numId w:val="10"/>
        </w:numPr>
        <w:spacing w:before="0" w:after="0" w:line="264"/>
        <w:jc w:val="both"/>
      </w:pPr>
      <w:r>
        <w:rPr>
          <w:rFonts w:ascii="Times New Roman" w:hAnsi="Times New Roman"/>
          <w:b w:val="false"/>
          <w:i w:val="false"/>
          <w:color w:val="000000"/>
          <w:sz w:val="28"/>
        </w:rPr>
        <w:t>выражать своими словами понимание человеческого достоинства, ценности человеческой жизни в исламской духовно-нравственной культуре, традиции.</w:t>
      </w:r>
    </w:p>
    <w:p>
      <w:pPr>
        <w:spacing w:before="0" w:after="0" w:line="264"/>
        <w:ind w:firstLine="600"/>
        <w:jc w:val="both"/>
      </w:pPr>
      <w:r>
        <w:rPr>
          <w:rFonts w:ascii="Times New Roman" w:hAnsi="Times New Roman"/>
          <w:b w:val="false"/>
          <w:i w:val="false"/>
          <w:color w:val="000000"/>
          <w:sz w:val="28"/>
        </w:rPr>
        <w:t>Предметные результаты освоения образовательной программы модуля «Основы буддийской культуры» должны отражать сформированность умений:</w:t>
      </w:r>
    </w:p>
    <w:p>
      <w:pPr>
        <w:numPr>
          <w:ilvl w:val="0"/>
          <w:numId w:val="11"/>
        </w:numPr>
        <w:spacing w:before="0" w:after="0" w:line="264"/>
        <w:jc w:val="both"/>
      </w:pPr>
      <w:r>
        <w:rPr>
          <w:rFonts w:ascii="Times New Roman" w:hAnsi="Times New Roman"/>
          <w:b w:val="false"/>
          <w:i w:val="false"/>
          <w:color w:val="000000"/>
          <w:sz w:val="28"/>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pPr>
        <w:numPr>
          <w:ilvl w:val="0"/>
          <w:numId w:val="11"/>
        </w:numPr>
        <w:spacing w:before="0" w:after="0" w:line="264"/>
        <w:jc w:val="both"/>
      </w:pPr>
      <w:r>
        <w:rPr>
          <w:rFonts w:ascii="Times New Roman" w:hAnsi="Times New Roman"/>
          <w:b w:val="false"/>
          <w:i w:val="false"/>
          <w:color w:val="000000"/>
          <w:sz w:val="28"/>
        </w:rPr>
        <w:t>выражать своими словами понимание значимости нравственного самосовершенствования и роли в этом личных усилий человека, приводить примеры;</w:t>
      </w:r>
    </w:p>
    <w:p>
      <w:pPr>
        <w:numPr>
          <w:ilvl w:val="0"/>
          <w:numId w:val="11"/>
        </w:numPr>
        <w:spacing w:before="0" w:after="0" w:line="264"/>
        <w:jc w:val="both"/>
      </w:pPr>
      <w:r>
        <w:rPr>
          <w:rFonts w:ascii="Times New Roman" w:hAnsi="Times New Roman"/>
          <w:b w:val="false"/>
          <w:i w:val="false"/>
          <w:color w:val="000000"/>
          <w:sz w:val="28"/>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pPr>
        <w:numPr>
          <w:ilvl w:val="0"/>
          <w:numId w:val="11"/>
        </w:numPr>
        <w:spacing w:before="0" w:after="0" w:line="264"/>
        <w:jc w:val="both"/>
      </w:pPr>
      <w:r>
        <w:rPr>
          <w:rFonts w:ascii="Times New Roman" w:hAnsi="Times New Roman"/>
          <w:b w:val="false"/>
          <w:i w:val="false"/>
          <w:color w:val="000000"/>
          <w:sz w:val="28"/>
        </w:rPr>
        <w:t>рассказывать о нравственных заповедях, нормах буддийской религиозной морали, их значении в выстраивании отношений в семье, между людьми, в общении и деятельности;</w:t>
      </w:r>
    </w:p>
    <w:p>
      <w:pPr>
        <w:numPr>
          <w:ilvl w:val="0"/>
          <w:numId w:val="11"/>
        </w:numPr>
        <w:spacing w:before="0" w:after="0" w:line="264"/>
        <w:jc w:val="both"/>
      </w:pPr>
      <w:r>
        <w:rPr>
          <w:rFonts w:ascii="Times New Roman" w:hAnsi="Times New Roman"/>
          <w:b w:val="false"/>
          <w:i w:val="false"/>
          <w:color w:val="000000"/>
          <w:sz w:val="28"/>
        </w:rPr>
        <w:t>раскрывать основное содержание нравственных категорий в буддийской культуре, традиции (сострадание, милосердие, любовь, ответственность, благие и неблагие деяния, освобождение, борьба с неведением, уверенность в себе, постоянство перемен, внимательность); основных идей (учения) Будды о сущности человеческой жизни, цикличности и значения сансары; понимание личности как совокупности всех поступков; значение понятий «правильное воззрение» и «правильное действие»;</w:t>
      </w:r>
    </w:p>
    <w:p>
      <w:pPr>
        <w:numPr>
          <w:ilvl w:val="0"/>
          <w:numId w:val="11"/>
        </w:numPr>
        <w:spacing w:before="0" w:after="0" w:line="264"/>
        <w:jc w:val="both"/>
      </w:pPr>
      <w:r>
        <w:rPr>
          <w:rFonts w:ascii="Times New Roman" w:hAnsi="Times New Roman"/>
          <w:b w:val="false"/>
          <w:i w:val="false"/>
          <w:color w:val="000000"/>
          <w:sz w:val="28"/>
        </w:rPr>
        <w:t>первоначальный опыт осмысления и нравственной оценки поступков, поведения (своих и других людей) с позиций буддийской этики;</w:t>
      </w:r>
    </w:p>
    <w:p>
      <w:pPr>
        <w:numPr>
          <w:ilvl w:val="0"/>
          <w:numId w:val="11"/>
        </w:numPr>
        <w:spacing w:before="0" w:after="0" w:line="264"/>
        <w:jc w:val="both"/>
      </w:pPr>
      <w:r>
        <w:rPr>
          <w:rFonts w:ascii="Times New Roman" w:hAnsi="Times New Roman"/>
          <w:b w:val="false"/>
          <w:i w:val="false"/>
          <w:color w:val="000000"/>
          <w:sz w:val="28"/>
        </w:rPr>
        <w:t>раскрывать своими словами первоначальные представления о мировоззрении (картине мира) в буддийской культуре, учении о Будде (буддах), бодхисаттвах, Вселенной, человеке, обществе, сангхе, сансаре и нирване; понимание ценности любой формы жизни как связанной с ценностью человеческой жизни и бытия;</w:t>
      </w:r>
    </w:p>
    <w:p>
      <w:pPr>
        <w:numPr>
          <w:ilvl w:val="0"/>
          <w:numId w:val="11"/>
        </w:numPr>
        <w:spacing w:before="0" w:after="0" w:line="264"/>
        <w:jc w:val="both"/>
      </w:pPr>
      <w:r>
        <w:rPr>
          <w:rFonts w:ascii="Times New Roman" w:hAnsi="Times New Roman"/>
          <w:b w:val="false"/>
          <w:i w:val="false"/>
          <w:color w:val="000000"/>
          <w:sz w:val="28"/>
        </w:rPr>
        <w:t>рассказывать о буддийских писаниях, ламах, службах; смысле принятия, восьмеричном пути и карме;</w:t>
      </w:r>
    </w:p>
    <w:p>
      <w:pPr>
        <w:numPr>
          <w:ilvl w:val="0"/>
          <w:numId w:val="11"/>
        </w:numPr>
        <w:spacing w:before="0" w:after="0" w:line="264"/>
        <w:jc w:val="both"/>
      </w:pPr>
      <w:r>
        <w:rPr>
          <w:rFonts w:ascii="Times New Roman" w:hAnsi="Times New Roman"/>
          <w:b w:val="false"/>
          <w:i w:val="false"/>
          <w:color w:val="000000"/>
          <w:sz w:val="28"/>
        </w:rPr>
        <w:t>рассказывать о назначении и устройстве буддийского храма, нормах поведения в храме, общения с мирскими последователями и ламами;</w:t>
      </w:r>
    </w:p>
    <w:p>
      <w:pPr>
        <w:numPr>
          <w:ilvl w:val="0"/>
          <w:numId w:val="11"/>
        </w:numPr>
        <w:spacing w:before="0" w:after="0" w:line="264"/>
        <w:jc w:val="both"/>
      </w:pPr>
      <w:r>
        <w:rPr>
          <w:rFonts w:ascii="Times New Roman" w:hAnsi="Times New Roman"/>
          <w:b w:val="false"/>
          <w:i w:val="false"/>
          <w:color w:val="000000"/>
          <w:sz w:val="28"/>
        </w:rPr>
        <w:t>рассказывать о праздниках в буддизме, аскезе;</w:t>
      </w:r>
    </w:p>
    <w:p>
      <w:pPr>
        <w:numPr>
          <w:ilvl w:val="0"/>
          <w:numId w:val="11"/>
        </w:numPr>
        <w:spacing w:before="0" w:after="0" w:line="264"/>
        <w:jc w:val="both"/>
      </w:pPr>
      <w:r>
        <w:rPr>
          <w:rFonts w:ascii="Times New Roman" w:hAnsi="Times New Roman"/>
          <w:b w:val="false"/>
          <w:i w:val="false"/>
          <w:color w:val="000000"/>
          <w:sz w:val="28"/>
        </w:rPr>
        <w:t>раскрывать основное содержание норм отношений в буддийской семье, обязанностей и ответственности членов семьи, отношении детей к отцу, матери, братьям и сёстрам, старшим по возрасту, предкам; буддийских семейных ценностей;</w:t>
      </w:r>
    </w:p>
    <w:p>
      <w:pPr>
        <w:numPr>
          <w:ilvl w:val="0"/>
          <w:numId w:val="11"/>
        </w:numPr>
        <w:spacing w:before="0" w:after="0" w:line="264"/>
        <w:jc w:val="both"/>
      </w:pPr>
      <w:r>
        <w:rPr>
          <w:rFonts w:ascii="Times New Roman" w:hAnsi="Times New Roman"/>
          <w:b w:val="false"/>
          <w:i w:val="false"/>
          <w:color w:val="000000"/>
          <w:sz w:val="28"/>
        </w:rPr>
        <w:t>распознавать буддийскую символику, объяснять своими словами её смысл и значение в буддийской культуре;</w:t>
      </w:r>
    </w:p>
    <w:p>
      <w:pPr>
        <w:numPr>
          <w:ilvl w:val="0"/>
          <w:numId w:val="11"/>
        </w:numPr>
        <w:spacing w:before="0" w:after="0" w:line="264"/>
        <w:jc w:val="both"/>
      </w:pPr>
      <w:r>
        <w:rPr>
          <w:rFonts w:ascii="Times New Roman" w:hAnsi="Times New Roman"/>
          <w:b w:val="false"/>
          <w:i w:val="false"/>
          <w:color w:val="000000"/>
          <w:sz w:val="28"/>
        </w:rPr>
        <w:t>рассказывать о художественной культуре в буддийской традиции;</w:t>
      </w:r>
    </w:p>
    <w:p>
      <w:pPr>
        <w:numPr>
          <w:ilvl w:val="0"/>
          <w:numId w:val="11"/>
        </w:numPr>
        <w:spacing w:before="0" w:after="0" w:line="264"/>
        <w:jc w:val="both"/>
      </w:pPr>
      <w:r>
        <w:rPr>
          <w:rFonts w:ascii="Times New Roman" w:hAnsi="Times New Roman"/>
          <w:b w:val="false"/>
          <w:i w:val="false"/>
          <w:color w:val="000000"/>
          <w:sz w:val="28"/>
        </w:rPr>
        <w:t>излагать основные исторические сведения о возникновении буддийской религиозной традиции в истории и в России, своими словами объяснять роль буддизма в становлении культуры народов России, российской культуры и государственности;</w:t>
      </w:r>
    </w:p>
    <w:p>
      <w:pPr>
        <w:numPr>
          <w:ilvl w:val="0"/>
          <w:numId w:val="11"/>
        </w:numPr>
        <w:spacing w:before="0" w:after="0" w:line="264"/>
        <w:jc w:val="both"/>
      </w:pPr>
      <w:r>
        <w:rPr>
          <w:rFonts w:ascii="Times New Roman" w:hAnsi="Times New Roman"/>
          <w:b w:val="false"/>
          <w:i w:val="false"/>
          <w:color w:val="000000"/>
          <w:sz w:val="28"/>
        </w:rPr>
        <w:t>первоначальный опыт поисковой, проектной деятельности по изучению буддийского исторического и культурного наследия в своей местности, регионе (храмы, монастыри, святыни, памятные и святые места), оформлению и представлению её результатов;</w:t>
      </w:r>
    </w:p>
    <w:p>
      <w:pPr>
        <w:numPr>
          <w:ilvl w:val="0"/>
          <w:numId w:val="11"/>
        </w:numPr>
        <w:spacing w:before="0" w:after="0" w:line="264"/>
        <w:jc w:val="both"/>
      </w:pPr>
      <w:r>
        <w:rPr>
          <w:rFonts w:ascii="Times New Roman" w:hAnsi="Times New Roman"/>
          <w:b w:val="false"/>
          <w:i w:val="false"/>
          <w:color w:val="000000"/>
          <w:sz w:val="28"/>
        </w:rPr>
        <w:t>приводить примеры нравственных поступков, совершаемых с опорой на этические нормы религиозной культуры и внутреннюю установку личности, поступать согласно своей совести;</w:t>
      </w:r>
    </w:p>
    <w:p>
      <w:pPr>
        <w:numPr>
          <w:ilvl w:val="0"/>
          <w:numId w:val="11"/>
        </w:numPr>
        <w:spacing w:before="0" w:after="0" w:line="264"/>
        <w:jc w:val="both"/>
      </w:pPr>
      <w:r>
        <w:rPr>
          <w:rFonts w:ascii="Times New Roman" w:hAnsi="Times New Roman"/>
          <w:b w:val="false"/>
          <w:i w:val="false"/>
          <w:color w:val="000000"/>
          <w:sz w:val="28"/>
        </w:rPr>
        <w:t>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многорелигиозного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pPr>
        <w:numPr>
          <w:ilvl w:val="0"/>
          <w:numId w:val="11"/>
        </w:numPr>
        <w:spacing w:before="0" w:after="0" w:line="264"/>
        <w:jc w:val="both"/>
      </w:pPr>
      <w:r>
        <w:rPr>
          <w:rFonts w:ascii="Times New Roman" w:hAnsi="Times New Roman"/>
          <w:b w:val="false"/>
          <w:i w:val="false"/>
          <w:color w:val="000000"/>
          <w:sz w:val="28"/>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pPr>
        <w:numPr>
          <w:ilvl w:val="0"/>
          <w:numId w:val="11"/>
        </w:numPr>
        <w:spacing w:before="0" w:after="0" w:line="264"/>
        <w:jc w:val="both"/>
      </w:pPr>
      <w:r>
        <w:rPr>
          <w:rFonts w:ascii="Times New Roman" w:hAnsi="Times New Roman"/>
          <w:b w:val="false"/>
          <w:i w:val="false"/>
          <w:color w:val="000000"/>
          <w:sz w:val="28"/>
        </w:rPr>
        <w:t>выражать своими словами понимание человеческого достоинства, ценности человеческой жизни в буддийской духовно-нравственной культуре, традиции.</w:t>
      </w:r>
    </w:p>
    <w:p>
      <w:pPr>
        <w:spacing w:before="0" w:after="0" w:line="264"/>
        <w:ind w:firstLine="600"/>
        <w:jc w:val="both"/>
      </w:pPr>
      <w:r>
        <w:rPr>
          <w:rFonts w:ascii="Times New Roman" w:hAnsi="Times New Roman"/>
          <w:b w:val="false"/>
          <w:i w:val="false"/>
          <w:color w:val="000000"/>
          <w:sz w:val="28"/>
        </w:rPr>
        <w:t>Предметные результаты освоения образовательной программы модуля «Основы иудейской культуры» должны отражать сформированность умений:</w:t>
      </w:r>
    </w:p>
    <w:p>
      <w:pPr>
        <w:numPr>
          <w:ilvl w:val="0"/>
          <w:numId w:val="12"/>
        </w:numPr>
        <w:spacing w:before="0" w:after="0" w:line="264"/>
        <w:jc w:val="both"/>
      </w:pPr>
      <w:r>
        <w:rPr>
          <w:rFonts w:ascii="Times New Roman" w:hAnsi="Times New Roman"/>
          <w:b w:val="false"/>
          <w:i w:val="false"/>
          <w:color w:val="000000"/>
          <w:sz w:val="28"/>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pPr>
        <w:numPr>
          <w:ilvl w:val="0"/>
          <w:numId w:val="12"/>
        </w:numPr>
        <w:spacing w:before="0" w:after="0" w:line="264"/>
        <w:jc w:val="both"/>
      </w:pPr>
      <w:r>
        <w:rPr>
          <w:rFonts w:ascii="Times New Roman" w:hAnsi="Times New Roman"/>
          <w:b w:val="false"/>
          <w:i w:val="false"/>
          <w:color w:val="000000"/>
          <w:sz w:val="28"/>
        </w:rPr>
        <w:t>выражать своими словами понимание значимости нравственного совершенствования и роли в этом личных усилий человека, приводить примеры;</w:t>
      </w:r>
    </w:p>
    <w:p>
      <w:pPr>
        <w:numPr>
          <w:ilvl w:val="0"/>
          <w:numId w:val="12"/>
        </w:numPr>
        <w:spacing w:before="0" w:after="0" w:line="264"/>
        <w:jc w:val="both"/>
      </w:pPr>
      <w:r>
        <w:rPr>
          <w:rFonts w:ascii="Times New Roman" w:hAnsi="Times New Roman"/>
          <w:b w:val="false"/>
          <w:i w:val="false"/>
          <w:color w:val="000000"/>
          <w:sz w:val="28"/>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pPr>
        <w:numPr>
          <w:ilvl w:val="0"/>
          <w:numId w:val="12"/>
        </w:numPr>
        <w:spacing w:before="0" w:after="0" w:line="264"/>
        <w:jc w:val="both"/>
      </w:pPr>
      <w:r>
        <w:rPr>
          <w:rFonts w:ascii="Times New Roman" w:hAnsi="Times New Roman"/>
          <w:b w:val="false"/>
          <w:i w:val="false"/>
          <w:color w:val="000000"/>
          <w:sz w:val="28"/>
        </w:rPr>
        <w:t>рассказывать о нравственных заповедях, нормах иудейской морали, их значении в выстраивании отношений в семье, между людьми, в общении и деятельности;</w:t>
      </w:r>
    </w:p>
    <w:p>
      <w:pPr>
        <w:numPr>
          <w:ilvl w:val="0"/>
          <w:numId w:val="12"/>
        </w:numPr>
        <w:spacing w:before="0" w:after="0" w:line="264"/>
        <w:jc w:val="both"/>
      </w:pPr>
      <w:r>
        <w:rPr>
          <w:rFonts w:ascii="Times New Roman" w:hAnsi="Times New Roman"/>
          <w:b w:val="false"/>
          <w:i w:val="false"/>
          <w:color w:val="000000"/>
          <w:sz w:val="28"/>
        </w:rPr>
        <w:t>раскрывать основное содержание нравственных категорий в иудейской культуре, традиции (любовь, вера, милосердие, прощение, покаяние, сострадание, ответственность, послушание, исполнение заповедей, борьба с грехом и спасение), основное содержание и место заповедей (прежде всего, Десяти заповедей) в жизни человека; объяснять «золотое правило нравственности» в иудейской религиозной традиции;</w:t>
      </w:r>
    </w:p>
    <w:p>
      <w:pPr>
        <w:numPr>
          <w:ilvl w:val="0"/>
          <w:numId w:val="12"/>
        </w:numPr>
        <w:spacing w:before="0" w:after="0" w:line="264"/>
        <w:jc w:val="both"/>
      </w:pPr>
      <w:r>
        <w:rPr>
          <w:rFonts w:ascii="Times New Roman" w:hAnsi="Times New Roman"/>
          <w:b w:val="false"/>
          <w:i w:val="false"/>
          <w:color w:val="000000"/>
          <w:sz w:val="28"/>
        </w:rPr>
        <w:t>первоначальный опыт осмысления и нравственной оценки поступков, поведения (своих и других людей) с позиций иудейской этики;</w:t>
      </w:r>
    </w:p>
    <w:p>
      <w:pPr>
        <w:numPr>
          <w:ilvl w:val="0"/>
          <w:numId w:val="12"/>
        </w:numPr>
        <w:spacing w:before="0" w:after="0" w:line="264"/>
        <w:jc w:val="both"/>
      </w:pPr>
      <w:r>
        <w:rPr>
          <w:rFonts w:ascii="Times New Roman" w:hAnsi="Times New Roman"/>
          <w:b w:val="false"/>
          <w:i w:val="false"/>
          <w:color w:val="000000"/>
          <w:sz w:val="28"/>
        </w:rPr>
        <w:t>раскрывать своими словами первоначальные представления о мировоззрении (картине мира) в иудаизме, учение о единобожии, об основных принципах иудаизма;</w:t>
      </w:r>
    </w:p>
    <w:p>
      <w:pPr>
        <w:numPr>
          <w:ilvl w:val="0"/>
          <w:numId w:val="12"/>
        </w:numPr>
        <w:spacing w:before="0" w:after="0" w:line="264"/>
        <w:jc w:val="both"/>
      </w:pPr>
      <w:r>
        <w:rPr>
          <w:rFonts w:ascii="Times New Roman" w:hAnsi="Times New Roman"/>
          <w:b w:val="false"/>
          <w:i w:val="false"/>
          <w:color w:val="000000"/>
          <w:sz w:val="28"/>
        </w:rPr>
        <w:t>рассказывать о священных текстах иудаизма – Торе и Танахе, о Талмуде, произведениях выдающихся деятелей иудаизма, богослужениях, молитвах;</w:t>
      </w:r>
    </w:p>
    <w:p>
      <w:pPr>
        <w:numPr>
          <w:ilvl w:val="0"/>
          <w:numId w:val="12"/>
        </w:numPr>
        <w:spacing w:before="0" w:after="0" w:line="264"/>
        <w:jc w:val="both"/>
      </w:pPr>
      <w:r>
        <w:rPr>
          <w:rFonts w:ascii="Times New Roman" w:hAnsi="Times New Roman"/>
          <w:b w:val="false"/>
          <w:i w:val="false"/>
          <w:color w:val="000000"/>
          <w:sz w:val="28"/>
        </w:rPr>
        <w:t>рассказывать о назначении и устройстве синагоги, о раввинах, нормах поведения в синагоге, общения с мирянами и раввинами;</w:t>
      </w:r>
    </w:p>
    <w:p>
      <w:pPr>
        <w:numPr>
          <w:ilvl w:val="0"/>
          <w:numId w:val="12"/>
        </w:numPr>
        <w:spacing w:before="0" w:after="0" w:line="264"/>
        <w:jc w:val="both"/>
      </w:pPr>
      <w:r>
        <w:rPr>
          <w:rFonts w:ascii="Times New Roman" w:hAnsi="Times New Roman"/>
          <w:b w:val="false"/>
          <w:i w:val="false"/>
          <w:color w:val="000000"/>
          <w:sz w:val="28"/>
        </w:rPr>
        <w:t>рассказывать об иудейских праздниках (не менее четырёх, включая Рош-а-Шана, Йом-Киппур, Суккот, Песах), постах, назначении поста;</w:t>
      </w:r>
    </w:p>
    <w:p>
      <w:pPr>
        <w:numPr>
          <w:ilvl w:val="0"/>
          <w:numId w:val="12"/>
        </w:numPr>
        <w:spacing w:before="0" w:after="0" w:line="264"/>
        <w:jc w:val="both"/>
      </w:pPr>
      <w:r>
        <w:rPr>
          <w:rFonts w:ascii="Times New Roman" w:hAnsi="Times New Roman"/>
          <w:b w:val="false"/>
          <w:i w:val="false"/>
          <w:color w:val="000000"/>
          <w:sz w:val="28"/>
        </w:rPr>
        <w:t>раскрывать основное содержание норм отношений в еврейской семье, обязанностей и ответственности членов семьи, отношений детей к отцу, матери, братьям и сёстрам, старшим по возрасту, предкам; иудейских традиционных семейных ценностей;</w:t>
      </w:r>
    </w:p>
    <w:p>
      <w:pPr>
        <w:numPr>
          <w:ilvl w:val="0"/>
          <w:numId w:val="12"/>
        </w:numPr>
        <w:spacing w:before="0" w:after="0" w:line="264"/>
        <w:jc w:val="both"/>
      </w:pPr>
      <w:r>
        <w:rPr>
          <w:rFonts w:ascii="Times New Roman" w:hAnsi="Times New Roman"/>
          <w:b w:val="false"/>
          <w:i w:val="false"/>
          <w:color w:val="000000"/>
          <w:sz w:val="28"/>
        </w:rPr>
        <w:t>распознавать иудейскую символику, объяснять своими словами её смысл (магендовид) и значение в еврейской культуре;</w:t>
      </w:r>
    </w:p>
    <w:p>
      <w:pPr>
        <w:numPr>
          <w:ilvl w:val="0"/>
          <w:numId w:val="12"/>
        </w:numPr>
        <w:spacing w:before="0" w:after="0" w:line="264"/>
        <w:jc w:val="both"/>
      </w:pPr>
      <w:r>
        <w:rPr>
          <w:rFonts w:ascii="Times New Roman" w:hAnsi="Times New Roman"/>
          <w:b w:val="false"/>
          <w:i w:val="false"/>
          <w:color w:val="000000"/>
          <w:sz w:val="28"/>
        </w:rPr>
        <w:t>рассказывать о художественной культуре в иудейской традиции, каллиграфии, религиозных напевах, архитектуре, книжной миниатюре, религиозной атрибутике, одежде;</w:t>
      </w:r>
    </w:p>
    <w:p>
      <w:pPr>
        <w:numPr>
          <w:ilvl w:val="0"/>
          <w:numId w:val="12"/>
        </w:numPr>
        <w:spacing w:before="0" w:after="0" w:line="264"/>
        <w:jc w:val="both"/>
      </w:pPr>
      <w:r>
        <w:rPr>
          <w:rFonts w:ascii="Times New Roman" w:hAnsi="Times New Roman"/>
          <w:b w:val="false"/>
          <w:i w:val="false"/>
          <w:color w:val="000000"/>
          <w:sz w:val="28"/>
        </w:rPr>
        <w:t>излагать основные исторические сведения о появлении иудаизма на территории России, своими словами объяснять роль иудаизма в становлении культуры народов России, российской культуры и государственности;</w:t>
      </w:r>
    </w:p>
    <w:p>
      <w:pPr>
        <w:numPr>
          <w:ilvl w:val="0"/>
          <w:numId w:val="12"/>
        </w:numPr>
        <w:spacing w:before="0" w:after="0" w:line="264"/>
        <w:jc w:val="both"/>
      </w:pPr>
      <w:r>
        <w:rPr>
          <w:rFonts w:ascii="Times New Roman" w:hAnsi="Times New Roman"/>
          <w:b w:val="false"/>
          <w:i w:val="false"/>
          <w:color w:val="000000"/>
          <w:sz w:val="28"/>
        </w:rPr>
        <w:t>первоначальный опыт поисковой, проектной деятельности по изучению иудейского исторического и культурного наследия в своей местности, регионе (синагоги, кладбища, памятные и святые места), оформлению и представлению её результатов;</w:t>
      </w:r>
    </w:p>
    <w:p>
      <w:pPr>
        <w:numPr>
          <w:ilvl w:val="0"/>
          <w:numId w:val="12"/>
        </w:numPr>
        <w:spacing w:before="0" w:after="0" w:line="264"/>
        <w:jc w:val="both"/>
      </w:pPr>
      <w:r>
        <w:rPr>
          <w:rFonts w:ascii="Times New Roman" w:hAnsi="Times New Roman"/>
          <w:b w:val="false"/>
          <w:i w:val="false"/>
          <w:color w:val="000000"/>
          <w:sz w:val="28"/>
        </w:rPr>
        <w:t>приводить примеры нравственных поступков, совершаемых с опорой на этические нормы религиозной культуры и внутреннюю установку личности, поступать согласно своей совести;</w:t>
      </w:r>
    </w:p>
    <w:p>
      <w:pPr>
        <w:numPr>
          <w:ilvl w:val="0"/>
          <w:numId w:val="12"/>
        </w:numPr>
        <w:spacing w:before="0" w:after="0" w:line="264"/>
        <w:jc w:val="both"/>
      </w:pPr>
      <w:r>
        <w:rPr>
          <w:rFonts w:ascii="Times New Roman" w:hAnsi="Times New Roman"/>
          <w:b w:val="false"/>
          <w:i w:val="false"/>
          <w:color w:val="000000"/>
          <w:sz w:val="28"/>
        </w:rPr>
        <w:t>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многорелигиозного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pPr>
        <w:numPr>
          <w:ilvl w:val="0"/>
          <w:numId w:val="12"/>
        </w:numPr>
        <w:spacing w:before="0" w:after="0" w:line="264"/>
        <w:jc w:val="both"/>
      </w:pPr>
      <w:r>
        <w:rPr>
          <w:rFonts w:ascii="Times New Roman" w:hAnsi="Times New Roman"/>
          <w:b w:val="false"/>
          <w:i w:val="false"/>
          <w:color w:val="000000"/>
          <w:sz w:val="28"/>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pPr>
        <w:numPr>
          <w:ilvl w:val="0"/>
          <w:numId w:val="12"/>
        </w:numPr>
        <w:spacing w:before="0" w:after="0" w:line="264"/>
        <w:jc w:val="both"/>
      </w:pPr>
      <w:r>
        <w:rPr>
          <w:rFonts w:ascii="Times New Roman" w:hAnsi="Times New Roman"/>
          <w:b w:val="false"/>
          <w:i w:val="false"/>
          <w:color w:val="000000"/>
          <w:sz w:val="28"/>
        </w:rPr>
        <w:t>выражать своими словами понимание человеческого достоинства, ценности человеческой жизни в иудейской духовно-нравственной культуре, традиции.</w:t>
      </w:r>
    </w:p>
    <w:p>
      <w:pPr>
        <w:spacing w:before="0" w:after="0" w:line="264"/>
        <w:ind w:firstLine="600"/>
        <w:jc w:val="both"/>
      </w:pPr>
      <w:r>
        <w:rPr>
          <w:rFonts w:ascii="Times New Roman" w:hAnsi="Times New Roman"/>
          <w:b w:val="false"/>
          <w:i w:val="false"/>
          <w:color w:val="000000"/>
          <w:sz w:val="28"/>
        </w:rPr>
        <w:t>Предметные результаты освоения образовательной программы модуля «Основы религиозных культур народов России» должны отражать сформированность умений:</w:t>
      </w:r>
    </w:p>
    <w:p>
      <w:pPr>
        <w:numPr>
          <w:ilvl w:val="0"/>
          <w:numId w:val="13"/>
        </w:numPr>
        <w:spacing w:before="0" w:after="0" w:line="264"/>
        <w:jc w:val="both"/>
      </w:pPr>
      <w:r>
        <w:rPr>
          <w:rFonts w:ascii="Times New Roman" w:hAnsi="Times New Roman"/>
          <w:b w:val="false"/>
          <w:i w:val="false"/>
          <w:color w:val="000000"/>
          <w:sz w:val="28"/>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pPr>
        <w:numPr>
          <w:ilvl w:val="0"/>
          <w:numId w:val="13"/>
        </w:numPr>
        <w:spacing w:before="0" w:after="0" w:line="264"/>
        <w:jc w:val="both"/>
      </w:pPr>
      <w:r>
        <w:rPr>
          <w:rFonts w:ascii="Times New Roman" w:hAnsi="Times New Roman"/>
          <w:b w:val="false"/>
          <w:i w:val="false"/>
          <w:color w:val="000000"/>
          <w:sz w:val="28"/>
        </w:rPr>
        <w:t>выражать своими словами понимание значимости нравственного самосовершенствования и роли в этом личных усилий человека, приводить примеры;</w:t>
      </w:r>
    </w:p>
    <w:p>
      <w:pPr>
        <w:numPr>
          <w:ilvl w:val="0"/>
          <w:numId w:val="13"/>
        </w:numPr>
        <w:spacing w:before="0" w:after="0" w:line="264"/>
        <w:jc w:val="both"/>
      </w:pPr>
      <w:r>
        <w:rPr>
          <w:rFonts w:ascii="Times New Roman" w:hAnsi="Times New Roman"/>
          <w:b w:val="false"/>
          <w:i w:val="false"/>
          <w:color w:val="000000"/>
          <w:sz w:val="28"/>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pPr>
        <w:numPr>
          <w:ilvl w:val="0"/>
          <w:numId w:val="13"/>
        </w:numPr>
        <w:spacing w:before="0" w:after="0" w:line="264"/>
        <w:jc w:val="both"/>
      </w:pPr>
      <w:r>
        <w:rPr>
          <w:rFonts w:ascii="Times New Roman" w:hAnsi="Times New Roman"/>
          <w:b w:val="false"/>
          <w:i w:val="false"/>
          <w:color w:val="000000"/>
          <w:sz w:val="28"/>
        </w:rPr>
        <w:t>рассказывать о нравственных заповедях, нормах морали в традиционных религиях России (православие, ислам, буддизм, иудаизм), их значении в выстраивании отношений в семье, между людьми;</w:t>
      </w:r>
    </w:p>
    <w:p>
      <w:pPr>
        <w:numPr>
          <w:ilvl w:val="0"/>
          <w:numId w:val="13"/>
        </w:numPr>
        <w:spacing w:before="0" w:after="0" w:line="264"/>
        <w:jc w:val="both"/>
      </w:pPr>
      <w:r>
        <w:rPr>
          <w:rFonts w:ascii="Times New Roman" w:hAnsi="Times New Roman"/>
          <w:b w:val="false"/>
          <w:i w:val="false"/>
          <w:color w:val="000000"/>
          <w:sz w:val="28"/>
        </w:rPr>
        <w:t>раскрывать основное содержание нравственных категорий (долг, свобода, ответственность, милосердие, забота о слабых, взаимопомощь) в религиозной культуре народов России (православии, исламе, буддизме, иудаизме); объяснять «золотое правило нравственности» в религиозных традициях;</w:t>
      </w:r>
    </w:p>
    <w:p>
      <w:pPr>
        <w:numPr>
          <w:ilvl w:val="0"/>
          <w:numId w:val="13"/>
        </w:numPr>
        <w:spacing w:before="0" w:after="0" w:line="264"/>
        <w:jc w:val="both"/>
      </w:pPr>
      <w:r>
        <w:rPr>
          <w:rFonts w:ascii="Times New Roman" w:hAnsi="Times New Roman"/>
          <w:b w:val="false"/>
          <w:i w:val="false"/>
          <w:color w:val="000000"/>
          <w:sz w:val="28"/>
        </w:rPr>
        <w:t>соотносить нравственные формы поведения с нравственными нормами, заповедями в традиционных религиях народов России;</w:t>
      </w:r>
    </w:p>
    <w:p>
      <w:pPr>
        <w:numPr>
          <w:ilvl w:val="0"/>
          <w:numId w:val="13"/>
        </w:numPr>
        <w:spacing w:before="0" w:after="0" w:line="264"/>
        <w:jc w:val="both"/>
      </w:pPr>
      <w:r>
        <w:rPr>
          <w:rFonts w:ascii="Times New Roman" w:hAnsi="Times New Roman"/>
          <w:b w:val="false"/>
          <w:i w:val="false"/>
          <w:color w:val="000000"/>
          <w:sz w:val="28"/>
        </w:rPr>
        <w:t>раскрывать своими словами первоначальные представления о мировоззрении (картине мира) в вероучении православия, ислама, буддизма, иудаизма; об основателях религий;</w:t>
      </w:r>
    </w:p>
    <w:p>
      <w:pPr>
        <w:numPr>
          <w:ilvl w:val="0"/>
          <w:numId w:val="13"/>
        </w:numPr>
        <w:spacing w:before="0" w:after="0" w:line="264"/>
        <w:jc w:val="both"/>
      </w:pPr>
      <w:r>
        <w:rPr>
          <w:rFonts w:ascii="Times New Roman" w:hAnsi="Times New Roman"/>
          <w:b w:val="false"/>
          <w:i w:val="false"/>
          <w:color w:val="000000"/>
          <w:sz w:val="28"/>
        </w:rPr>
        <w:t>рассказывать о священных писаниях традиционных религий народов России (Библия, Коран, Трипитака (Ганджур), Танах), хранителях предания и служителях религиозного культа (священники, муллы, ламы, раввины), религиозных обрядах, ритуалах, обычаях (1–2 примера);</w:t>
      </w:r>
    </w:p>
    <w:p>
      <w:pPr>
        <w:numPr>
          <w:ilvl w:val="0"/>
          <w:numId w:val="13"/>
        </w:numPr>
        <w:spacing w:before="0" w:after="0" w:line="264"/>
        <w:jc w:val="both"/>
      </w:pPr>
      <w:r>
        <w:rPr>
          <w:rFonts w:ascii="Times New Roman" w:hAnsi="Times New Roman"/>
          <w:b w:val="false"/>
          <w:i w:val="false"/>
          <w:color w:val="000000"/>
          <w:sz w:val="28"/>
        </w:rPr>
        <w:t>рассказывать о назначении и устройстве священных сооружений (храмов) традиционных религий народов России, основных нормах поведения в храмах, общения с верующими;</w:t>
      </w:r>
    </w:p>
    <w:p>
      <w:pPr>
        <w:numPr>
          <w:ilvl w:val="0"/>
          <w:numId w:val="13"/>
        </w:numPr>
        <w:spacing w:before="0" w:after="0" w:line="264"/>
        <w:jc w:val="both"/>
      </w:pPr>
      <w:r>
        <w:rPr>
          <w:rFonts w:ascii="Times New Roman" w:hAnsi="Times New Roman"/>
          <w:b w:val="false"/>
          <w:i w:val="false"/>
          <w:color w:val="000000"/>
          <w:sz w:val="28"/>
        </w:rPr>
        <w:t>рассказывать о религиозных календарях и праздниках традиционных религий народов России (православия, ислама, буддизма, иудаизма, не менее одного религиозного праздника каждой традиции);</w:t>
      </w:r>
    </w:p>
    <w:p>
      <w:pPr>
        <w:numPr>
          <w:ilvl w:val="0"/>
          <w:numId w:val="13"/>
        </w:numPr>
        <w:spacing w:before="0" w:after="0" w:line="264"/>
        <w:jc w:val="both"/>
      </w:pPr>
      <w:r>
        <w:rPr>
          <w:rFonts w:ascii="Times New Roman" w:hAnsi="Times New Roman"/>
          <w:b w:val="false"/>
          <w:i w:val="false"/>
          <w:color w:val="000000"/>
          <w:sz w:val="28"/>
        </w:rPr>
        <w:t>раскрывать основное содержание норм отношений в религиозной семье (православие, ислам, буддизм, иудаизм), общее представление о семейных ценностях в традиционных религиях народов России; понимание отношения к труду, учению в традиционных религиях народов России;</w:t>
      </w:r>
    </w:p>
    <w:p>
      <w:pPr>
        <w:numPr>
          <w:ilvl w:val="0"/>
          <w:numId w:val="13"/>
        </w:numPr>
        <w:spacing w:before="0" w:after="0" w:line="264"/>
        <w:jc w:val="both"/>
      </w:pPr>
      <w:r>
        <w:rPr>
          <w:rFonts w:ascii="Times New Roman" w:hAnsi="Times New Roman"/>
          <w:b w:val="false"/>
          <w:i w:val="false"/>
          <w:color w:val="000000"/>
          <w:sz w:val="28"/>
        </w:rPr>
        <w:t>распознавать религиозную символику традиционных религий народов России (православия, ислама, буддизма, иудаизма минимально по одному символу), объяснять своими словами её значение в религиозной культуре;</w:t>
      </w:r>
    </w:p>
    <w:p>
      <w:pPr>
        <w:numPr>
          <w:ilvl w:val="0"/>
          <w:numId w:val="13"/>
        </w:numPr>
        <w:spacing w:before="0" w:after="0" w:line="264"/>
        <w:jc w:val="both"/>
      </w:pPr>
      <w:r>
        <w:rPr>
          <w:rFonts w:ascii="Times New Roman" w:hAnsi="Times New Roman"/>
          <w:b w:val="false"/>
          <w:i w:val="false"/>
          <w:color w:val="000000"/>
          <w:sz w:val="28"/>
        </w:rPr>
        <w:t>рассказывать о художественной культуре традиционных религий народов России (православные иконы, исламская каллиграфия, буддийская танкопись); главных особенностях религиозного искусства православия, ислама, буддизма, иудаизма (архитектура, изобразительное искусство, язык и поэтика религиозных текстов, музыки или звуковой среды);</w:t>
      </w:r>
    </w:p>
    <w:p>
      <w:pPr>
        <w:numPr>
          <w:ilvl w:val="0"/>
          <w:numId w:val="13"/>
        </w:numPr>
        <w:spacing w:before="0" w:after="0" w:line="264"/>
        <w:jc w:val="both"/>
      </w:pPr>
      <w:r>
        <w:rPr>
          <w:rFonts w:ascii="Times New Roman" w:hAnsi="Times New Roman"/>
          <w:b w:val="false"/>
          <w:i w:val="false"/>
          <w:color w:val="000000"/>
          <w:sz w:val="28"/>
        </w:rPr>
        <w:t>излагать основные исторические сведения о роли традиционных религий в становлении культуры народов России, российского общества, российской государственности;</w:t>
      </w:r>
    </w:p>
    <w:p>
      <w:pPr>
        <w:numPr>
          <w:ilvl w:val="0"/>
          <w:numId w:val="13"/>
        </w:numPr>
        <w:spacing w:before="0" w:after="0" w:line="264"/>
        <w:jc w:val="both"/>
      </w:pPr>
      <w:r>
        <w:rPr>
          <w:rFonts w:ascii="Times New Roman" w:hAnsi="Times New Roman"/>
          <w:b w:val="false"/>
          <w:i w:val="false"/>
          <w:color w:val="000000"/>
          <w:sz w:val="28"/>
        </w:rPr>
        <w:t>первоначальный опыт поисковой, проектной деятельности по изучению исторического и культурного наследия традиционных религий народов России в своей местности, регионе (храмы, монастыри, святыни, памятные и святые места), оформлению и представлению её результатов;</w:t>
      </w:r>
    </w:p>
    <w:p>
      <w:pPr>
        <w:numPr>
          <w:ilvl w:val="0"/>
          <w:numId w:val="13"/>
        </w:numPr>
        <w:spacing w:before="0" w:after="0" w:line="264"/>
        <w:jc w:val="both"/>
      </w:pPr>
      <w:r>
        <w:rPr>
          <w:rFonts w:ascii="Times New Roman" w:hAnsi="Times New Roman"/>
          <w:b w:val="false"/>
          <w:i w:val="false"/>
          <w:color w:val="000000"/>
          <w:sz w:val="28"/>
        </w:rPr>
        <w:t>приводить примеры нравственных поступков, совершаемых с опорой на этические нормы религиозной культуры и внутреннюю установку личности поступать согласно своей совести;</w:t>
      </w:r>
    </w:p>
    <w:p>
      <w:pPr>
        <w:numPr>
          <w:ilvl w:val="0"/>
          <w:numId w:val="13"/>
        </w:numPr>
        <w:spacing w:before="0" w:after="0" w:line="264"/>
        <w:jc w:val="both"/>
      </w:pPr>
      <w:r>
        <w:rPr>
          <w:rFonts w:ascii="Times New Roman" w:hAnsi="Times New Roman"/>
          <w:b w:val="false"/>
          <w:i w:val="false"/>
          <w:color w:val="000000"/>
          <w:sz w:val="28"/>
        </w:rPr>
        <w:t>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многорелигиозного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pPr>
        <w:numPr>
          <w:ilvl w:val="0"/>
          <w:numId w:val="13"/>
        </w:numPr>
        <w:spacing w:before="0" w:after="0" w:line="264"/>
        <w:jc w:val="both"/>
      </w:pPr>
      <w:r>
        <w:rPr>
          <w:rFonts w:ascii="Times New Roman" w:hAnsi="Times New Roman"/>
          <w:b w:val="false"/>
          <w:i w:val="false"/>
          <w:color w:val="000000"/>
          <w:sz w:val="28"/>
        </w:rPr>
        <w:t>называть традиционные религии в России, народы России, для которых традиционными религиями исторически являются православие, ислам, буддизм, иудаизм;</w:t>
      </w:r>
    </w:p>
    <w:p>
      <w:pPr>
        <w:numPr>
          <w:ilvl w:val="0"/>
          <w:numId w:val="13"/>
        </w:numPr>
        <w:spacing w:before="0" w:after="0" w:line="264"/>
        <w:jc w:val="both"/>
      </w:pPr>
      <w:r>
        <w:rPr>
          <w:rFonts w:ascii="Times New Roman" w:hAnsi="Times New Roman"/>
          <w:b w:val="false"/>
          <w:i w:val="false"/>
          <w:color w:val="000000"/>
          <w:sz w:val="28"/>
        </w:rPr>
        <w:t>выражать своими словами понимание человеческого достоинства, ценности человеческой жизни в традиционных религиях народов России.</w:t>
      </w:r>
    </w:p>
    <w:p>
      <w:pPr>
        <w:spacing w:before="0" w:after="0" w:line="264"/>
        <w:ind w:firstLine="600"/>
        <w:jc w:val="both"/>
      </w:pPr>
      <w:r>
        <w:rPr>
          <w:rFonts w:ascii="Times New Roman" w:hAnsi="Times New Roman"/>
          <w:b w:val="false"/>
          <w:i w:val="false"/>
          <w:color w:val="000000"/>
          <w:sz w:val="28"/>
        </w:rPr>
        <w:t>Предметные результаты освоения образовательной программы модуля «Основы светской этики» должны отражать сформированность умений:</w:t>
      </w:r>
    </w:p>
    <w:p>
      <w:pPr>
        <w:numPr>
          <w:ilvl w:val="0"/>
          <w:numId w:val="14"/>
        </w:numPr>
        <w:spacing w:before="0" w:after="0" w:line="264"/>
        <w:jc w:val="both"/>
      </w:pPr>
      <w:r>
        <w:rPr>
          <w:rFonts w:ascii="Times New Roman" w:hAnsi="Times New Roman"/>
          <w:b w:val="false"/>
          <w:i w:val="false"/>
          <w:color w:val="000000"/>
          <w:sz w:val="28"/>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pPr>
        <w:numPr>
          <w:ilvl w:val="0"/>
          <w:numId w:val="14"/>
        </w:numPr>
        <w:spacing w:before="0" w:after="0" w:line="264"/>
        <w:jc w:val="both"/>
      </w:pPr>
      <w:r>
        <w:rPr>
          <w:rFonts w:ascii="Times New Roman" w:hAnsi="Times New Roman"/>
          <w:b w:val="false"/>
          <w:i w:val="false"/>
          <w:color w:val="000000"/>
          <w:sz w:val="28"/>
        </w:rPr>
        <w:t>выражать своими словами понимание значимости нравственного самосовершенствования и роли в этом личных усилий человека, приводить примеры;</w:t>
      </w:r>
    </w:p>
    <w:p>
      <w:pPr>
        <w:numPr>
          <w:ilvl w:val="0"/>
          <w:numId w:val="14"/>
        </w:numPr>
        <w:spacing w:before="0" w:after="0" w:line="264"/>
        <w:jc w:val="both"/>
      </w:pPr>
      <w:r>
        <w:rPr>
          <w:rFonts w:ascii="Times New Roman" w:hAnsi="Times New Roman"/>
          <w:b w:val="false"/>
          <w:i w:val="false"/>
          <w:color w:val="000000"/>
          <w:sz w:val="28"/>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pPr>
        <w:numPr>
          <w:ilvl w:val="0"/>
          <w:numId w:val="14"/>
        </w:numPr>
        <w:spacing w:before="0" w:after="0" w:line="264"/>
        <w:jc w:val="both"/>
      </w:pPr>
      <w:r>
        <w:rPr>
          <w:rFonts w:ascii="Times New Roman" w:hAnsi="Times New Roman"/>
          <w:b w:val="false"/>
          <w:i w:val="false"/>
          <w:color w:val="000000"/>
          <w:sz w:val="28"/>
        </w:rPr>
        <w:t>рассказывать о российской светской (гражданской) этике как общепринятых в российском обществе нормах морали, отношений и поведения людей, основанных на российских традиционных духовных ценностях, конституционных правах, свободах и обязанностях человека и гражданина в России;</w:t>
      </w:r>
    </w:p>
    <w:p>
      <w:pPr>
        <w:numPr>
          <w:ilvl w:val="0"/>
          <w:numId w:val="14"/>
        </w:numPr>
        <w:spacing w:before="0" w:after="0" w:line="264"/>
        <w:jc w:val="both"/>
      </w:pPr>
      <w:r>
        <w:rPr>
          <w:rFonts w:ascii="Times New Roman" w:hAnsi="Times New Roman"/>
          <w:b w:val="false"/>
          <w:i w:val="false"/>
          <w:color w:val="000000"/>
          <w:sz w:val="28"/>
        </w:rPr>
        <w:t>раскрывать основное содержание нравственных категорий российской светской этики (справедливость, совесть, ответственность, сострадание, ценность и достоинство человеческой жизни, взаимоуважение, вера в добро, человеколюбие, милосердие, добродетели, патриотизм, труд) в отношениях между людьми в российском обществе; объяснять «золотое правило нравственности»;</w:t>
      </w:r>
    </w:p>
    <w:p>
      <w:pPr>
        <w:numPr>
          <w:ilvl w:val="0"/>
          <w:numId w:val="14"/>
        </w:numPr>
        <w:spacing w:before="0" w:after="0" w:line="264"/>
        <w:jc w:val="both"/>
      </w:pPr>
      <w:r>
        <w:rPr>
          <w:rFonts w:ascii="Times New Roman" w:hAnsi="Times New Roman"/>
          <w:b w:val="false"/>
          <w:i w:val="false"/>
          <w:color w:val="000000"/>
          <w:sz w:val="28"/>
        </w:rPr>
        <w:t>высказывать суждения оценочного характера о значении нравственности в жизни человека, семьи, народа, общества и государства; умение различать нравственные нормы и нормы этикета, приводить примеры;</w:t>
      </w:r>
    </w:p>
    <w:p>
      <w:pPr>
        <w:numPr>
          <w:ilvl w:val="0"/>
          <w:numId w:val="14"/>
        </w:numPr>
        <w:spacing w:before="0" w:after="0" w:line="264"/>
        <w:jc w:val="both"/>
      </w:pPr>
      <w:r>
        <w:rPr>
          <w:rFonts w:ascii="Times New Roman" w:hAnsi="Times New Roman"/>
          <w:b w:val="false"/>
          <w:i w:val="false"/>
          <w:color w:val="000000"/>
          <w:sz w:val="28"/>
        </w:rPr>
        <w:t>первоначальный опыт осмысления и нравственной оценки поступков, поведения (своих и других людей) с позиций российской светской (гражданской) этики;</w:t>
      </w:r>
    </w:p>
    <w:p>
      <w:pPr>
        <w:numPr>
          <w:ilvl w:val="0"/>
          <w:numId w:val="14"/>
        </w:numPr>
        <w:spacing w:before="0" w:after="0" w:line="264"/>
        <w:jc w:val="both"/>
      </w:pPr>
      <w:r>
        <w:rPr>
          <w:rFonts w:ascii="Times New Roman" w:hAnsi="Times New Roman"/>
          <w:b w:val="false"/>
          <w:i w:val="false"/>
          <w:color w:val="000000"/>
          <w:sz w:val="28"/>
        </w:rPr>
        <w:t>раскрывать своими словами первоначальные представления об основных нормах российской светской (гражданской) этики: любовь к Родине, российский патриотизм и гражданственность, защита Отечества; уважение памяти предков, исторического и культурного наследия и особенностей народов России, российского общества; уважение чести, достоинства, доброго имени любого человека; любовь к природе, забота о животных, охрана окружающей среды;</w:t>
      </w:r>
    </w:p>
    <w:p>
      <w:pPr>
        <w:numPr>
          <w:ilvl w:val="0"/>
          <w:numId w:val="14"/>
        </w:numPr>
        <w:spacing w:before="0" w:after="0" w:line="264"/>
        <w:jc w:val="both"/>
      </w:pPr>
      <w:r>
        <w:rPr>
          <w:rFonts w:ascii="Times New Roman" w:hAnsi="Times New Roman"/>
          <w:b w:val="false"/>
          <w:i w:val="false"/>
          <w:color w:val="000000"/>
          <w:sz w:val="28"/>
        </w:rPr>
        <w:t>рассказывать о праздниках как одной из форм исторической памяти народа, общества; российских праздниках (государственные, народные, религиозные, семейные праздники); российских государственных праздниках, их истории и традициях (не менее трёх), религиозных праздниках (не менее двух разных традиционных религий народов России), праздниках в своём регионе (не менее одного), о роли семейных праздников в жизни человека, семьи;</w:t>
      </w:r>
    </w:p>
    <w:p>
      <w:pPr>
        <w:numPr>
          <w:ilvl w:val="0"/>
          <w:numId w:val="14"/>
        </w:numPr>
        <w:spacing w:before="0" w:after="0" w:line="264"/>
        <w:jc w:val="both"/>
      </w:pPr>
      <w:r>
        <w:rPr>
          <w:rFonts w:ascii="Times New Roman" w:hAnsi="Times New Roman"/>
          <w:b w:val="false"/>
          <w:i w:val="false"/>
          <w:color w:val="000000"/>
          <w:sz w:val="28"/>
        </w:rPr>
        <w:t>раскрывать основное содержание понимания семьи, отношений в семье на основе российских традиционных духовных ценностей (семья – союз мужчины и женщины на основе взаимной любви для совместной жизни, рождения и воспитания детей; любовь и забота родителей о детях; любовь и забота детей о нуждающихся в помощи родителях; уважение старших по возрасту, предков); российских традиционных семейных ценностей;</w:t>
      </w:r>
    </w:p>
    <w:p>
      <w:pPr>
        <w:numPr>
          <w:ilvl w:val="0"/>
          <w:numId w:val="14"/>
        </w:numPr>
        <w:spacing w:before="0" w:after="0" w:line="264"/>
        <w:jc w:val="both"/>
      </w:pPr>
      <w:r>
        <w:rPr>
          <w:rFonts w:ascii="Times New Roman" w:hAnsi="Times New Roman"/>
          <w:b w:val="false"/>
          <w:i w:val="false"/>
          <w:color w:val="000000"/>
          <w:sz w:val="28"/>
        </w:rPr>
        <w:t>распознавать российскую государственную символику, символику своего региона, объяснять её значение; выражать уважение российской государственности, законов в российском обществе, законных интересов и прав людей, сограждан;</w:t>
      </w:r>
    </w:p>
    <w:p>
      <w:pPr>
        <w:numPr>
          <w:ilvl w:val="0"/>
          <w:numId w:val="14"/>
        </w:numPr>
        <w:spacing w:before="0" w:after="0" w:line="264"/>
        <w:jc w:val="both"/>
      </w:pPr>
      <w:r>
        <w:rPr>
          <w:rFonts w:ascii="Times New Roman" w:hAnsi="Times New Roman"/>
          <w:b w:val="false"/>
          <w:i w:val="false"/>
          <w:color w:val="000000"/>
          <w:sz w:val="28"/>
        </w:rPr>
        <w:t>рассказывать о трудовой морали, нравственных традициях трудовой деятельности, предпринимательства в России; выражать нравственную ориентацию на трудолюбие, честный труд, уважение к труду, трудящимся, результатам труда;</w:t>
      </w:r>
    </w:p>
    <w:p>
      <w:pPr>
        <w:numPr>
          <w:ilvl w:val="0"/>
          <w:numId w:val="14"/>
        </w:numPr>
        <w:spacing w:before="0" w:after="0" w:line="264"/>
        <w:jc w:val="both"/>
      </w:pPr>
      <w:r>
        <w:rPr>
          <w:rFonts w:ascii="Times New Roman" w:hAnsi="Times New Roman"/>
          <w:b w:val="false"/>
          <w:i w:val="false"/>
          <w:color w:val="000000"/>
          <w:sz w:val="28"/>
        </w:rPr>
        <w:t>рассказывать о российских культурных и природных памятниках, о культурных и природных достопримечательностях своего региона;</w:t>
      </w:r>
    </w:p>
    <w:p>
      <w:pPr>
        <w:numPr>
          <w:ilvl w:val="0"/>
          <w:numId w:val="14"/>
        </w:numPr>
        <w:spacing w:before="0" w:after="0" w:line="264"/>
        <w:jc w:val="both"/>
      </w:pPr>
      <w:r>
        <w:rPr>
          <w:rFonts w:ascii="Times New Roman" w:hAnsi="Times New Roman"/>
          <w:b w:val="false"/>
          <w:i w:val="false"/>
          <w:color w:val="000000"/>
          <w:sz w:val="28"/>
        </w:rPr>
        <w:t>раскрывать основное содержание российской светской (гражданской) этики на примерах образцов нравственности, российской гражданственности и патриотизма в истории России;</w:t>
      </w:r>
    </w:p>
    <w:p>
      <w:pPr>
        <w:numPr>
          <w:ilvl w:val="0"/>
          <w:numId w:val="14"/>
        </w:numPr>
        <w:spacing w:before="0" w:after="0" w:line="264"/>
        <w:jc w:val="both"/>
      </w:pPr>
      <w:r>
        <w:rPr>
          <w:rFonts w:ascii="Times New Roman" w:hAnsi="Times New Roman"/>
          <w:b w:val="false"/>
          <w:i w:val="false"/>
          <w:color w:val="000000"/>
          <w:sz w:val="28"/>
        </w:rPr>
        <w:t>объяснять своими словами роль светской (гражданской) этики в становлении российской государственности;</w:t>
      </w:r>
    </w:p>
    <w:p>
      <w:pPr>
        <w:numPr>
          <w:ilvl w:val="0"/>
          <w:numId w:val="14"/>
        </w:numPr>
        <w:spacing w:before="0" w:after="0" w:line="264"/>
        <w:jc w:val="both"/>
      </w:pPr>
      <w:r>
        <w:rPr>
          <w:rFonts w:ascii="Times New Roman" w:hAnsi="Times New Roman"/>
          <w:b w:val="false"/>
          <w:i w:val="false"/>
          <w:color w:val="000000"/>
          <w:sz w:val="28"/>
        </w:rPr>
        <w:t>первоначальный опыт поисковой, проектной деятельности по изучению исторического и культурного наследия народов России, российского общества в своей местности, регионе, оформлению и представлению её результатов;</w:t>
      </w:r>
    </w:p>
    <w:p>
      <w:pPr>
        <w:numPr>
          <w:ilvl w:val="0"/>
          <w:numId w:val="14"/>
        </w:numPr>
        <w:spacing w:before="0" w:after="0" w:line="264"/>
        <w:jc w:val="both"/>
      </w:pPr>
      <w:r>
        <w:rPr>
          <w:rFonts w:ascii="Times New Roman" w:hAnsi="Times New Roman"/>
          <w:b w:val="false"/>
          <w:i w:val="false"/>
          <w:color w:val="000000"/>
          <w:sz w:val="28"/>
        </w:rPr>
        <w:t>приводить примеры нравственных поступков, совершаемых с опорой на этические нормы российской светской (гражданской) этики и внутреннюю установку личности поступать согласно своей совести;</w:t>
      </w:r>
    </w:p>
    <w:p>
      <w:pPr>
        <w:numPr>
          <w:ilvl w:val="0"/>
          <w:numId w:val="14"/>
        </w:numPr>
        <w:spacing w:before="0" w:after="0" w:line="264"/>
        <w:jc w:val="both"/>
      </w:pPr>
      <w:r>
        <w:rPr>
          <w:rFonts w:ascii="Times New Roman" w:hAnsi="Times New Roman"/>
          <w:b w:val="false"/>
          <w:i w:val="false"/>
          <w:color w:val="000000"/>
          <w:sz w:val="28"/>
        </w:rPr>
        <w:t>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многорелигиозного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pPr>
        <w:numPr>
          <w:ilvl w:val="0"/>
          <w:numId w:val="14"/>
        </w:numPr>
        <w:spacing w:before="0" w:after="0" w:line="264"/>
        <w:jc w:val="both"/>
      </w:pPr>
      <w:r>
        <w:rPr>
          <w:rFonts w:ascii="Times New Roman" w:hAnsi="Times New Roman"/>
          <w:b w:val="false"/>
          <w:i w:val="false"/>
          <w:color w:val="000000"/>
          <w:sz w:val="28"/>
        </w:rPr>
        <w:t>называть традиционные религии в России, народы России, для которых традиционными религиями исторически являются православие, ислам, буддизм, иудаизм;</w:t>
      </w:r>
    </w:p>
    <w:p>
      <w:pPr>
        <w:numPr>
          <w:ilvl w:val="0"/>
          <w:numId w:val="14"/>
        </w:numPr>
        <w:spacing w:before="0" w:after="0" w:line="264"/>
        <w:jc w:val="both"/>
      </w:pPr>
      <w:r>
        <w:rPr>
          <w:rFonts w:ascii="Times New Roman" w:hAnsi="Times New Roman"/>
          <w:b w:val="false"/>
          <w:i w:val="false"/>
          <w:color w:val="000000"/>
          <w:sz w:val="28"/>
        </w:rPr>
        <w:t>выражать своими словами понимание человеческого достоинства, ценности человеческой жизни в российской светской (гражданской) этике.</w:t>
      </w:r>
    </w:p>
    <w:p>
      <w:pPr>
        <w:spacing w:before="0" w:after="0" w:line="264"/>
        <w:ind w:left="120"/>
        <w:jc w:val="both"/>
      </w:pPr>
    </w:p>
    <w:bookmarkStart w:name="block-37876874" w:id="11"/>
    <w:p>
      <w:pPr>
        <w:sectPr>
          <w:pgSz w:w="11906" w:h="16383" w:orient="portrait"/>
        </w:sectPr>
      </w:pPr>
    </w:p>
    <w:bookmarkEnd w:id="11"/>
    <w:bookmarkEnd w:id="10"/>
    <w:bookmarkStart w:name="block-37876869" w:id="12"/>
    <w:p>
      <w:pPr>
        <w:spacing w:before="0" w:after="0"/>
        <w:ind w:left="120"/>
        <w:jc w:val="left"/>
      </w:pPr>
      <w:r>
        <w:rPr>
          <w:rFonts w:ascii="Times New Roman" w:hAnsi="Times New Roman"/>
          <w:b/>
          <w:i w:val="false"/>
          <w:color w:val="000000"/>
          <w:sz w:val="28"/>
        </w:rPr>
        <w:t xml:space="preserve"> ТЕМАТИЧЕСКОЕ ПЛАНИРОВАНИЕ </w:t>
      </w:r>
    </w:p>
    <w:p>
      <w:pPr>
        <w:spacing w:before="0" w:after="0"/>
        <w:ind w:left="120"/>
        <w:jc w:val="left"/>
      </w:pPr>
      <w:r>
        <w:rPr>
          <w:rFonts w:ascii="Times New Roman" w:hAnsi="Times New Roman"/>
          <w:b/>
          <w:i w:val="false"/>
          <w:color w:val="000000"/>
          <w:sz w:val="28"/>
        </w:rPr>
        <w:t xml:space="preserve"> МОДУЛЬ "ОСНОВЫ ПРАВОСЛАВНОЙ КУЛЬТУРЫ" </w:t>
      </w:r>
    </w:p>
    <w:tbl>
      <w:tblPr>
        <w:tblW w:w="0" w:type="auto"/>
        <w:tblCellSpacing w:w="20" w:type="nil"/>
        <w:tblBorders>
          <w:top w:val="single"/>
          <w:left w:val="single"/>
          <w:bottom w:val="single"/>
          <w:right w:val="single"/>
          <w:insideH w:val="single"/>
          <w:insideV w:val="single"/>
        </w:tblBorders>
      </w:tblPr>
      <w:tblGrid>
        <w:gridCol w:w="409"/>
        <w:gridCol w:w="3680"/>
        <w:gridCol w:w="960"/>
        <w:gridCol w:w="1920"/>
        <w:gridCol w:w="2080"/>
        <w:gridCol w:w="13750"/>
      </w:tblGrid>
      <w:tr>
        <w:trPr>
          <w:trHeight w:val="300" w:hRule="atLeast"/>
          <w:trHeight w:val="144" w:hRule="atLeast"/>
        </w:trPr>
        <w:tc>
          <w:tcPr>
            <w:tcW w:w="28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404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962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672"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34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45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2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Россия — наша Родина</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9625" w:type="dxa"/>
            <w:tcBorders/>
            <w:tcMar>
              <w:top w:w="50" w:type="dxa"/>
              <w:left w:w="100" w:type="dxa"/>
            </w:tcMar>
            <w:vAlign w:val="center"/>
          </w:tcPr>
          <w:p>
            <w:pPr>
              <w:spacing w:before="0" w:after="0"/>
              <w:ind w:left="135"/>
              <w:jc w:val="left"/>
            </w:pPr>
            <w:hyperlink r:id="rId4">
              <w:r>
                <w:rPr>
                  <w:rFonts w:ascii="Times New Roman" w:hAnsi="Times New Roman"/>
                  <w:b w:val="false"/>
                  <w:i w:val="false"/>
                  <w:color w:val="0000ff"/>
                  <w:sz w:val="22"/>
                  <w:u w:val="single"/>
                </w:rPr>
                <w:t>https://infourok.ru/prezentaciya-po-predmetu-orkse-urok-rossiya-nasha-rodina-863095.html</w:t>
              </w:r>
            </w:hyperlink>
          </w:p>
        </w:tc>
      </w:tr>
      <w:tr>
        <w:trPr>
          <w:trHeight w:val="1095" w:hRule="atLeast"/>
          <w:trHeight w:val="144" w:hRule="atLeast"/>
        </w:trPr>
        <w:tc>
          <w:tcPr>
            <w:tcW w:w="2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Культура и религия. Введение в православную духовную традицию</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9625" w:type="dxa"/>
            <w:tcBorders/>
            <w:tcMar>
              <w:top w:w="50" w:type="dxa"/>
              <w:left w:w="100" w:type="dxa"/>
            </w:tcMar>
            <w:vAlign w:val="center"/>
          </w:tcPr>
          <w:p>
            <w:pPr>
              <w:spacing w:before="0" w:after="0"/>
              <w:ind w:left="135"/>
              <w:jc w:val="left"/>
            </w:pPr>
            <w:hyperlink r:id="rId5">
              <w:r>
                <w:rPr>
                  <w:rFonts w:ascii="Times New Roman" w:hAnsi="Times New Roman"/>
                  <w:b w:val="false"/>
                  <w:i w:val="false"/>
                  <w:color w:val="0000ff"/>
                  <w:sz w:val="22"/>
                  <w:u w:val="single"/>
                </w:rPr>
                <w:t>https://infourok.ru/prezentaciya-po-orkse-modul-osnovi-mirovih-religioznih-kultur-na-temu-kultura-i-religiya-kl-3352084.html</w:t>
              </w:r>
            </w:hyperlink>
          </w:p>
          <w:p>
            <w:pPr>
              <w:spacing w:before="0" w:after="0"/>
              <w:ind w:left="135"/>
              <w:jc w:val="left"/>
            </w:pPr>
            <w:hyperlink r:id="rId6">
              <w:r>
                <w:rPr>
                  <w:rFonts w:ascii="Times New Roman" w:hAnsi="Times New Roman"/>
                  <w:b w:val="false"/>
                  <w:i w:val="false"/>
                  <w:color w:val="0000ff"/>
                  <w:sz w:val="22"/>
                  <w:u w:val="single"/>
                </w:rPr>
                <w:t>https://infourok.ru/prezentaciya-po-osnovam-religioznyh-kultur-i-svetskoj-etiki-na-temu-vvedenie-v-pravoslavnuyu-duhovnuyu-tradiciyu-4-klass-5144714.html</w:t>
              </w:r>
            </w:hyperlink>
          </w:p>
        </w:tc>
      </w:tr>
      <w:tr>
        <w:trPr>
          <w:trHeight w:val="555" w:hRule="atLeast"/>
          <w:trHeight w:val="144" w:hRule="atLeast"/>
        </w:trPr>
        <w:tc>
          <w:tcPr>
            <w:tcW w:w="2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 что верят православные христиане</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9625" w:type="dxa"/>
            <w:tcBorders/>
            <w:tcMar>
              <w:top w:w="50" w:type="dxa"/>
              <w:left w:w="100" w:type="dxa"/>
            </w:tcMar>
            <w:vAlign w:val="center"/>
          </w:tcPr>
          <w:p>
            <w:pPr>
              <w:spacing w:before="0" w:after="0"/>
              <w:ind w:left="135"/>
              <w:jc w:val="left"/>
            </w:pPr>
            <w:hyperlink r:id="rId7">
              <w:r>
                <w:rPr>
                  <w:rFonts w:ascii="Times New Roman" w:hAnsi="Times New Roman"/>
                  <w:b w:val="false"/>
                  <w:i w:val="false"/>
                  <w:color w:val="0000ff"/>
                  <w:sz w:val="22"/>
                  <w:u w:val="single"/>
                </w:rPr>
                <w:t>https://infourok.ru/prezentaciya-po-orkise-na-temu-vo-chto-veryat-pravoslavnye-hristiane-4-klass-5790012.html</w:t>
              </w:r>
            </w:hyperlink>
          </w:p>
        </w:tc>
      </w:tr>
      <w:tr>
        <w:trPr>
          <w:trHeight w:val="1365" w:hRule="atLeast"/>
          <w:trHeight w:val="144" w:hRule="atLeast"/>
        </w:trPr>
        <w:tc>
          <w:tcPr>
            <w:tcW w:w="2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Добро и зло в православной традиции. Золотое правило нравственности. Любовь к ближнему</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9625" w:type="dxa"/>
            <w:tcBorders/>
            <w:tcMar>
              <w:top w:w="50" w:type="dxa"/>
              <w:left w:w="100" w:type="dxa"/>
            </w:tcMar>
            <w:vAlign w:val="center"/>
          </w:tcPr>
          <w:p>
            <w:pPr>
              <w:spacing w:before="0" w:after="0"/>
              <w:ind w:left="135"/>
              <w:jc w:val="left"/>
            </w:pPr>
            <w:hyperlink r:id="rId8">
              <w:r>
                <w:rPr>
                  <w:rFonts w:ascii="Times New Roman" w:hAnsi="Times New Roman"/>
                  <w:b w:val="false"/>
                  <w:i w:val="false"/>
                  <w:color w:val="0000ff"/>
                  <w:sz w:val="22"/>
                  <w:u w:val="single"/>
                </w:rPr>
                <w:t>https://infourok.ru/prezentaciya-na-temu-dobro-i-zlo-v-pravoslavnoy-tradicii-3605241.html</w:t>
              </w:r>
            </w:hyperlink>
          </w:p>
          <w:p>
            <w:pPr>
              <w:spacing w:before="0" w:after="0"/>
              <w:ind w:left="135"/>
              <w:jc w:val="left"/>
            </w:pPr>
            <w:hyperlink r:id="rId9">
              <w:r>
                <w:rPr>
                  <w:rFonts w:ascii="Times New Roman" w:hAnsi="Times New Roman"/>
                  <w:b w:val="false"/>
                  <w:i w:val="false"/>
                  <w:color w:val="0000ff"/>
                  <w:sz w:val="22"/>
                  <w:u w:val="single"/>
                </w:rPr>
                <w:t>https://infourok.ru/urok-i-prezentaciya-po-orkse-zolotoe-pravilo-nravstvennosti-klass-1225516.html</w:t>
              </w:r>
            </w:hyperlink>
          </w:p>
          <w:p>
            <w:pPr>
              <w:spacing w:before="0" w:after="0"/>
              <w:ind w:left="135"/>
              <w:jc w:val="left"/>
            </w:pPr>
            <w:hyperlink r:id="rId10">
              <w:r>
                <w:rPr>
                  <w:rFonts w:ascii="Times New Roman" w:hAnsi="Times New Roman"/>
                  <w:b w:val="false"/>
                  <w:i w:val="false"/>
                  <w:color w:val="0000ff"/>
                  <w:sz w:val="22"/>
                  <w:u w:val="single"/>
                </w:rPr>
                <w:t>https://infourok.ru/prezentaciya-s-opisaniem-lyubov-k-blizhnemu-klass-2138370.html</w:t>
              </w:r>
            </w:hyperlink>
          </w:p>
        </w:tc>
      </w:tr>
      <w:tr>
        <w:trPr>
          <w:trHeight w:val="825" w:hRule="atLeast"/>
          <w:trHeight w:val="144" w:hRule="atLeast"/>
        </w:trPr>
        <w:tc>
          <w:tcPr>
            <w:tcW w:w="2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Отношение к труду. Долг и ответственность</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9625" w:type="dxa"/>
            <w:tcBorders/>
            <w:tcMar>
              <w:top w:w="50" w:type="dxa"/>
              <w:left w:w="100" w:type="dxa"/>
            </w:tcMar>
            <w:vAlign w:val="center"/>
          </w:tcPr>
          <w:p>
            <w:pPr>
              <w:spacing w:before="0" w:after="0"/>
              <w:ind w:left="135"/>
              <w:jc w:val="left"/>
            </w:pPr>
            <w:hyperlink r:id="rId11">
              <w:r>
                <w:rPr>
                  <w:rFonts w:ascii="Times New Roman" w:hAnsi="Times New Roman"/>
                  <w:b w:val="false"/>
                  <w:i w:val="false"/>
                  <w:color w:val="0000ff"/>
                  <w:sz w:val="22"/>
                  <w:u w:val="single"/>
                </w:rPr>
                <w:t>https://infourok.ru/prezentaciya-k-otkrytomu-uroku-po-orkse-modul-osnovy-pravoslavnoj-kultury-na-temu-otnoshenie-k-trudu-6426962.html</w:t>
              </w:r>
            </w:hyperlink>
          </w:p>
          <w:p>
            <w:pPr>
              <w:spacing w:before="0" w:after="0"/>
              <w:ind w:left="135"/>
              <w:jc w:val="left"/>
            </w:pPr>
            <w:hyperlink r:id="rId12">
              <w:r>
                <w:rPr>
                  <w:rFonts w:ascii="Times New Roman" w:hAnsi="Times New Roman"/>
                  <w:b w:val="false"/>
                  <w:i w:val="false"/>
                  <w:color w:val="0000ff"/>
                  <w:sz w:val="22"/>
                  <w:u w:val="single"/>
                </w:rPr>
                <w:t>https://infourok.ru/prezentaciya-po-orkse-na-temu-dolg-svoboda-otvetstvennost-trud-1439101.html</w:t>
              </w:r>
            </w:hyperlink>
          </w:p>
        </w:tc>
      </w:tr>
      <w:tr>
        <w:trPr>
          <w:trHeight w:val="555" w:hRule="atLeast"/>
          <w:trHeight w:val="144" w:hRule="atLeast"/>
        </w:trPr>
        <w:tc>
          <w:tcPr>
            <w:tcW w:w="2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Милосердие и сострадание</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9625" w:type="dxa"/>
            <w:tcBorders/>
            <w:tcMar>
              <w:top w:w="50" w:type="dxa"/>
              <w:left w:w="100" w:type="dxa"/>
            </w:tcMar>
            <w:vAlign w:val="center"/>
          </w:tcPr>
          <w:p>
            <w:pPr>
              <w:spacing w:before="0" w:after="0"/>
              <w:ind w:left="135"/>
              <w:jc w:val="left"/>
            </w:pPr>
            <w:hyperlink r:id="rId13">
              <w:r>
                <w:rPr>
                  <w:rFonts w:ascii="Times New Roman" w:hAnsi="Times New Roman"/>
                  <w:b w:val="false"/>
                  <w:i w:val="false"/>
                  <w:color w:val="0000ff"/>
                  <w:sz w:val="22"/>
                  <w:u w:val="single"/>
                </w:rPr>
                <w:t>https://infourok.ru/urokprezentaciya-po-osnovam-pravoslavnoy-kulturi-na-temu-miloserdie-i-sostradanie-klass-2660318.html</w:t>
              </w:r>
            </w:hyperlink>
          </w:p>
        </w:tc>
      </w:tr>
      <w:tr>
        <w:trPr>
          <w:trHeight w:val="300" w:hRule="atLeast"/>
          <w:trHeight w:val="144" w:hRule="atLeast"/>
        </w:trPr>
        <w:tc>
          <w:tcPr>
            <w:tcW w:w="2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Православие в России</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9625" w:type="dxa"/>
            <w:tcBorders/>
            <w:tcMar>
              <w:top w:w="50" w:type="dxa"/>
              <w:left w:w="100" w:type="dxa"/>
            </w:tcMar>
            <w:vAlign w:val="center"/>
          </w:tcPr>
          <w:p>
            <w:pPr>
              <w:spacing w:before="0" w:after="0"/>
              <w:ind w:left="135"/>
              <w:jc w:val="left"/>
            </w:pPr>
            <w:hyperlink r:id="rId14">
              <w:r>
                <w:rPr>
                  <w:rFonts w:ascii="Times New Roman" w:hAnsi="Times New Roman"/>
                  <w:b w:val="false"/>
                  <w:i w:val="false"/>
                  <w:color w:val="0000ff"/>
                  <w:sz w:val="22"/>
                  <w:u w:val="single"/>
                </w:rPr>
                <w:t>https://multiurok.ru/files/pravoslavie-v-rossii-1.html</w:t>
              </w:r>
            </w:hyperlink>
          </w:p>
        </w:tc>
      </w:tr>
      <w:tr>
        <w:trPr>
          <w:trHeight w:val="555" w:hRule="atLeast"/>
          <w:trHeight w:val="144" w:hRule="atLeast"/>
        </w:trPr>
        <w:tc>
          <w:tcPr>
            <w:tcW w:w="2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Православный храм и другие святыни</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9625" w:type="dxa"/>
            <w:tcBorders/>
            <w:tcMar>
              <w:top w:w="50" w:type="dxa"/>
              <w:left w:w="100" w:type="dxa"/>
            </w:tcMar>
            <w:vAlign w:val="center"/>
          </w:tcPr>
          <w:p>
            <w:pPr>
              <w:spacing w:before="0" w:after="0"/>
              <w:ind w:left="135"/>
              <w:jc w:val="left"/>
            </w:pPr>
            <w:hyperlink r:id="rId15">
              <w:r>
                <w:rPr>
                  <w:rFonts w:ascii="Times New Roman" w:hAnsi="Times New Roman"/>
                  <w:b w:val="false"/>
                  <w:i w:val="false"/>
                  <w:color w:val="0000ff"/>
                  <w:sz w:val="22"/>
                  <w:u w:val="single"/>
                </w:rPr>
                <w:t>https://multiurok.ru/files/urok-orkse-v-4-klasse-pravoslavnyi-khram-i-drugie.html</w:t>
              </w:r>
            </w:hyperlink>
          </w:p>
        </w:tc>
      </w:tr>
      <w:tr>
        <w:trPr>
          <w:trHeight w:val="2175" w:hRule="atLeast"/>
          <w:trHeight w:val="144" w:hRule="atLeast"/>
        </w:trPr>
        <w:tc>
          <w:tcPr>
            <w:tcW w:w="2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Символический язык православной культуры: христианское искусство (иконы, фрески, церковное пение, прикладное искусство), православный календарь. Праздники</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9625" w:type="dxa"/>
            <w:tcBorders/>
            <w:tcMar>
              <w:top w:w="50" w:type="dxa"/>
              <w:left w:w="100" w:type="dxa"/>
            </w:tcMar>
            <w:vAlign w:val="center"/>
          </w:tcPr>
          <w:p>
            <w:pPr>
              <w:spacing w:before="0" w:after="0"/>
              <w:ind w:left="135"/>
              <w:jc w:val="left"/>
            </w:pPr>
            <w:hyperlink r:id="rId16">
              <w:r>
                <w:rPr>
                  <w:rFonts w:ascii="Times New Roman" w:hAnsi="Times New Roman"/>
                  <w:b w:val="false"/>
                  <w:i w:val="false"/>
                  <w:color w:val="0000ff"/>
                  <w:sz w:val="22"/>
                  <w:u w:val="single"/>
                </w:rPr>
                <w:t>https://nsportal.ru/nachalnaya-shkola/raznoe/2018/02/06/simvolicheskiy-yazyk-pravoslavnoy-kultury</w:t>
              </w:r>
            </w:hyperlink>
          </w:p>
          <w:p>
            <w:pPr>
              <w:spacing w:before="0" w:after="0"/>
              <w:ind w:left="135"/>
              <w:jc w:val="left"/>
            </w:pPr>
            <w:hyperlink r:id="rId17">
              <w:r>
                <w:rPr>
                  <w:rFonts w:ascii="Times New Roman" w:hAnsi="Times New Roman"/>
                  <w:b w:val="false"/>
                  <w:i w:val="false"/>
                  <w:color w:val="0000ff"/>
                  <w:sz w:val="22"/>
                  <w:u w:val="single"/>
                </w:rPr>
                <w:t>https://nsportal.ru/nachalnaya-shkola/orkse/2022/02/17/freska-i-ikona</w:t>
              </w:r>
            </w:hyperlink>
          </w:p>
          <w:p>
            <w:pPr>
              <w:spacing w:before="0" w:after="0"/>
              <w:ind w:left="135"/>
              <w:jc w:val="left"/>
            </w:pPr>
            <w:hyperlink r:id="rId18">
              <w:r>
                <w:rPr>
                  <w:rFonts w:ascii="Times New Roman" w:hAnsi="Times New Roman"/>
                  <w:b w:val="false"/>
                  <w:i w:val="false"/>
                  <w:color w:val="0000ff"/>
                  <w:sz w:val="22"/>
                  <w:u w:val="single"/>
                </w:rPr>
                <w:t>https://infourok.ru/podbor-form-i-naglyadnogo-materiala-k-zanyatiyu-po-teme-hristianskoe-iskusstvo-ikony-freski-cerkovnoe-penie-prikladnoe-iskusstvo-4986617.html</w:t>
              </w:r>
            </w:hyperlink>
          </w:p>
          <w:p>
            <w:pPr>
              <w:spacing w:before="0" w:after="0"/>
              <w:ind w:left="135"/>
              <w:jc w:val="left"/>
            </w:pPr>
            <w:hyperlink r:id="rId19">
              <w:r>
                <w:rPr>
                  <w:rFonts w:ascii="Times New Roman" w:hAnsi="Times New Roman"/>
                  <w:b w:val="false"/>
                  <w:i w:val="false"/>
                  <w:color w:val="0000ff"/>
                  <w:sz w:val="22"/>
                  <w:u w:val="single"/>
                </w:rPr>
                <w:t>https://infourok.ru/prezentaciya-po-orkse-pravoslavnyj-kalendar-i-prazdniki-4-klass-6431162.html</w:t>
              </w:r>
            </w:hyperlink>
          </w:p>
        </w:tc>
      </w:tr>
      <w:tr>
        <w:trPr>
          <w:trHeight w:val="555" w:hRule="atLeast"/>
          <w:trHeight w:val="144" w:hRule="atLeast"/>
        </w:trPr>
        <w:tc>
          <w:tcPr>
            <w:tcW w:w="2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Христианская семья и её ценности</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9625" w:type="dxa"/>
            <w:tcBorders/>
            <w:tcMar>
              <w:top w:w="50" w:type="dxa"/>
              <w:left w:w="100" w:type="dxa"/>
            </w:tcMar>
            <w:vAlign w:val="center"/>
          </w:tcPr>
          <w:p>
            <w:pPr>
              <w:spacing w:before="0" w:after="0"/>
              <w:ind w:left="135"/>
              <w:jc w:val="left"/>
            </w:pPr>
            <w:hyperlink r:id="rId20">
              <w:r>
                <w:rPr>
                  <w:rFonts w:ascii="Times New Roman" w:hAnsi="Times New Roman"/>
                  <w:b w:val="false"/>
                  <w:i w:val="false"/>
                  <w:color w:val="0000ff"/>
                  <w:sz w:val="22"/>
                  <w:u w:val="single"/>
                </w:rPr>
                <w:t>https://infourok.ru/prezentaciya-po-opk-hristianskaya-semya-klass-2177422.html</w:t>
              </w:r>
            </w:hyperlink>
          </w:p>
        </w:tc>
      </w:tr>
      <w:tr>
        <w:trPr>
          <w:trHeight w:val="1365" w:hRule="atLeast"/>
          <w:trHeight w:val="144" w:hRule="atLeast"/>
        </w:trPr>
        <w:tc>
          <w:tcPr>
            <w:tcW w:w="2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Любовь и уважение к Отечеству. Патриотизм многонационального и многоконфессионального народа России</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9625" w:type="dxa"/>
            <w:tcBorders/>
            <w:tcMar>
              <w:top w:w="50" w:type="dxa"/>
              <w:left w:w="100" w:type="dxa"/>
            </w:tcMar>
            <w:vAlign w:val="center"/>
          </w:tcPr>
          <w:p>
            <w:pPr>
              <w:spacing w:before="0" w:after="0"/>
              <w:ind w:left="135"/>
              <w:jc w:val="left"/>
            </w:pPr>
            <w:hyperlink r:id="rId21">
              <w:r>
                <w:rPr>
                  <w:rFonts w:ascii="Times New Roman" w:hAnsi="Times New Roman"/>
                  <w:b w:val="false"/>
                  <w:i w:val="false"/>
                  <w:color w:val="0000ff"/>
                  <w:sz w:val="22"/>
                  <w:u w:val="single"/>
                </w:rPr>
                <w:t>https://infourok.ru/material.html?mid=41107</w:t>
              </w:r>
            </w:hyperlink>
          </w:p>
          <w:p>
            <w:pPr>
              <w:spacing w:before="0" w:after="0"/>
              <w:ind w:left="135"/>
              <w:jc w:val="left"/>
            </w:pPr>
            <w:hyperlink r:id="rId22">
              <w:r>
                <w:rPr>
                  <w:rFonts w:ascii="Times New Roman" w:hAnsi="Times New Roman"/>
                  <w:b w:val="false"/>
                  <w:i w:val="false"/>
                  <w:color w:val="0000ff"/>
                  <w:sz w:val="22"/>
                  <w:u w:val="single"/>
                </w:rPr>
                <w:t>https://infourok.ru/prezentaciya_k_uroku_po_orkse_na_temu_lyubov_k_rodine_i_patriotizm__mnogonacionalnogo_naroda-172420.htm</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0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3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9625" w:type="dxa"/>
            <w:tcBorders/>
            <w:tcMar>
              <w:top w:w="50" w:type="dxa"/>
              <w:left w:w="100" w:type="dxa"/>
            </w:tcMar>
            <w:vAlign w:val="center"/>
          </w:tcPr>
          <w:p>
            <w:pPr>
              <w:jc w:val="left"/>
            </w:pPr>
          </w:p>
        </w:tc>
      </w:tr>
    </w:tbl>
    <w:p>
      <w:pPr>
        <w:sectPr>
          <w:pgSz w:w="16383" w:h="11906" w:orient="landscape"/>
        </w:sectPr>
      </w:pPr>
    </w:p>
    <w:bookmarkStart w:name="block-37876869" w:id="13"/>
    <w:p>
      <w:pPr>
        <w:sectPr>
          <w:pgSz w:w="16383" w:h="11906" w:orient="landscape"/>
        </w:sectPr>
      </w:pPr>
    </w:p>
    <w:bookmarkEnd w:id="13"/>
    <w:bookmarkEnd w:id="12"/>
    <w:bookmarkStart w:name="block-37876876" w:id="14"/>
    <w:p>
      <w:pPr>
        <w:spacing w:before="0" w:after="0"/>
        <w:ind w:left="120"/>
        <w:jc w:val="left"/>
      </w:pPr>
      <w:r>
        <w:rPr>
          <w:rFonts w:ascii="Times New Roman" w:hAnsi="Times New Roman"/>
          <w:b/>
          <w:i w:val="false"/>
          <w:color w:val="000000"/>
          <w:sz w:val="28"/>
        </w:rPr>
        <w:t xml:space="preserve"> ТЕМАТИЧЕСКОЕ ПЛАНИРОВАНИЕ </w:t>
      </w:r>
    </w:p>
    <w:p>
      <w:pPr>
        <w:spacing w:before="0" w:after="0"/>
        <w:ind w:left="120"/>
        <w:jc w:val="left"/>
      </w:pPr>
      <w:r>
        <w:rPr>
          <w:rFonts w:ascii="Times New Roman" w:hAnsi="Times New Roman"/>
          <w:b/>
          <w:i w:val="false"/>
          <w:color w:val="000000"/>
          <w:sz w:val="28"/>
        </w:rPr>
        <w:t xml:space="preserve"> МОДУЛЬ "ОСНОВЫ ИСЛАМСКОЙ КУЛЬТУРЫ" </w:t>
      </w:r>
    </w:p>
    <w:tbl>
      <w:tblPr>
        <w:tblW w:w="0" w:type="auto"/>
        <w:tblCellSpacing w:w="20" w:type="nil"/>
        <w:tblBorders>
          <w:top w:val="single"/>
          <w:left w:val="single"/>
          <w:bottom w:val="single"/>
          <w:right w:val="single"/>
          <w:insideH w:val="single"/>
          <w:insideV w:val="single"/>
        </w:tblBorders>
      </w:tblPr>
      <w:tblGrid>
        <w:gridCol w:w="678"/>
        <w:gridCol w:w="2587"/>
        <w:gridCol w:w="1425"/>
        <w:gridCol w:w="2461"/>
        <w:gridCol w:w="2583"/>
        <w:gridCol w:w="3860"/>
      </w:tblGrid>
      <w:tr>
        <w:trPr>
          <w:trHeight w:val="300" w:hRule="atLeast"/>
          <w:trHeight w:val="144" w:hRule="atLeast"/>
        </w:trPr>
        <w:tc>
          <w:tcPr>
            <w:tcW w:w="47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84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70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9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22"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80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555" w:hRule="atLeast"/>
          <w:trHeight w:val="144" w:hRule="atLeast"/>
        </w:trPr>
        <w:tc>
          <w:tcPr>
            <w:tcW w:w="47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Россия — наша Родина</w:t>
            </w:r>
          </w:p>
        </w:tc>
        <w:tc>
          <w:tcPr>
            <w:tcW w:w="99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22" w:type="dxa"/>
            <w:tcBorders/>
            <w:tcMar>
              <w:top w:w="50" w:type="dxa"/>
              <w:left w:w="100" w:type="dxa"/>
            </w:tcMar>
            <w:vAlign w:val="center"/>
          </w:tcPr>
          <w:p>
            <w:pPr>
              <w:spacing w:before="0" w:after="0" w:line="276"/>
              <w:ind w:left="135"/>
              <w:jc w:val="center"/>
            </w:pPr>
          </w:p>
        </w:tc>
        <w:tc>
          <w:tcPr>
            <w:tcW w:w="1808" w:type="dxa"/>
            <w:tcBorders/>
            <w:tcMar>
              <w:top w:w="50" w:type="dxa"/>
              <w:left w:w="100" w:type="dxa"/>
            </w:tcMar>
            <w:vAlign w:val="center"/>
          </w:tcPr>
          <w:p>
            <w:pPr>
              <w:spacing w:before="0" w:after="0" w:line="276"/>
              <w:ind w:left="135"/>
              <w:jc w:val="center"/>
            </w:pPr>
          </w:p>
        </w:tc>
        <w:tc>
          <w:tcPr>
            <w:tcW w:w="2702" w:type="dxa"/>
            <w:tcBorders/>
            <w:tcMar>
              <w:top w:w="50" w:type="dxa"/>
              <w:left w:w="100" w:type="dxa"/>
            </w:tcMar>
            <w:vAlign w:val="center"/>
          </w:tcPr>
          <w:p>
            <w:pPr>
              <w:spacing w:before="0" w:after="0"/>
              <w:ind w:left="135"/>
              <w:jc w:val="left"/>
            </w:pPr>
          </w:p>
        </w:tc>
      </w:tr>
      <w:tr>
        <w:trPr>
          <w:trHeight w:val="1635" w:hRule="atLeast"/>
          <w:trHeight w:val="144" w:hRule="atLeast"/>
        </w:trPr>
        <w:tc>
          <w:tcPr>
            <w:tcW w:w="47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Культура и религия. Введение в исламскую духовную традицию</w:t>
            </w:r>
          </w:p>
        </w:tc>
        <w:tc>
          <w:tcPr>
            <w:tcW w:w="99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22" w:type="dxa"/>
            <w:tcBorders/>
            <w:tcMar>
              <w:top w:w="50" w:type="dxa"/>
              <w:left w:w="100" w:type="dxa"/>
            </w:tcMar>
            <w:vAlign w:val="center"/>
          </w:tcPr>
          <w:p>
            <w:pPr>
              <w:spacing w:before="0" w:after="0" w:line="276"/>
              <w:ind w:left="135"/>
              <w:jc w:val="center"/>
            </w:pPr>
          </w:p>
        </w:tc>
        <w:tc>
          <w:tcPr>
            <w:tcW w:w="1808" w:type="dxa"/>
            <w:tcBorders/>
            <w:tcMar>
              <w:top w:w="50" w:type="dxa"/>
              <w:left w:w="100" w:type="dxa"/>
            </w:tcMar>
            <w:vAlign w:val="center"/>
          </w:tcPr>
          <w:p>
            <w:pPr>
              <w:spacing w:before="0" w:after="0" w:line="276"/>
              <w:ind w:left="135"/>
              <w:jc w:val="center"/>
            </w:pPr>
          </w:p>
        </w:tc>
        <w:tc>
          <w:tcPr>
            <w:tcW w:w="2702" w:type="dxa"/>
            <w:tcBorders/>
            <w:tcMar>
              <w:top w:w="50" w:type="dxa"/>
              <w:left w:w="100" w:type="dxa"/>
            </w:tcMar>
            <w:vAlign w:val="center"/>
          </w:tcPr>
          <w:p>
            <w:pPr>
              <w:spacing w:before="0" w:after="0"/>
              <w:ind w:left="135"/>
              <w:jc w:val="left"/>
            </w:pPr>
          </w:p>
        </w:tc>
      </w:tr>
      <w:tr>
        <w:trPr>
          <w:trHeight w:val="1905" w:hRule="atLeast"/>
          <w:trHeight w:val="144" w:hRule="atLeast"/>
        </w:trPr>
        <w:tc>
          <w:tcPr>
            <w:tcW w:w="47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Пророк Мухаммад — образец человека и учитель нравственности в исламской традиции</w:t>
            </w:r>
          </w:p>
        </w:tc>
        <w:tc>
          <w:tcPr>
            <w:tcW w:w="99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22" w:type="dxa"/>
            <w:tcBorders/>
            <w:tcMar>
              <w:top w:w="50" w:type="dxa"/>
              <w:left w:w="100" w:type="dxa"/>
            </w:tcMar>
            <w:vAlign w:val="center"/>
          </w:tcPr>
          <w:p>
            <w:pPr>
              <w:spacing w:before="0" w:after="0" w:line="276"/>
              <w:ind w:left="135"/>
              <w:jc w:val="center"/>
            </w:pPr>
          </w:p>
        </w:tc>
        <w:tc>
          <w:tcPr>
            <w:tcW w:w="1808" w:type="dxa"/>
            <w:tcBorders/>
            <w:tcMar>
              <w:top w:w="50" w:type="dxa"/>
              <w:left w:w="100" w:type="dxa"/>
            </w:tcMar>
            <w:vAlign w:val="center"/>
          </w:tcPr>
          <w:p>
            <w:pPr>
              <w:spacing w:before="0" w:after="0" w:line="276"/>
              <w:ind w:left="135"/>
              <w:jc w:val="center"/>
            </w:pPr>
          </w:p>
        </w:tc>
        <w:tc>
          <w:tcPr>
            <w:tcW w:w="2702" w:type="dxa"/>
            <w:tcBorders/>
            <w:tcMar>
              <w:top w:w="50" w:type="dxa"/>
              <w:left w:w="100" w:type="dxa"/>
            </w:tcMar>
            <w:vAlign w:val="center"/>
          </w:tcPr>
          <w:p>
            <w:pPr>
              <w:spacing w:before="0" w:after="0"/>
              <w:ind w:left="135"/>
              <w:jc w:val="left"/>
            </w:pPr>
          </w:p>
        </w:tc>
      </w:tr>
      <w:tr>
        <w:trPr>
          <w:trHeight w:val="300" w:hRule="atLeast"/>
          <w:trHeight w:val="144" w:hRule="atLeast"/>
        </w:trPr>
        <w:tc>
          <w:tcPr>
            <w:tcW w:w="47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Коран и Сунна</w:t>
            </w:r>
          </w:p>
        </w:tc>
        <w:tc>
          <w:tcPr>
            <w:tcW w:w="99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22" w:type="dxa"/>
            <w:tcBorders/>
            <w:tcMar>
              <w:top w:w="50" w:type="dxa"/>
              <w:left w:w="100" w:type="dxa"/>
            </w:tcMar>
            <w:vAlign w:val="center"/>
          </w:tcPr>
          <w:p>
            <w:pPr>
              <w:spacing w:before="0" w:after="0" w:line="276"/>
              <w:ind w:left="135"/>
              <w:jc w:val="center"/>
            </w:pPr>
          </w:p>
        </w:tc>
        <w:tc>
          <w:tcPr>
            <w:tcW w:w="1808" w:type="dxa"/>
            <w:tcBorders/>
            <w:tcMar>
              <w:top w:w="50" w:type="dxa"/>
              <w:left w:w="100" w:type="dxa"/>
            </w:tcMar>
            <w:vAlign w:val="center"/>
          </w:tcPr>
          <w:p>
            <w:pPr>
              <w:spacing w:before="0" w:after="0" w:line="276"/>
              <w:ind w:left="135"/>
              <w:jc w:val="center"/>
            </w:pPr>
          </w:p>
        </w:tc>
        <w:tc>
          <w:tcPr>
            <w:tcW w:w="2702" w:type="dxa"/>
            <w:tcBorders/>
            <w:tcMar>
              <w:top w:w="50" w:type="dxa"/>
              <w:left w:w="100" w:type="dxa"/>
            </w:tcMar>
            <w:vAlign w:val="center"/>
          </w:tcPr>
          <w:p>
            <w:pPr>
              <w:spacing w:before="0" w:after="0"/>
              <w:ind w:left="135"/>
              <w:jc w:val="left"/>
            </w:pPr>
          </w:p>
        </w:tc>
      </w:tr>
      <w:tr>
        <w:trPr>
          <w:trHeight w:val="2970" w:hRule="atLeast"/>
          <w:trHeight w:val="144" w:hRule="atLeast"/>
        </w:trPr>
        <w:tc>
          <w:tcPr>
            <w:tcW w:w="47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 что верят правоверные мусульмане (вера в Аллаха, в ангелов и посланников Бога, в Божественные Писания, в Судный день, в предопределение)</w:t>
            </w:r>
          </w:p>
        </w:tc>
        <w:tc>
          <w:tcPr>
            <w:tcW w:w="99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22" w:type="dxa"/>
            <w:tcBorders/>
            <w:tcMar>
              <w:top w:w="50" w:type="dxa"/>
              <w:left w:w="100" w:type="dxa"/>
            </w:tcMar>
            <w:vAlign w:val="center"/>
          </w:tcPr>
          <w:p>
            <w:pPr>
              <w:spacing w:before="0" w:after="0" w:line="276"/>
              <w:ind w:left="135"/>
              <w:jc w:val="center"/>
            </w:pPr>
          </w:p>
        </w:tc>
        <w:tc>
          <w:tcPr>
            <w:tcW w:w="1808" w:type="dxa"/>
            <w:tcBorders/>
            <w:tcMar>
              <w:top w:w="50" w:type="dxa"/>
              <w:left w:w="100" w:type="dxa"/>
            </w:tcMar>
            <w:vAlign w:val="center"/>
          </w:tcPr>
          <w:p>
            <w:pPr>
              <w:spacing w:before="0" w:after="0" w:line="276"/>
              <w:ind w:left="135"/>
              <w:jc w:val="center"/>
            </w:pPr>
          </w:p>
        </w:tc>
        <w:tc>
          <w:tcPr>
            <w:tcW w:w="2702" w:type="dxa"/>
            <w:tcBorders/>
            <w:tcMar>
              <w:top w:w="50" w:type="dxa"/>
              <w:left w:w="100" w:type="dxa"/>
            </w:tcMar>
            <w:vAlign w:val="center"/>
          </w:tcPr>
          <w:p>
            <w:pPr>
              <w:spacing w:before="0" w:after="0"/>
              <w:ind w:left="135"/>
              <w:jc w:val="left"/>
            </w:pPr>
          </w:p>
        </w:tc>
      </w:tr>
      <w:tr>
        <w:trPr>
          <w:trHeight w:val="1095" w:hRule="atLeast"/>
          <w:trHeight w:val="144" w:hRule="atLeast"/>
        </w:trPr>
        <w:tc>
          <w:tcPr>
            <w:tcW w:w="47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Пять столпов исламской веры Обязанности мусульман</w:t>
            </w:r>
          </w:p>
        </w:tc>
        <w:tc>
          <w:tcPr>
            <w:tcW w:w="99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722" w:type="dxa"/>
            <w:tcBorders/>
            <w:tcMar>
              <w:top w:w="50" w:type="dxa"/>
              <w:left w:w="100" w:type="dxa"/>
            </w:tcMar>
            <w:vAlign w:val="center"/>
          </w:tcPr>
          <w:p>
            <w:pPr>
              <w:spacing w:before="0" w:after="0" w:line="276"/>
              <w:ind w:left="135"/>
              <w:jc w:val="center"/>
            </w:pPr>
          </w:p>
        </w:tc>
        <w:tc>
          <w:tcPr>
            <w:tcW w:w="1808" w:type="dxa"/>
            <w:tcBorders/>
            <w:tcMar>
              <w:top w:w="50" w:type="dxa"/>
              <w:left w:w="100" w:type="dxa"/>
            </w:tcMar>
            <w:vAlign w:val="center"/>
          </w:tcPr>
          <w:p>
            <w:pPr>
              <w:spacing w:before="0" w:after="0" w:line="276"/>
              <w:ind w:left="135"/>
              <w:jc w:val="center"/>
            </w:pPr>
          </w:p>
        </w:tc>
        <w:tc>
          <w:tcPr>
            <w:tcW w:w="2702" w:type="dxa"/>
            <w:tcBorders/>
            <w:tcMar>
              <w:top w:w="50" w:type="dxa"/>
              <w:left w:w="100" w:type="dxa"/>
            </w:tcMar>
            <w:vAlign w:val="center"/>
          </w:tcPr>
          <w:p>
            <w:pPr>
              <w:spacing w:before="0" w:after="0"/>
              <w:ind w:left="135"/>
              <w:jc w:val="left"/>
            </w:pPr>
          </w:p>
        </w:tc>
      </w:tr>
      <w:tr>
        <w:trPr>
          <w:trHeight w:val="2175" w:hRule="atLeast"/>
          <w:trHeight w:val="144" w:hRule="atLeast"/>
        </w:trPr>
        <w:tc>
          <w:tcPr>
            <w:tcW w:w="47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Творческие работы учащихся. Доработка творческих работ учащихся при участии взрослых и друзей</w:t>
            </w:r>
          </w:p>
        </w:tc>
        <w:tc>
          <w:tcPr>
            <w:tcW w:w="99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22" w:type="dxa"/>
            <w:tcBorders/>
            <w:tcMar>
              <w:top w:w="50" w:type="dxa"/>
              <w:left w:w="100" w:type="dxa"/>
            </w:tcMar>
            <w:vAlign w:val="center"/>
          </w:tcPr>
          <w:p>
            <w:pPr>
              <w:spacing w:before="0" w:after="0" w:line="276"/>
              <w:ind w:left="135"/>
              <w:jc w:val="center"/>
            </w:pPr>
          </w:p>
        </w:tc>
        <w:tc>
          <w:tcPr>
            <w:tcW w:w="1808" w:type="dxa"/>
            <w:tcBorders/>
            <w:tcMar>
              <w:top w:w="50" w:type="dxa"/>
              <w:left w:w="100" w:type="dxa"/>
            </w:tcMar>
            <w:vAlign w:val="center"/>
          </w:tcPr>
          <w:p>
            <w:pPr>
              <w:spacing w:before="0" w:after="0" w:line="276"/>
              <w:ind w:left="135"/>
              <w:jc w:val="center"/>
            </w:pPr>
          </w:p>
        </w:tc>
        <w:tc>
          <w:tcPr>
            <w:tcW w:w="2702" w:type="dxa"/>
            <w:tcBorders/>
            <w:tcMar>
              <w:top w:w="50" w:type="dxa"/>
              <w:left w:w="100" w:type="dxa"/>
            </w:tcMar>
            <w:vAlign w:val="center"/>
          </w:tcPr>
          <w:p>
            <w:pPr>
              <w:spacing w:before="0" w:after="0"/>
              <w:ind w:left="135"/>
              <w:jc w:val="left"/>
            </w:pPr>
          </w:p>
        </w:tc>
      </w:tr>
      <w:tr>
        <w:trPr>
          <w:trHeight w:val="555" w:hRule="atLeast"/>
          <w:trHeight w:val="144" w:hRule="atLeast"/>
        </w:trPr>
        <w:tc>
          <w:tcPr>
            <w:tcW w:w="47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История ислама в России</w:t>
            </w:r>
          </w:p>
        </w:tc>
        <w:tc>
          <w:tcPr>
            <w:tcW w:w="99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22" w:type="dxa"/>
            <w:tcBorders/>
            <w:tcMar>
              <w:top w:w="50" w:type="dxa"/>
              <w:left w:w="100" w:type="dxa"/>
            </w:tcMar>
            <w:vAlign w:val="center"/>
          </w:tcPr>
          <w:p>
            <w:pPr>
              <w:spacing w:before="0" w:after="0" w:line="276"/>
              <w:ind w:left="135"/>
              <w:jc w:val="center"/>
            </w:pPr>
          </w:p>
        </w:tc>
        <w:tc>
          <w:tcPr>
            <w:tcW w:w="1808" w:type="dxa"/>
            <w:tcBorders/>
            <w:tcMar>
              <w:top w:w="50" w:type="dxa"/>
              <w:left w:w="100" w:type="dxa"/>
            </w:tcMar>
            <w:vAlign w:val="center"/>
          </w:tcPr>
          <w:p>
            <w:pPr>
              <w:spacing w:before="0" w:after="0" w:line="276"/>
              <w:ind w:left="135"/>
              <w:jc w:val="center"/>
            </w:pPr>
          </w:p>
        </w:tc>
        <w:tc>
          <w:tcPr>
            <w:tcW w:w="2702" w:type="dxa"/>
            <w:tcBorders/>
            <w:tcMar>
              <w:top w:w="50" w:type="dxa"/>
              <w:left w:w="100" w:type="dxa"/>
            </w:tcMar>
            <w:vAlign w:val="center"/>
          </w:tcPr>
          <w:p>
            <w:pPr>
              <w:spacing w:before="0" w:after="0"/>
              <w:ind w:left="135"/>
              <w:jc w:val="left"/>
            </w:pPr>
          </w:p>
        </w:tc>
      </w:tr>
      <w:tr>
        <w:trPr>
          <w:trHeight w:val="555" w:hRule="atLeast"/>
          <w:trHeight w:val="144" w:hRule="atLeast"/>
        </w:trPr>
        <w:tc>
          <w:tcPr>
            <w:tcW w:w="47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Нравственные основы ислама</w:t>
            </w:r>
          </w:p>
        </w:tc>
        <w:tc>
          <w:tcPr>
            <w:tcW w:w="99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722" w:type="dxa"/>
            <w:tcBorders/>
            <w:tcMar>
              <w:top w:w="50" w:type="dxa"/>
              <w:left w:w="100" w:type="dxa"/>
            </w:tcMar>
            <w:vAlign w:val="center"/>
          </w:tcPr>
          <w:p>
            <w:pPr>
              <w:spacing w:before="0" w:after="0" w:line="276"/>
              <w:ind w:left="135"/>
              <w:jc w:val="center"/>
            </w:pPr>
          </w:p>
        </w:tc>
        <w:tc>
          <w:tcPr>
            <w:tcW w:w="1808" w:type="dxa"/>
            <w:tcBorders/>
            <w:tcMar>
              <w:top w:w="50" w:type="dxa"/>
              <w:left w:w="100" w:type="dxa"/>
            </w:tcMar>
            <w:vAlign w:val="center"/>
          </w:tcPr>
          <w:p>
            <w:pPr>
              <w:spacing w:before="0" w:after="0" w:line="276"/>
              <w:ind w:left="135"/>
              <w:jc w:val="center"/>
            </w:pPr>
          </w:p>
        </w:tc>
        <w:tc>
          <w:tcPr>
            <w:tcW w:w="2702" w:type="dxa"/>
            <w:tcBorders/>
            <w:tcMar>
              <w:top w:w="50" w:type="dxa"/>
              <w:left w:w="100" w:type="dxa"/>
            </w:tcMar>
            <w:vAlign w:val="center"/>
          </w:tcPr>
          <w:p>
            <w:pPr>
              <w:spacing w:before="0" w:after="0"/>
              <w:ind w:left="135"/>
              <w:jc w:val="left"/>
            </w:pPr>
          </w:p>
        </w:tc>
      </w:tr>
      <w:tr>
        <w:trPr>
          <w:trHeight w:val="1095" w:hRule="atLeast"/>
          <w:trHeight w:val="144" w:hRule="atLeast"/>
        </w:trPr>
        <w:tc>
          <w:tcPr>
            <w:tcW w:w="47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Наука, искусство — достижения исламской культуры. Мечеть</w:t>
            </w:r>
          </w:p>
        </w:tc>
        <w:tc>
          <w:tcPr>
            <w:tcW w:w="99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22" w:type="dxa"/>
            <w:tcBorders/>
            <w:tcMar>
              <w:top w:w="50" w:type="dxa"/>
              <w:left w:w="100" w:type="dxa"/>
            </w:tcMar>
            <w:vAlign w:val="center"/>
          </w:tcPr>
          <w:p>
            <w:pPr>
              <w:spacing w:before="0" w:after="0" w:line="276"/>
              <w:ind w:left="135"/>
              <w:jc w:val="center"/>
            </w:pPr>
          </w:p>
        </w:tc>
        <w:tc>
          <w:tcPr>
            <w:tcW w:w="1808" w:type="dxa"/>
            <w:tcBorders/>
            <w:tcMar>
              <w:top w:w="50" w:type="dxa"/>
              <w:left w:w="100" w:type="dxa"/>
            </w:tcMar>
            <w:vAlign w:val="center"/>
          </w:tcPr>
          <w:p>
            <w:pPr>
              <w:spacing w:before="0" w:after="0" w:line="276"/>
              <w:ind w:left="135"/>
              <w:jc w:val="center"/>
            </w:pPr>
          </w:p>
        </w:tc>
        <w:tc>
          <w:tcPr>
            <w:tcW w:w="2702" w:type="dxa"/>
            <w:tcBorders/>
            <w:tcMar>
              <w:top w:w="50" w:type="dxa"/>
              <w:left w:w="100" w:type="dxa"/>
            </w:tcMar>
            <w:vAlign w:val="center"/>
          </w:tcPr>
          <w:p>
            <w:pPr>
              <w:spacing w:before="0" w:after="0"/>
              <w:ind w:left="135"/>
              <w:jc w:val="left"/>
            </w:pPr>
          </w:p>
        </w:tc>
      </w:tr>
      <w:tr>
        <w:trPr>
          <w:trHeight w:val="825" w:hRule="atLeast"/>
          <w:trHeight w:val="144" w:hRule="atLeast"/>
        </w:trPr>
        <w:tc>
          <w:tcPr>
            <w:tcW w:w="47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Мусумальнское летоисчисление. Праздники ислама</w:t>
            </w:r>
          </w:p>
        </w:tc>
        <w:tc>
          <w:tcPr>
            <w:tcW w:w="99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22" w:type="dxa"/>
            <w:tcBorders/>
            <w:tcMar>
              <w:top w:w="50" w:type="dxa"/>
              <w:left w:w="100" w:type="dxa"/>
            </w:tcMar>
            <w:vAlign w:val="center"/>
          </w:tcPr>
          <w:p>
            <w:pPr>
              <w:spacing w:before="0" w:after="0" w:line="276"/>
              <w:ind w:left="135"/>
              <w:jc w:val="center"/>
            </w:pPr>
          </w:p>
        </w:tc>
        <w:tc>
          <w:tcPr>
            <w:tcW w:w="1808" w:type="dxa"/>
            <w:tcBorders/>
            <w:tcMar>
              <w:top w:w="50" w:type="dxa"/>
              <w:left w:w="100" w:type="dxa"/>
            </w:tcMar>
            <w:vAlign w:val="center"/>
          </w:tcPr>
          <w:p>
            <w:pPr>
              <w:spacing w:before="0" w:after="0" w:line="276"/>
              <w:ind w:left="135"/>
              <w:jc w:val="center"/>
            </w:pPr>
          </w:p>
        </w:tc>
        <w:tc>
          <w:tcPr>
            <w:tcW w:w="2702" w:type="dxa"/>
            <w:tcBorders/>
            <w:tcMar>
              <w:top w:w="50" w:type="dxa"/>
              <w:left w:w="100" w:type="dxa"/>
            </w:tcMar>
            <w:vAlign w:val="center"/>
          </w:tcPr>
          <w:p>
            <w:pPr>
              <w:spacing w:before="0" w:after="0"/>
              <w:ind w:left="135"/>
              <w:jc w:val="left"/>
            </w:pPr>
          </w:p>
        </w:tc>
      </w:tr>
      <w:tr>
        <w:trPr>
          <w:trHeight w:val="855" w:hRule="atLeast"/>
          <w:trHeight w:val="144" w:hRule="atLeast"/>
        </w:trPr>
        <w:tc>
          <w:tcPr>
            <w:tcW w:w="47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Любовь и уважение к Отечеству</w:t>
            </w:r>
          </w:p>
        </w:tc>
        <w:tc>
          <w:tcPr>
            <w:tcW w:w="99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22" w:type="dxa"/>
            <w:tcBorders/>
            <w:tcMar>
              <w:top w:w="50" w:type="dxa"/>
              <w:left w:w="100" w:type="dxa"/>
            </w:tcMar>
            <w:vAlign w:val="center"/>
          </w:tcPr>
          <w:p>
            <w:pPr>
              <w:spacing w:before="0" w:after="0" w:line="276"/>
              <w:ind w:left="135"/>
              <w:jc w:val="center"/>
            </w:pPr>
          </w:p>
        </w:tc>
        <w:tc>
          <w:tcPr>
            <w:tcW w:w="1808" w:type="dxa"/>
            <w:tcBorders/>
            <w:tcMar>
              <w:top w:w="50" w:type="dxa"/>
              <w:left w:w="100" w:type="dxa"/>
            </w:tcMar>
            <w:vAlign w:val="center"/>
          </w:tcPr>
          <w:p>
            <w:pPr>
              <w:spacing w:before="0" w:after="0" w:line="276"/>
              <w:ind w:left="135"/>
              <w:jc w:val="center"/>
            </w:pPr>
          </w:p>
        </w:tc>
        <w:tc>
          <w:tcPr>
            <w:tcW w:w="2702"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0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702" w:type="dxa"/>
            <w:tcBorders/>
            <w:tcMar>
              <w:top w:w="50" w:type="dxa"/>
              <w:left w:w="100" w:type="dxa"/>
            </w:tcMar>
            <w:vAlign w:val="center"/>
          </w:tcPr>
          <w:p>
            <w:pPr>
              <w:jc w:val="left"/>
            </w:pPr>
          </w:p>
        </w:tc>
      </w:tr>
    </w:tbl>
    <w:p>
      <w:pPr>
        <w:sectPr>
          <w:pgSz w:w="16383" w:h="11906" w:orient="landscape"/>
        </w:sectPr>
      </w:pPr>
    </w:p>
    <w:bookmarkStart w:name="block-37876876" w:id="15"/>
    <w:p>
      <w:pPr>
        <w:sectPr>
          <w:pgSz w:w="16383" w:h="11906" w:orient="landscape"/>
        </w:sectPr>
      </w:pPr>
    </w:p>
    <w:bookmarkEnd w:id="15"/>
    <w:bookmarkEnd w:id="14"/>
    <w:bookmarkStart w:name="block-37876877" w:id="16"/>
    <w:p>
      <w:pPr>
        <w:spacing w:before="0" w:after="0"/>
        <w:ind w:left="120"/>
        <w:jc w:val="left"/>
      </w:pPr>
      <w:r>
        <w:rPr>
          <w:rFonts w:ascii="Times New Roman" w:hAnsi="Times New Roman"/>
          <w:b/>
          <w:i w:val="false"/>
          <w:color w:val="000000"/>
          <w:sz w:val="28"/>
        </w:rPr>
        <w:t xml:space="preserve"> ТЕМАТИЧЕСКОЕ ПЛАНИРОВАНИЕ </w:t>
      </w:r>
    </w:p>
    <w:p>
      <w:pPr>
        <w:spacing w:before="0" w:after="0"/>
        <w:ind w:left="120"/>
        <w:jc w:val="left"/>
      </w:pPr>
      <w:r>
        <w:rPr>
          <w:rFonts w:ascii="Times New Roman" w:hAnsi="Times New Roman"/>
          <w:b/>
          <w:i w:val="false"/>
          <w:color w:val="000000"/>
          <w:sz w:val="28"/>
        </w:rPr>
        <w:t xml:space="preserve"> МОДУЛЬ "ОСНОВЫ БУДДИЙСКОЙ КУЛЬТУРЫ" </w:t>
      </w:r>
    </w:p>
    <w:tbl>
      <w:tblPr>
        <w:tblW w:w="0" w:type="auto"/>
        <w:tblCellSpacing w:w="20" w:type="nil"/>
        <w:tblBorders>
          <w:top w:val="single"/>
          <w:left w:val="single"/>
          <w:bottom w:val="single"/>
          <w:right w:val="single"/>
          <w:insideH w:val="single"/>
          <w:insideV w:val="single"/>
        </w:tblBorders>
      </w:tblPr>
      <w:tblGrid>
        <w:gridCol w:w="659"/>
        <w:gridCol w:w="2800"/>
        <w:gridCol w:w="1392"/>
        <w:gridCol w:w="2424"/>
        <w:gridCol w:w="2548"/>
        <w:gridCol w:w="3771"/>
      </w:tblGrid>
      <w:tr>
        <w:trPr>
          <w:trHeight w:val="300" w:hRule="atLeast"/>
          <w:trHeight w:val="144" w:hRule="atLeast"/>
        </w:trPr>
        <w:tc>
          <w:tcPr>
            <w:tcW w:w="46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08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63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7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69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8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555" w:hRule="atLeast"/>
          <w:trHeight w:val="144" w:hRule="atLeast"/>
        </w:trPr>
        <w:tc>
          <w:tcPr>
            <w:tcW w:w="4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Россия — наша Родина</w:t>
            </w:r>
          </w:p>
        </w:tc>
        <w:tc>
          <w:tcPr>
            <w:tcW w:w="9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6" w:type="dxa"/>
            <w:tcBorders/>
            <w:tcMar>
              <w:top w:w="50" w:type="dxa"/>
              <w:left w:w="100" w:type="dxa"/>
            </w:tcMar>
            <w:vAlign w:val="center"/>
          </w:tcPr>
          <w:p>
            <w:pPr>
              <w:spacing w:before="0" w:after="0" w:line="276"/>
              <w:ind w:left="135"/>
              <w:jc w:val="center"/>
            </w:pPr>
          </w:p>
        </w:tc>
        <w:tc>
          <w:tcPr>
            <w:tcW w:w="1783" w:type="dxa"/>
            <w:tcBorders/>
            <w:tcMar>
              <w:top w:w="50" w:type="dxa"/>
              <w:left w:w="100" w:type="dxa"/>
            </w:tcMar>
            <w:vAlign w:val="center"/>
          </w:tcPr>
          <w:p>
            <w:pPr>
              <w:spacing w:before="0" w:after="0" w:line="276"/>
              <w:ind w:left="135"/>
              <w:jc w:val="center"/>
            </w:pPr>
          </w:p>
        </w:tc>
        <w:tc>
          <w:tcPr>
            <w:tcW w:w="2639" w:type="dxa"/>
            <w:tcBorders/>
            <w:tcMar>
              <w:top w:w="50" w:type="dxa"/>
              <w:left w:w="100" w:type="dxa"/>
            </w:tcMar>
            <w:vAlign w:val="center"/>
          </w:tcPr>
          <w:p>
            <w:pPr>
              <w:spacing w:before="0" w:after="0"/>
              <w:ind w:left="135"/>
              <w:jc w:val="left"/>
            </w:pPr>
          </w:p>
        </w:tc>
      </w:tr>
      <w:tr>
        <w:trPr>
          <w:trHeight w:val="1095" w:hRule="atLeast"/>
          <w:trHeight w:val="144" w:hRule="atLeast"/>
        </w:trPr>
        <w:tc>
          <w:tcPr>
            <w:tcW w:w="4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Культура и религия. Введение в буддийскую духовную традицию</w:t>
            </w:r>
          </w:p>
        </w:tc>
        <w:tc>
          <w:tcPr>
            <w:tcW w:w="9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6" w:type="dxa"/>
            <w:tcBorders/>
            <w:tcMar>
              <w:top w:w="50" w:type="dxa"/>
              <w:left w:w="100" w:type="dxa"/>
            </w:tcMar>
            <w:vAlign w:val="center"/>
          </w:tcPr>
          <w:p>
            <w:pPr>
              <w:spacing w:before="0" w:after="0" w:line="276"/>
              <w:ind w:left="135"/>
              <w:jc w:val="center"/>
            </w:pPr>
          </w:p>
        </w:tc>
        <w:tc>
          <w:tcPr>
            <w:tcW w:w="1783" w:type="dxa"/>
            <w:tcBorders/>
            <w:tcMar>
              <w:top w:w="50" w:type="dxa"/>
              <w:left w:w="100" w:type="dxa"/>
            </w:tcMar>
            <w:vAlign w:val="center"/>
          </w:tcPr>
          <w:p>
            <w:pPr>
              <w:spacing w:before="0" w:after="0" w:line="276"/>
              <w:ind w:left="135"/>
              <w:jc w:val="center"/>
            </w:pPr>
          </w:p>
        </w:tc>
        <w:tc>
          <w:tcPr>
            <w:tcW w:w="2639" w:type="dxa"/>
            <w:tcBorders/>
            <w:tcMar>
              <w:top w:w="50" w:type="dxa"/>
              <w:left w:w="100" w:type="dxa"/>
            </w:tcMar>
            <w:vAlign w:val="center"/>
          </w:tcPr>
          <w:p>
            <w:pPr>
              <w:spacing w:before="0" w:after="0"/>
              <w:ind w:left="135"/>
              <w:jc w:val="left"/>
            </w:pPr>
          </w:p>
        </w:tc>
      </w:tr>
      <w:tr>
        <w:trPr>
          <w:trHeight w:val="1365" w:hRule="atLeast"/>
          <w:trHeight w:val="144" w:hRule="atLeast"/>
        </w:trPr>
        <w:tc>
          <w:tcPr>
            <w:tcW w:w="4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Основатель буддизма — Сиддхартха Гаутама. Будда и его учение</w:t>
            </w:r>
          </w:p>
        </w:tc>
        <w:tc>
          <w:tcPr>
            <w:tcW w:w="9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96" w:type="dxa"/>
            <w:tcBorders/>
            <w:tcMar>
              <w:top w:w="50" w:type="dxa"/>
              <w:left w:w="100" w:type="dxa"/>
            </w:tcMar>
            <w:vAlign w:val="center"/>
          </w:tcPr>
          <w:p>
            <w:pPr>
              <w:spacing w:before="0" w:after="0" w:line="276"/>
              <w:ind w:left="135"/>
              <w:jc w:val="center"/>
            </w:pPr>
          </w:p>
        </w:tc>
        <w:tc>
          <w:tcPr>
            <w:tcW w:w="1783" w:type="dxa"/>
            <w:tcBorders/>
            <w:tcMar>
              <w:top w:w="50" w:type="dxa"/>
              <w:left w:w="100" w:type="dxa"/>
            </w:tcMar>
            <w:vAlign w:val="center"/>
          </w:tcPr>
          <w:p>
            <w:pPr>
              <w:spacing w:before="0" w:after="0" w:line="276"/>
              <w:ind w:left="135"/>
              <w:jc w:val="center"/>
            </w:pPr>
          </w:p>
        </w:tc>
        <w:tc>
          <w:tcPr>
            <w:tcW w:w="2639" w:type="dxa"/>
            <w:tcBorders/>
            <w:tcMar>
              <w:top w:w="50" w:type="dxa"/>
              <w:left w:w="100" w:type="dxa"/>
            </w:tcMar>
            <w:vAlign w:val="center"/>
          </w:tcPr>
          <w:p>
            <w:pPr>
              <w:spacing w:before="0" w:after="0"/>
              <w:ind w:left="135"/>
              <w:jc w:val="left"/>
            </w:pPr>
          </w:p>
        </w:tc>
      </w:tr>
      <w:tr>
        <w:trPr>
          <w:trHeight w:val="825" w:hRule="atLeast"/>
          <w:trHeight w:val="144" w:hRule="atLeast"/>
        </w:trPr>
        <w:tc>
          <w:tcPr>
            <w:tcW w:w="4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Буддийский священный канон Трипитака</w:t>
            </w:r>
          </w:p>
        </w:tc>
        <w:tc>
          <w:tcPr>
            <w:tcW w:w="9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6" w:type="dxa"/>
            <w:tcBorders/>
            <w:tcMar>
              <w:top w:w="50" w:type="dxa"/>
              <w:left w:w="100" w:type="dxa"/>
            </w:tcMar>
            <w:vAlign w:val="center"/>
          </w:tcPr>
          <w:p>
            <w:pPr>
              <w:spacing w:before="0" w:after="0" w:line="276"/>
              <w:ind w:left="135"/>
              <w:jc w:val="center"/>
            </w:pPr>
          </w:p>
        </w:tc>
        <w:tc>
          <w:tcPr>
            <w:tcW w:w="1783" w:type="dxa"/>
            <w:tcBorders/>
            <w:tcMar>
              <w:top w:w="50" w:type="dxa"/>
              <w:left w:w="100" w:type="dxa"/>
            </w:tcMar>
            <w:vAlign w:val="center"/>
          </w:tcPr>
          <w:p>
            <w:pPr>
              <w:spacing w:before="0" w:after="0" w:line="276"/>
              <w:ind w:left="135"/>
              <w:jc w:val="center"/>
            </w:pPr>
          </w:p>
        </w:tc>
        <w:tc>
          <w:tcPr>
            <w:tcW w:w="2639" w:type="dxa"/>
            <w:tcBorders/>
            <w:tcMar>
              <w:top w:w="50" w:type="dxa"/>
              <w:left w:w="100" w:type="dxa"/>
            </w:tcMar>
            <w:vAlign w:val="center"/>
          </w:tcPr>
          <w:p>
            <w:pPr>
              <w:spacing w:before="0" w:after="0"/>
              <w:ind w:left="135"/>
              <w:jc w:val="left"/>
            </w:pPr>
          </w:p>
        </w:tc>
      </w:tr>
      <w:tr>
        <w:trPr>
          <w:trHeight w:val="555" w:hRule="atLeast"/>
          <w:trHeight w:val="144" w:hRule="atLeast"/>
        </w:trPr>
        <w:tc>
          <w:tcPr>
            <w:tcW w:w="4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Буддийская картина мира</w:t>
            </w:r>
          </w:p>
        </w:tc>
        <w:tc>
          <w:tcPr>
            <w:tcW w:w="9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6" w:type="dxa"/>
            <w:tcBorders/>
            <w:tcMar>
              <w:top w:w="50" w:type="dxa"/>
              <w:left w:w="100" w:type="dxa"/>
            </w:tcMar>
            <w:vAlign w:val="center"/>
          </w:tcPr>
          <w:p>
            <w:pPr>
              <w:spacing w:before="0" w:after="0" w:line="276"/>
              <w:ind w:left="135"/>
              <w:jc w:val="center"/>
            </w:pPr>
          </w:p>
        </w:tc>
        <w:tc>
          <w:tcPr>
            <w:tcW w:w="1783" w:type="dxa"/>
            <w:tcBorders/>
            <w:tcMar>
              <w:top w:w="50" w:type="dxa"/>
              <w:left w:w="100" w:type="dxa"/>
            </w:tcMar>
            <w:vAlign w:val="center"/>
          </w:tcPr>
          <w:p>
            <w:pPr>
              <w:spacing w:before="0" w:after="0" w:line="276"/>
              <w:ind w:left="135"/>
              <w:jc w:val="center"/>
            </w:pPr>
          </w:p>
        </w:tc>
        <w:tc>
          <w:tcPr>
            <w:tcW w:w="2639" w:type="dxa"/>
            <w:tcBorders/>
            <w:tcMar>
              <w:top w:w="50" w:type="dxa"/>
              <w:left w:w="100" w:type="dxa"/>
            </w:tcMar>
            <w:vAlign w:val="center"/>
          </w:tcPr>
          <w:p>
            <w:pPr>
              <w:spacing w:before="0" w:after="0"/>
              <w:ind w:left="135"/>
              <w:jc w:val="left"/>
            </w:pPr>
          </w:p>
        </w:tc>
      </w:tr>
      <w:tr>
        <w:trPr>
          <w:trHeight w:val="555" w:hRule="atLeast"/>
          <w:trHeight w:val="144" w:hRule="atLeast"/>
        </w:trPr>
        <w:tc>
          <w:tcPr>
            <w:tcW w:w="4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Добро и зло. Принцип ненасилия</w:t>
            </w:r>
          </w:p>
        </w:tc>
        <w:tc>
          <w:tcPr>
            <w:tcW w:w="9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6" w:type="dxa"/>
            <w:tcBorders/>
            <w:tcMar>
              <w:top w:w="50" w:type="dxa"/>
              <w:left w:w="100" w:type="dxa"/>
            </w:tcMar>
            <w:vAlign w:val="center"/>
          </w:tcPr>
          <w:p>
            <w:pPr>
              <w:spacing w:before="0" w:after="0" w:line="276"/>
              <w:ind w:left="135"/>
              <w:jc w:val="center"/>
            </w:pPr>
          </w:p>
        </w:tc>
        <w:tc>
          <w:tcPr>
            <w:tcW w:w="1783" w:type="dxa"/>
            <w:tcBorders/>
            <w:tcMar>
              <w:top w:w="50" w:type="dxa"/>
              <w:left w:w="100" w:type="dxa"/>
            </w:tcMar>
            <w:vAlign w:val="center"/>
          </w:tcPr>
          <w:p>
            <w:pPr>
              <w:spacing w:before="0" w:after="0" w:line="276"/>
              <w:ind w:left="135"/>
              <w:jc w:val="center"/>
            </w:pPr>
          </w:p>
        </w:tc>
        <w:tc>
          <w:tcPr>
            <w:tcW w:w="2639" w:type="dxa"/>
            <w:tcBorders/>
            <w:tcMar>
              <w:top w:w="50" w:type="dxa"/>
              <w:left w:w="100" w:type="dxa"/>
            </w:tcMar>
            <w:vAlign w:val="center"/>
          </w:tcPr>
          <w:p>
            <w:pPr>
              <w:spacing w:before="0" w:after="0"/>
              <w:ind w:left="135"/>
              <w:jc w:val="left"/>
            </w:pPr>
          </w:p>
        </w:tc>
      </w:tr>
      <w:tr>
        <w:trPr>
          <w:trHeight w:val="825" w:hRule="atLeast"/>
          <w:trHeight w:val="144" w:hRule="atLeast"/>
        </w:trPr>
        <w:tc>
          <w:tcPr>
            <w:tcW w:w="4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Человек в буддийской картине мира</w:t>
            </w:r>
          </w:p>
        </w:tc>
        <w:tc>
          <w:tcPr>
            <w:tcW w:w="9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6" w:type="dxa"/>
            <w:tcBorders/>
            <w:tcMar>
              <w:top w:w="50" w:type="dxa"/>
              <w:left w:w="100" w:type="dxa"/>
            </w:tcMar>
            <w:vAlign w:val="center"/>
          </w:tcPr>
          <w:p>
            <w:pPr>
              <w:spacing w:before="0" w:after="0" w:line="276"/>
              <w:ind w:left="135"/>
              <w:jc w:val="center"/>
            </w:pPr>
          </w:p>
        </w:tc>
        <w:tc>
          <w:tcPr>
            <w:tcW w:w="1783" w:type="dxa"/>
            <w:tcBorders/>
            <w:tcMar>
              <w:top w:w="50" w:type="dxa"/>
              <w:left w:w="100" w:type="dxa"/>
            </w:tcMar>
            <w:vAlign w:val="center"/>
          </w:tcPr>
          <w:p>
            <w:pPr>
              <w:spacing w:before="0" w:after="0" w:line="276"/>
              <w:ind w:left="135"/>
              <w:jc w:val="center"/>
            </w:pPr>
          </w:p>
        </w:tc>
        <w:tc>
          <w:tcPr>
            <w:tcW w:w="2639" w:type="dxa"/>
            <w:tcBorders/>
            <w:tcMar>
              <w:top w:w="50" w:type="dxa"/>
              <w:left w:w="100" w:type="dxa"/>
            </w:tcMar>
            <w:vAlign w:val="center"/>
          </w:tcPr>
          <w:p>
            <w:pPr>
              <w:spacing w:before="0" w:after="0"/>
              <w:ind w:left="135"/>
              <w:jc w:val="left"/>
            </w:pPr>
          </w:p>
        </w:tc>
      </w:tr>
      <w:tr>
        <w:trPr>
          <w:trHeight w:val="555" w:hRule="atLeast"/>
          <w:trHeight w:val="144" w:hRule="atLeast"/>
        </w:trPr>
        <w:tc>
          <w:tcPr>
            <w:tcW w:w="4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Сострадание и милосердие</w:t>
            </w:r>
          </w:p>
        </w:tc>
        <w:tc>
          <w:tcPr>
            <w:tcW w:w="9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6" w:type="dxa"/>
            <w:tcBorders/>
            <w:tcMar>
              <w:top w:w="50" w:type="dxa"/>
              <w:left w:w="100" w:type="dxa"/>
            </w:tcMar>
            <w:vAlign w:val="center"/>
          </w:tcPr>
          <w:p>
            <w:pPr>
              <w:spacing w:before="0" w:after="0" w:line="276"/>
              <w:ind w:left="135"/>
              <w:jc w:val="center"/>
            </w:pPr>
          </w:p>
        </w:tc>
        <w:tc>
          <w:tcPr>
            <w:tcW w:w="1783" w:type="dxa"/>
            <w:tcBorders/>
            <w:tcMar>
              <w:top w:w="50" w:type="dxa"/>
              <w:left w:w="100" w:type="dxa"/>
            </w:tcMar>
            <w:vAlign w:val="center"/>
          </w:tcPr>
          <w:p>
            <w:pPr>
              <w:spacing w:before="0" w:after="0" w:line="276"/>
              <w:ind w:left="135"/>
              <w:jc w:val="center"/>
            </w:pPr>
          </w:p>
        </w:tc>
        <w:tc>
          <w:tcPr>
            <w:tcW w:w="2639" w:type="dxa"/>
            <w:tcBorders/>
            <w:tcMar>
              <w:top w:w="50" w:type="dxa"/>
              <w:left w:w="100" w:type="dxa"/>
            </w:tcMar>
            <w:vAlign w:val="center"/>
          </w:tcPr>
          <w:p>
            <w:pPr>
              <w:spacing w:before="0" w:after="0"/>
              <w:ind w:left="135"/>
              <w:jc w:val="left"/>
            </w:pPr>
          </w:p>
        </w:tc>
      </w:tr>
      <w:tr>
        <w:trPr>
          <w:trHeight w:val="555" w:hRule="atLeast"/>
          <w:trHeight w:val="144" w:hRule="atLeast"/>
        </w:trPr>
        <w:tc>
          <w:tcPr>
            <w:tcW w:w="4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Отношение к природе</w:t>
            </w:r>
          </w:p>
        </w:tc>
        <w:tc>
          <w:tcPr>
            <w:tcW w:w="9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6" w:type="dxa"/>
            <w:tcBorders/>
            <w:tcMar>
              <w:top w:w="50" w:type="dxa"/>
              <w:left w:w="100" w:type="dxa"/>
            </w:tcMar>
            <w:vAlign w:val="center"/>
          </w:tcPr>
          <w:p>
            <w:pPr>
              <w:spacing w:before="0" w:after="0" w:line="276"/>
              <w:ind w:left="135"/>
              <w:jc w:val="center"/>
            </w:pPr>
          </w:p>
        </w:tc>
        <w:tc>
          <w:tcPr>
            <w:tcW w:w="1783" w:type="dxa"/>
            <w:tcBorders/>
            <w:tcMar>
              <w:top w:w="50" w:type="dxa"/>
              <w:left w:w="100" w:type="dxa"/>
            </w:tcMar>
            <w:vAlign w:val="center"/>
          </w:tcPr>
          <w:p>
            <w:pPr>
              <w:spacing w:before="0" w:after="0" w:line="276"/>
              <w:ind w:left="135"/>
              <w:jc w:val="center"/>
            </w:pPr>
          </w:p>
        </w:tc>
        <w:tc>
          <w:tcPr>
            <w:tcW w:w="2639" w:type="dxa"/>
            <w:tcBorders/>
            <w:tcMar>
              <w:top w:w="50" w:type="dxa"/>
              <w:left w:w="100" w:type="dxa"/>
            </w:tcMar>
            <w:vAlign w:val="center"/>
          </w:tcPr>
          <w:p>
            <w:pPr>
              <w:spacing w:before="0" w:after="0"/>
              <w:ind w:left="135"/>
              <w:jc w:val="left"/>
            </w:pPr>
          </w:p>
        </w:tc>
      </w:tr>
      <w:tr>
        <w:trPr>
          <w:trHeight w:val="825" w:hRule="atLeast"/>
          <w:trHeight w:val="144" w:hRule="atLeast"/>
        </w:trPr>
        <w:tc>
          <w:tcPr>
            <w:tcW w:w="4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Буддийские учители Будды и бодхисаттвы</w:t>
            </w:r>
          </w:p>
        </w:tc>
        <w:tc>
          <w:tcPr>
            <w:tcW w:w="9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6" w:type="dxa"/>
            <w:tcBorders/>
            <w:tcMar>
              <w:top w:w="50" w:type="dxa"/>
              <w:left w:w="100" w:type="dxa"/>
            </w:tcMar>
            <w:vAlign w:val="center"/>
          </w:tcPr>
          <w:p>
            <w:pPr>
              <w:spacing w:before="0" w:after="0" w:line="276"/>
              <w:ind w:left="135"/>
              <w:jc w:val="center"/>
            </w:pPr>
          </w:p>
        </w:tc>
        <w:tc>
          <w:tcPr>
            <w:tcW w:w="1783" w:type="dxa"/>
            <w:tcBorders/>
            <w:tcMar>
              <w:top w:w="50" w:type="dxa"/>
              <w:left w:w="100" w:type="dxa"/>
            </w:tcMar>
            <w:vAlign w:val="center"/>
          </w:tcPr>
          <w:p>
            <w:pPr>
              <w:spacing w:before="0" w:after="0" w:line="276"/>
              <w:ind w:left="135"/>
              <w:jc w:val="center"/>
            </w:pPr>
          </w:p>
        </w:tc>
        <w:tc>
          <w:tcPr>
            <w:tcW w:w="2639" w:type="dxa"/>
            <w:tcBorders/>
            <w:tcMar>
              <w:top w:w="50" w:type="dxa"/>
              <w:left w:w="100" w:type="dxa"/>
            </w:tcMar>
            <w:vAlign w:val="center"/>
          </w:tcPr>
          <w:p>
            <w:pPr>
              <w:spacing w:before="0" w:after="0"/>
              <w:ind w:left="135"/>
              <w:jc w:val="left"/>
            </w:pPr>
          </w:p>
        </w:tc>
      </w:tr>
      <w:tr>
        <w:trPr>
          <w:trHeight w:val="1095" w:hRule="atLeast"/>
          <w:trHeight w:val="144" w:hRule="atLeast"/>
        </w:trPr>
        <w:tc>
          <w:tcPr>
            <w:tcW w:w="4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Семья в буддийской культуре и её ценности</w:t>
            </w:r>
          </w:p>
        </w:tc>
        <w:tc>
          <w:tcPr>
            <w:tcW w:w="9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6" w:type="dxa"/>
            <w:tcBorders/>
            <w:tcMar>
              <w:top w:w="50" w:type="dxa"/>
              <w:left w:w="100" w:type="dxa"/>
            </w:tcMar>
            <w:vAlign w:val="center"/>
          </w:tcPr>
          <w:p>
            <w:pPr>
              <w:spacing w:before="0" w:after="0" w:line="276"/>
              <w:ind w:left="135"/>
              <w:jc w:val="center"/>
            </w:pPr>
          </w:p>
        </w:tc>
        <w:tc>
          <w:tcPr>
            <w:tcW w:w="1783" w:type="dxa"/>
            <w:tcBorders/>
            <w:tcMar>
              <w:top w:w="50" w:type="dxa"/>
              <w:left w:w="100" w:type="dxa"/>
            </w:tcMar>
            <w:vAlign w:val="center"/>
          </w:tcPr>
          <w:p>
            <w:pPr>
              <w:spacing w:before="0" w:after="0" w:line="276"/>
              <w:ind w:left="135"/>
              <w:jc w:val="center"/>
            </w:pPr>
          </w:p>
        </w:tc>
        <w:tc>
          <w:tcPr>
            <w:tcW w:w="2639" w:type="dxa"/>
            <w:tcBorders/>
            <w:tcMar>
              <w:top w:w="50" w:type="dxa"/>
              <w:left w:w="100" w:type="dxa"/>
            </w:tcMar>
            <w:vAlign w:val="center"/>
          </w:tcPr>
          <w:p>
            <w:pPr>
              <w:spacing w:before="0" w:after="0"/>
              <w:ind w:left="135"/>
              <w:jc w:val="left"/>
            </w:pPr>
          </w:p>
        </w:tc>
      </w:tr>
      <w:tr>
        <w:trPr>
          <w:trHeight w:val="555" w:hRule="atLeast"/>
          <w:trHeight w:val="144" w:hRule="atLeast"/>
        </w:trPr>
        <w:tc>
          <w:tcPr>
            <w:tcW w:w="4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Творческие работы учащихся</w:t>
            </w:r>
          </w:p>
        </w:tc>
        <w:tc>
          <w:tcPr>
            <w:tcW w:w="9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6" w:type="dxa"/>
            <w:tcBorders/>
            <w:tcMar>
              <w:top w:w="50" w:type="dxa"/>
              <w:left w:w="100" w:type="dxa"/>
            </w:tcMar>
            <w:vAlign w:val="center"/>
          </w:tcPr>
          <w:p>
            <w:pPr>
              <w:spacing w:before="0" w:after="0" w:line="276"/>
              <w:ind w:left="135"/>
              <w:jc w:val="center"/>
            </w:pPr>
          </w:p>
        </w:tc>
        <w:tc>
          <w:tcPr>
            <w:tcW w:w="1783" w:type="dxa"/>
            <w:tcBorders/>
            <w:tcMar>
              <w:top w:w="50" w:type="dxa"/>
              <w:left w:w="100" w:type="dxa"/>
            </w:tcMar>
            <w:vAlign w:val="center"/>
          </w:tcPr>
          <w:p>
            <w:pPr>
              <w:spacing w:before="0" w:after="0" w:line="276"/>
              <w:ind w:left="135"/>
              <w:jc w:val="center"/>
            </w:pPr>
          </w:p>
        </w:tc>
        <w:tc>
          <w:tcPr>
            <w:tcW w:w="2639" w:type="dxa"/>
            <w:tcBorders/>
            <w:tcMar>
              <w:top w:w="50" w:type="dxa"/>
              <w:left w:w="100" w:type="dxa"/>
            </w:tcMar>
            <w:vAlign w:val="center"/>
          </w:tcPr>
          <w:p>
            <w:pPr>
              <w:spacing w:before="0" w:after="0"/>
              <w:ind w:left="135"/>
              <w:jc w:val="left"/>
            </w:pPr>
          </w:p>
        </w:tc>
      </w:tr>
      <w:tr>
        <w:trPr>
          <w:trHeight w:val="300" w:hRule="atLeast"/>
          <w:trHeight w:val="144" w:hRule="atLeast"/>
        </w:trPr>
        <w:tc>
          <w:tcPr>
            <w:tcW w:w="4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Обобщающий урок</w:t>
            </w:r>
          </w:p>
        </w:tc>
        <w:tc>
          <w:tcPr>
            <w:tcW w:w="9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6" w:type="dxa"/>
            <w:tcBorders/>
            <w:tcMar>
              <w:top w:w="50" w:type="dxa"/>
              <w:left w:w="100" w:type="dxa"/>
            </w:tcMar>
            <w:vAlign w:val="center"/>
          </w:tcPr>
          <w:p>
            <w:pPr>
              <w:spacing w:before="0" w:after="0" w:line="276"/>
              <w:ind w:left="135"/>
              <w:jc w:val="center"/>
            </w:pPr>
          </w:p>
        </w:tc>
        <w:tc>
          <w:tcPr>
            <w:tcW w:w="1783" w:type="dxa"/>
            <w:tcBorders/>
            <w:tcMar>
              <w:top w:w="50" w:type="dxa"/>
              <w:left w:w="100" w:type="dxa"/>
            </w:tcMar>
            <w:vAlign w:val="center"/>
          </w:tcPr>
          <w:p>
            <w:pPr>
              <w:spacing w:before="0" w:after="0" w:line="276"/>
              <w:ind w:left="135"/>
              <w:jc w:val="center"/>
            </w:pPr>
          </w:p>
        </w:tc>
        <w:tc>
          <w:tcPr>
            <w:tcW w:w="2639" w:type="dxa"/>
            <w:tcBorders/>
            <w:tcMar>
              <w:top w:w="50" w:type="dxa"/>
              <w:left w:w="100" w:type="dxa"/>
            </w:tcMar>
            <w:vAlign w:val="center"/>
          </w:tcPr>
          <w:p>
            <w:pPr>
              <w:spacing w:before="0" w:after="0"/>
              <w:ind w:left="135"/>
              <w:jc w:val="left"/>
            </w:pPr>
          </w:p>
        </w:tc>
      </w:tr>
      <w:tr>
        <w:trPr>
          <w:trHeight w:val="300" w:hRule="atLeast"/>
          <w:trHeight w:val="144" w:hRule="atLeast"/>
        </w:trPr>
        <w:tc>
          <w:tcPr>
            <w:tcW w:w="4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Буддизм в России</w:t>
            </w:r>
          </w:p>
        </w:tc>
        <w:tc>
          <w:tcPr>
            <w:tcW w:w="9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6" w:type="dxa"/>
            <w:tcBorders/>
            <w:tcMar>
              <w:top w:w="50" w:type="dxa"/>
              <w:left w:w="100" w:type="dxa"/>
            </w:tcMar>
            <w:vAlign w:val="center"/>
          </w:tcPr>
          <w:p>
            <w:pPr>
              <w:spacing w:before="0" w:after="0" w:line="276"/>
              <w:ind w:left="135"/>
              <w:jc w:val="center"/>
            </w:pPr>
          </w:p>
        </w:tc>
        <w:tc>
          <w:tcPr>
            <w:tcW w:w="1783" w:type="dxa"/>
            <w:tcBorders/>
            <w:tcMar>
              <w:top w:w="50" w:type="dxa"/>
              <w:left w:w="100" w:type="dxa"/>
            </w:tcMar>
            <w:vAlign w:val="center"/>
          </w:tcPr>
          <w:p>
            <w:pPr>
              <w:spacing w:before="0" w:after="0" w:line="276"/>
              <w:ind w:left="135"/>
              <w:jc w:val="center"/>
            </w:pPr>
          </w:p>
        </w:tc>
        <w:tc>
          <w:tcPr>
            <w:tcW w:w="2639" w:type="dxa"/>
            <w:tcBorders/>
            <w:tcMar>
              <w:top w:w="50" w:type="dxa"/>
              <w:left w:w="100" w:type="dxa"/>
            </w:tcMar>
            <w:vAlign w:val="center"/>
          </w:tcPr>
          <w:p>
            <w:pPr>
              <w:spacing w:before="0" w:after="0"/>
              <w:ind w:left="135"/>
              <w:jc w:val="left"/>
            </w:pPr>
          </w:p>
        </w:tc>
      </w:tr>
      <w:tr>
        <w:trPr>
          <w:trHeight w:val="555" w:hRule="atLeast"/>
          <w:trHeight w:val="144" w:hRule="atLeast"/>
        </w:trPr>
        <w:tc>
          <w:tcPr>
            <w:tcW w:w="4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Путь духовного совершенствования</w:t>
            </w:r>
          </w:p>
        </w:tc>
        <w:tc>
          <w:tcPr>
            <w:tcW w:w="9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6" w:type="dxa"/>
            <w:tcBorders/>
            <w:tcMar>
              <w:top w:w="50" w:type="dxa"/>
              <w:left w:w="100" w:type="dxa"/>
            </w:tcMar>
            <w:vAlign w:val="center"/>
          </w:tcPr>
          <w:p>
            <w:pPr>
              <w:spacing w:before="0" w:after="0" w:line="276"/>
              <w:ind w:left="135"/>
              <w:jc w:val="center"/>
            </w:pPr>
          </w:p>
        </w:tc>
        <w:tc>
          <w:tcPr>
            <w:tcW w:w="1783" w:type="dxa"/>
            <w:tcBorders/>
            <w:tcMar>
              <w:top w:w="50" w:type="dxa"/>
              <w:left w:w="100" w:type="dxa"/>
            </w:tcMar>
            <w:vAlign w:val="center"/>
          </w:tcPr>
          <w:p>
            <w:pPr>
              <w:spacing w:before="0" w:after="0" w:line="276"/>
              <w:ind w:left="135"/>
              <w:jc w:val="center"/>
            </w:pPr>
          </w:p>
        </w:tc>
        <w:tc>
          <w:tcPr>
            <w:tcW w:w="2639" w:type="dxa"/>
            <w:tcBorders/>
            <w:tcMar>
              <w:top w:w="50" w:type="dxa"/>
              <w:left w:w="100" w:type="dxa"/>
            </w:tcMar>
            <w:vAlign w:val="center"/>
          </w:tcPr>
          <w:p>
            <w:pPr>
              <w:spacing w:before="0" w:after="0"/>
              <w:ind w:left="135"/>
              <w:jc w:val="left"/>
            </w:pPr>
          </w:p>
        </w:tc>
      </w:tr>
      <w:tr>
        <w:trPr>
          <w:trHeight w:val="555" w:hRule="atLeast"/>
          <w:trHeight w:val="144" w:hRule="atLeast"/>
        </w:trPr>
        <w:tc>
          <w:tcPr>
            <w:tcW w:w="4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Буддийское учение о добродетелях</w:t>
            </w:r>
          </w:p>
        </w:tc>
        <w:tc>
          <w:tcPr>
            <w:tcW w:w="9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6" w:type="dxa"/>
            <w:tcBorders/>
            <w:tcMar>
              <w:top w:w="50" w:type="dxa"/>
              <w:left w:w="100" w:type="dxa"/>
            </w:tcMar>
            <w:vAlign w:val="center"/>
          </w:tcPr>
          <w:p>
            <w:pPr>
              <w:spacing w:before="0" w:after="0" w:line="276"/>
              <w:ind w:left="135"/>
              <w:jc w:val="center"/>
            </w:pPr>
          </w:p>
        </w:tc>
        <w:tc>
          <w:tcPr>
            <w:tcW w:w="1783" w:type="dxa"/>
            <w:tcBorders/>
            <w:tcMar>
              <w:top w:w="50" w:type="dxa"/>
              <w:left w:w="100" w:type="dxa"/>
            </w:tcMar>
            <w:vAlign w:val="center"/>
          </w:tcPr>
          <w:p>
            <w:pPr>
              <w:spacing w:before="0" w:after="0" w:line="276"/>
              <w:ind w:left="135"/>
              <w:jc w:val="center"/>
            </w:pPr>
          </w:p>
        </w:tc>
        <w:tc>
          <w:tcPr>
            <w:tcW w:w="2639" w:type="dxa"/>
            <w:tcBorders/>
            <w:tcMar>
              <w:top w:w="50" w:type="dxa"/>
              <w:left w:w="100" w:type="dxa"/>
            </w:tcMar>
            <w:vAlign w:val="center"/>
          </w:tcPr>
          <w:p>
            <w:pPr>
              <w:spacing w:before="0" w:after="0"/>
              <w:ind w:left="135"/>
              <w:jc w:val="left"/>
            </w:pPr>
          </w:p>
        </w:tc>
      </w:tr>
      <w:tr>
        <w:trPr>
          <w:trHeight w:val="555" w:hRule="atLeast"/>
          <w:trHeight w:val="144" w:hRule="atLeast"/>
        </w:trPr>
        <w:tc>
          <w:tcPr>
            <w:tcW w:w="4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Буддийские символы</w:t>
            </w:r>
          </w:p>
        </w:tc>
        <w:tc>
          <w:tcPr>
            <w:tcW w:w="9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6" w:type="dxa"/>
            <w:tcBorders/>
            <w:tcMar>
              <w:top w:w="50" w:type="dxa"/>
              <w:left w:w="100" w:type="dxa"/>
            </w:tcMar>
            <w:vAlign w:val="center"/>
          </w:tcPr>
          <w:p>
            <w:pPr>
              <w:spacing w:before="0" w:after="0" w:line="276"/>
              <w:ind w:left="135"/>
              <w:jc w:val="center"/>
            </w:pPr>
          </w:p>
        </w:tc>
        <w:tc>
          <w:tcPr>
            <w:tcW w:w="1783" w:type="dxa"/>
            <w:tcBorders/>
            <w:tcMar>
              <w:top w:w="50" w:type="dxa"/>
              <w:left w:w="100" w:type="dxa"/>
            </w:tcMar>
            <w:vAlign w:val="center"/>
          </w:tcPr>
          <w:p>
            <w:pPr>
              <w:spacing w:before="0" w:after="0" w:line="276"/>
              <w:ind w:left="135"/>
              <w:jc w:val="center"/>
            </w:pPr>
          </w:p>
        </w:tc>
        <w:tc>
          <w:tcPr>
            <w:tcW w:w="2639" w:type="dxa"/>
            <w:tcBorders/>
            <w:tcMar>
              <w:top w:w="50" w:type="dxa"/>
              <w:left w:w="100" w:type="dxa"/>
            </w:tcMar>
            <w:vAlign w:val="center"/>
          </w:tcPr>
          <w:p>
            <w:pPr>
              <w:spacing w:before="0" w:after="0"/>
              <w:ind w:left="135"/>
              <w:jc w:val="left"/>
            </w:pPr>
          </w:p>
        </w:tc>
      </w:tr>
      <w:tr>
        <w:trPr>
          <w:trHeight w:val="645" w:hRule="atLeast"/>
          <w:trHeight w:val="144" w:hRule="atLeast"/>
        </w:trPr>
        <w:tc>
          <w:tcPr>
            <w:tcW w:w="4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Буддийские ритуалы и обряды</w:t>
            </w:r>
          </w:p>
        </w:tc>
        <w:tc>
          <w:tcPr>
            <w:tcW w:w="9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6" w:type="dxa"/>
            <w:tcBorders/>
            <w:tcMar>
              <w:top w:w="50" w:type="dxa"/>
              <w:left w:w="100" w:type="dxa"/>
            </w:tcMar>
            <w:vAlign w:val="center"/>
          </w:tcPr>
          <w:p>
            <w:pPr>
              <w:spacing w:before="0" w:after="0" w:line="276"/>
              <w:ind w:left="135"/>
              <w:jc w:val="center"/>
            </w:pPr>
          </w:p>
        </w:tc>
        <w:tc>
          <w:tcPr>
            <w:tcW w:w="1783" w:type="dxa"/>
            <w:tcBorders/>
            <w:tcMar>
              <w:top w:w="50" w:type="dxa"/>
              <w:left w:w="100" w:type="dxa"/>
            </w:tcMar>
            <w:vAlign w:val="center"/>
          </w:tcPr>
          <w:p>
            <w:pPr>
              <w:spacing w:before="0" w:after="0" w:line="276"/>
              <w:ind w:left="135"/>
              <w:jc w:val="center"/>
            </w:pPr>
          </w:p>
        </w:tc>
        <w:tc>
          <w:tcPr>
            <w:tcW w:w="2639" w:type="dxa"/>
            <w:tcBorders/>
            <w:tcMar>
              <w:top w:w="50" w:type="dxa"/>
              <w:left w:w="100" w:type="dxa"/>
            </w:tcMar>
            <w:vAlign w:val="center"/>
          </w:tcPr>
          <w:p>
            <w:pPr>
              <w:spacing w:before="0" w:after="0"/>
              <w:ind w:left="135"/>
              <w:jc w:val="left"/>
            </w:pPr>
          </w:p>
        </w:tc>
      </w:tr>
      <w:tr>
        <w:trPr>
          <w:trHeight w:val="555" w:hRule="atLeast"/>
          <w:trHeight w:val="144" w:hRule="atLeast"/>
        </w:trPr>
        <w:tc>
          <w:tcPr>
            <w:tcW w:w="4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Буддийские святыни</w:t>
            </w:r>
          </w:p>
        </w:tc>
        <w:tc>
          <w:tcPr>
            <w:tcW w:w="9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6" w:type="dxa"/>
            <w:tcBorders/>
            <w:tcMar>
              <w:top w:w="50" w:type="dxa"/>
              <w:left w:w="100" w:type="dxa"/>
            </w:tcMar>
            <w:vAlign w:val="center"/>
          </w:tcPr>
          <w:p>
            <w:pPr>
              <w:spacing w:before="0" w:after="0" w:line="276"/>
              <w:ind w:left="135"/>
              <w:jc w:val="center"/>
            </w:pPr>
          </w:p>
        </w:tc>
        <w:tc>
          <w:tcPr>
            <w:tcW w:w="1783" w:type="dxa"/>
            <w:tcBorders/>
            <w:tcMar>
              <w:top w:w="50" w:type="dxa"/>
              <w:left w:w="100" w:type="dxa"/>
            </w:tcMar>
            <w:vAlign w:val="center"/>
          </w:tcPr>
          <w:p>
            <w:pPr>
              <w:spacing w:before="0" w:after="0" w:line="276"/>
              <w:ind w:left="135"/>
              <w:jc w:val="center"/>
            </w:pPr>
          </w:p>
        </w:tc>
        <w:tc>
          <w:tcPr>
            <w:tcW w:w="2639" w:type="dxa"/>
            <w:tcBorders/>
            <w:tcMar>
              <w:top w:w="50" w:type="dxa"/>
              <w:left w:w="100" w:type="dxa"/>
            </w:tcMar>
            <w:vAlign w:val="center"/>
          </w:tcPr>
          <w:p>
            <w:pPr>
              <w:spacing w:before="0" w:after="0"/>
              <w:ind w:left="135"/>
              <w:jc w:val="left"/>
            </w:pPr>
          </w:p>
        </w:tc>
      </w:tr>
      <w:tr>
        <w:trPr>
          <w:trHeight w:val="825" w:hRule="atLeast"/>
          <w:trHeight w:val="144" w:hRule="atLeast"/>
        </w:trPr>
        <w:tc>
          <w:tcPr>
            <w:tcW w:w="4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Буддийские священные сооружения</w:t>
            </w:r>
          </w:p>
        </w:tc>
        <w:tc>
          <w:tcPr>
            <w:tcW w:w="9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6" w:type="dxa"/>
            <w:tcBorders/>
            <w:tcMar>
              <w:top w:w="50" w:type="dxa"/>
              <w:left w:w="100" w:type="dxa"/>
            </w:tcMar>
            <w:vAlign w:val="center"/>
          </w:tcPr>
          <w:p>
            <w:pPr>
              <w:spacing w:before="0" w:after="0" w:line="276"/>
              <w:ind w:left="135"/>
              <w:jc w:val="center"/>
            </w:pPr>
          </w:p>
        </w:tc>
        <w:tc>
          <w:tcPr>
            <w:tcW w:w="1783" w:type="dxa"/>
            <w:tcBorders/>
            <w:tcMar>
              <w:top w:w="50" w:type="dxa"/>
              <w:left w:w="100" w:type="dxa"/>
            </w:tcMar>
            <w:vAlign w:val="center"/>
          </w:tcPr>
          <w:p>
            <w:pPr>
              <w:spacing w:before="0" w:after="0" w:line="276"/>
              <w:ind w:left="135"/>
              <w:jc w:val="center"/>
            </w:pPr>
          </w:p>
        </w:tc>
        <w:tc>
          <w:tcPr>
            <w:tcW w:w="2639" w:type="dxa"/>
            <w:tcBorders/>
            <w:tcMar>
              <w:top w:w="50" w:type="dxa"/>
              <w:left w:w="100" w:type="dxa"/>
            </w:tcMar>
            <w:vAlign w:val="center"/>
          </w:tcPr>
          <w:p>
            <w:pPr>
              <w:spacing w:before="0" w:after="0"/>
              <w:ind w:left="135"/>
              <w:jc w:val="left"/>
            </w:pPr>
          </w:p>
        </w:tc>
      </w:tr>
      <w:tr>
        <w:trPr>
          <w:trHeight w:val="300" w:hRule="atLeast"/>
          <w:trHeight w:val="144" w:hRule="atLeast"/>
        </w:trPr>
        <w:tc>
          <w:tcPr>
            <w:tcW w:w="4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Буддийский храм</w:t>
            </w:r>
          </w:p>
        </w:tc>
        <w:tc>
          <w:tcPr>
            <w:tcW w:w="9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6" w:type="dxa"/>
            <w:tcBorders/>
            <w:tcMar>
              <w:top w:w="50" w:type="dxa"/>
              <w:left w:w="100" w:type="dxa"/>
            </w:tcMar>
            <w:vAlign w:val="center"/>
          </w:tcPr>
          <w:p>
            <w:pPr>
              <w:spacing w:before="0" w:after="0" w:line="276"/>
              <w:ind w:left="135"/>
              <w:jc w:val="center"/>
            </w:pPr>
          </w:p>
        </w:tc>
        <w:tc>
          <w:tcPr>
            <w:tcW w:w="1783" w:type="dxa"/>
            <w:tcBorders/>
            <w:tcMar>
              <w:top w:w="50" w:type="dxa"/>
              <w:left w:w="100" w:type="dxa"/>
            </w:tcMar>
            <w:vAlign w:val="center"/>
          </w:tcPr>
          <w:p>
            <w:pPr>
              <w:spacing w:before="0" w:after="0" w:line="276"/>
              <w:ind w:left="135"/>
              <w:jc w:val="center"/>
            </w:pPr>
          </w:p>
        </w:tc>
        <w:tc>
          <w:tcPr>
            <w:tcW w:w="2639" w:type="dxa"/>
            <w:tcBorders/>
            <w:tcMar>
              <w:top w:w="50" w:type="dxa"/>
              <w:left w:w="100" w:type="dxa"/>
            </w:tcMar>
            <w:vAlign w:val="center"/>
          </w:tcPr>
          <w:p>
            <w:pPr>
              <w:spacing w:before="0" w:after="0"/>
              <w:ind w:left="135"/>
              <w:jc w:val="left"/>
            </w:pPr>
          </w:p>
        </w:tc>
      </w:tr>
      <w:tr>
        <w:trPr>
          <w:trHeight w:val="555" w:hRule="atLeast"/>
          <w:trHeight w:val="144" w:hRule="atLeast"/>
        </w:trPr>
        <w:tc>
          <w:tcPr>
            <w:tcW w:w="4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Буддийский календарь</w:t>
            </w:r>
          </w:p>
        </w:tc>
        <w:tc>
          <w:tcPr>
            <w:tcW w:w="9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6" w:type="dxa"/>
            <w:tcBorders/>
            <w:tcMar>
              <w:top w:w="50" w:type="dxa"/>
              <w:left w:w="100" w:type="dxa"/>
            </w:tcMar>
            <w:vAlign w:val="center"/>
          </w:tcPr>
          <w:p>
            <w:pPr>
              <w:spacing w:before="0" w:after="0" w:line="276"/>
              <w:ind w:left="135"/>
              <w:jc w:val="center"/>
            </w:pPr>
          </w:p>
        </w:tc>
        <w:tc>
          <w:tcPr>
            <w:tcW w:w="1783" w:type="dxa"/>
            <w:tcBorders/>
            <w:tcMar>
              <w:top w:w="50" w:type="dxa"/>
              <w:left w:w="100" w:type="dxa"/>
            </w:tcMar>
            <w:vAlign w:val="center"/>
          </w:tcPr>
          <w:p>
            <w:pPr>
              <w:spacing w:before="0" w:after="0" w:line="276"/>
              <w:ind w:left="135"/>
              <w:jc w:val="center"/>
            </w:pPr>
          </w:p>
        </w:tc>
        <w:tc>
          <w:tcPr>
            <w:tcW w:w="2639" w:type="dxa"/>
            <w:tcBorders/>
            <w:tcMar>
              <w:top w:w="50" w:type="dxa"/>
              <w:left w:w="100" w:type="dxa"/>
            </w:tcMar>
            <w:vAlign w:val="center"/>
          </w:tcPr>
          <w:p>
            <w:pPr>
              <w:spacing w:before="0" w:after="0"/>
              <w:ind w:left="135"/>
              <w:jc w:val="left"/>
            </w:pPr>
          </w:p>
        </w:tc>
      </w:tr>
      <w:tr>
        <w:trPr>
          <w:trHeight w:val="555" w:hRule="atLeast"/>
          <w:trHeight w:val="144" w:hRule="atLeast"/>
        </w:trPr>
        <w:tc>
          <w:tcPr>
            <w:tcW w:w="4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Буддийские праздники</w:t>
            </w:r>
          </w:p>
        </w:tc>
        <w:tc>
          <w:tcPr>
            <w:tcW w:w="9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6" w:type="dxa"/>
            <w:tcBorders/>
            <w:tcMar>
              <w:top w:w="50" w:type="dxa"/>
              <w:left w:w="100" w:type="dxa"/>
            </w:tcMar>
            <w:vAlign w:val="center"/>
          </w:tcPr>
          <w:p>
            <w:pPr>
              <w:spacing w:before="0" w:after="0" w:line="276"/>
              <w:ind w:left="135"/>
              <w:jc w:val="center"/>
            </w:pPr>
          </w:p>
        </w:tc>
        <w:tc>
          <w:tcPr>
            <w:tcW w:w="1783" w:type="dxa"/>
            <w:tcBorders/>
            <w:tcMar>
              <w:top w:w="50" w:type="dxa"/>
              <w:left w:w="100" w:type="dxa"/>
            </w:tcMar>
            <w:vAlign w:val="center"/>
          </w:tcPr>
          <w:p>
            <w:pPr>
              <w:spacing w:before="0" w:after="0" w:line="276"/>
              <w:ind w:left="135"/>
              <w:jc w:val="center"/>
            </w:pPr>
          </w:p>
        </w:tc>
        <w:tc>
          <w:tcPr>
            <w:tcW w:w="2639" w:type="dxa"/>
            <w:tcBorders/>
            <w:tcMar>
              <w:top w:w="50" w:type="dxa"/>
              <w:left w:w="100" w:type="dxa"/>
            </w:tcMar>
            <w:vAlign w:val="center"/>
          </w:tcPr>
          <w:p>
            <w:pPr>
              <w:spacing w:before="0" w:after="0"/>
              <w:ind w:left="135"/>
              <w:jc w:val="left"/>
            </w:pPr>
          </w:p>
        </w:tc>
      </w:tr>
      <w:tr>
        <w:trPr>
          <w:trHeight w:val="825" w:hRule="atLeast"/>
          <w:trHeight w:val="144" w:hRule="atLeast"/>
        </w:trPr>
        <w:tc>
          <w:tcPr>
            <w:tcW w:w="4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Искусство в буддийской культуре</w:t>
            </w:r>
          </w:p>
        </w:tc>
        <w:tc>
          <w:tcPr>
            <w:tcW w:w="9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6" w:type="dxa"/>
            <w:tcBorders/>
            <w:tcMar>
              <w:top w:w="50" w:type="dxa"/>
              <w:left w:w="100" w:type="dxa"/>
            </w:tcMar>
            <w:vAlign w:val="center"/>
          </w:tcPr>
          <w:p>
            <w:pPr>
              <w:spacing w:before="0" w:after="0" w:line="276"/>
              <w:ind w:left="135"/>
              <w:jc w:val="center"/>
            </w:pPr>
          </w:p>
        </w:tc>
        <w:tc>
          <w:tcPr>
            <w:tcW w:w="1783" w:type="dxa"/>
            <w:tcBorders/>
            <w:tcMar>
              <w:top w:w="50" w:type="dxa"/>
              <w:left w:w="100" w:type="dxa"/>
            </w:tcMar>
            <w:vAlign w:val="center"/>
          </w:tcPr>
          <w:p>
            <w:pPr>
              <w:spacing w:before="0" w:after="0" w:line="276"/>
              <w:ind w:left="135"/>
              <w:jc w:val="center"/>
            </w:pPr>
          </w:p>
        </w:tc>
        <w:tc>
          <w:tcPr>
            <w:tcW w:w="2639" w:type="dxa"/>
            <w:tcBorders/>
            <w:tcMar>
              <w:top w:w="50" w:type="dxa"/>
              <w:left w:w="100" w:type="dxa"/>
            </w:tcMar>
            <w:vAlign w:val="center"/>
          </w:tcPr>
          <w:p>
            <w:pPr>
              <w:spacing w:before="0" w:after="0"/>
              <w:ind w:left="135"/>
              <w:jc w:val="left"/>
            </w:pPr>
          </w:p>
        </w:tc>
      </w:tr>
      <w:tr>
        <w:trPr>
          <w:trHeight w:val="555" w:hRule="atLeast"/>
          <w:trHeight w:val="144" w:hRule="atLeast"/>
        </w:trPr>
        <w:tc>
          <w:tcPr>
            <w:tcW w:w="4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Любовь и уважение к Отечеству</w:t>
            </w:r>
          </w:p>
        </w:tc>
        <w:tc>
          <w:tcPr>
            <w:tcW w:w="9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6" w:type="dxa"/>
            <w:tcBorders/>
            <w:tcMar>
              <w:top w:w="50" w:type="dxa"/>
              <w:left w:w="100" w:type="dxa"/>
            </w:tcMar>
            <w:vAlign w:val="center"/>
          </w:tcPr>
          <w:p>
            <w:pPr>
              <w:spacing w:before="0" w:after="0" w:line="276"/>
              <w:ind w:left="135"/>
              <w:jc w:val="center"/>
            </w:pPr>
          </w:p>
        </w:tc>
        <w:tc>
          <w:tcPr>
            <w:tcW w:w="1783" w:type="dxa"/>
            <w:tcBorders/>
            <w:tcMar>
              <w:top w:w="50" w:type="dxa"/>
              <w:left w:w="100" w:type="dxa"/>
            </w:tcMar>
            <w:vAlign w:val="center"/>
          </w:tcPr>
          <w:p>
            <w:pPr>
              <w:spacing w:before="0" w:after="0" w:line="276"/>
              <w:ind w:left="135"/>
              <w:jc w:val="center"/>
            </w:pPr>
          </w:p>
        </w:tc>
        <w:tc>
          <w:tcPr>
            <w:tcW w:w="2639"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6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39" w:type="dxa"/>
            <w:tcBorders/>
            <w:tcMar>
              <w:top w:w="50" w:type="dxa"/>
              <w:left w:w="100" w:type="dxa"/>
            </w:tcMar>
            <w:vAlign w:val="center"/>
          </w:tcPr>
          <w:p>
            <w:pPr>
              <w:jc w:val="left"/>
            </w:pPr>
          </w:p>
        </w:tc>
      </w:tr>
    </w:tbl>
    <w:p>
      <w:pPr>
        <w:sectPr>
          <w:pgSz w:w="16383" w:h="11906" w:orient="landscape"/>
        </w:sectPr>
      </w:pPr>
    </w:p>
    <w:bookmarkStart w:name="block-37876877" w:id="17"/>
    <w:p>
      <w:pPr>
        <w:sectPr>
          <w:pgSz w:w="16383" w:h="11906" w:orient="landscape"/>
        </w:sectPr>
      </w:pPr>
    </w:p>
    <w:bookmarkEnd w:id="17"/>
    <w:bookmarkEnd w:id="16"/>
    <w:bookmarkStart w:name="block-37876878" w:id="18"/>
    <w:p>
      <w:pPr>
        <w:spacing w:before="0" w:after="0"/>
        <w:ind w:left="120"/>
        <w:jc w:val="left"/>
      </w:pPr>
      <w:r>
        <w:rPr>
          <w:rFonts w:ascii="Times New Roman" w:hAnsi="Times New Roman"/>
          <w:b/>
          <w:i w:val="false"/>
          <w:color w:val="000000"/>
          <w:sz w:val="28"/>
        </w:rPr>
        <w:t xml:space="preserve"> ТЕМАТИЧЕСКОЕ ПЛАНИРОВАНИЕ </w:t>
      </w:r>
    </w:p>
    <w:p>
      <w:pPr>
        <w:spacing w:before="0" w:after="0"/>
        <w:ind w:left="120"/>
        <w:jc w:val="left"/>
      </w:pPr>
      <w:r>
        <w:rPr>
          <w:rFonts w:ascii="Times New Roman" w:hAnsi="Times New Roman"/>
          <w:b/>
          <w:i w:val="false"/>
          <w:color w:val="000000"/>
          <w:sz w:val="28"/>
        </w:rPr>
        <w:t xml:space="preserve"> МОДУЛЬ "ОСНОВЫ ИУДЕЙСКОЙ КУЛЬТУРЫ" </w:t>
      </w:r>
    </w:p>
    <w:tbl>
      <w:tblPr>
        <w:tblW w:w="0" w:type="auto"/>
        <w:tblCellSpacing w:w="20" w:type="nil"/>
        <w:tblBorders>
          <w:top w:val="single"/>
          <w:left w:val="single"/>
          <w:bottom w:val="single"/>
          <w:right w:val="single"/>
          <w:insideH w:val="single"/>
          <w:insideV w:val="single"/>
        </w:tblBorders>
      </w:tblPr>
      <w:tblGrid>
        <w:gridCol w:w="680"/>
        <w:gridCol w:w="2560"/>
        <w:gridCol w:w="1428"/>
        <w:gridCol w:w="2466"/>
        <w:gridCol w:w="2588"/>
        <w:gridCol w:w="3872"/>
      </w:tblGrid>
      <w:tr>
        <w:trPr>
          <w:trHeight w:val="300" w:hRule="atLeast"/>
          <w:trHeight w:val="144" w:hRule="atLeast"/>
        </w:trPr>
        <w:tc>
          <w:tcPr>
            <w:tcW w:w="47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81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71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9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2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81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555" w:hRule="atLeast"/>
          <w:trHeight w:val="144" w:hRule="atLeast"/>
        </w:trPr>
        <w:tc>
          <w:tcPr>
            <w:tcW w:w="4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Россия — наша Родина</w:t>
            </w:r>
          </w:p>
        </w:tc>
        <w:tc>
          <w:tcPr>
            <w:tcW w:w="9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26" w:type="dxa"/>
            <w:tcBorders/>
            <w:tcMar>
              <w:top w:w="50" w:type="dxa"/>
              <w:left w:w="100" w:type="dxa"/>
            </w:tcMar>
            <w:vAlign w:val="center"/>
          </w:tcPr>
          <w:p>
            <w:pPr>
              <w:spacing w:before="0" w:after="0" w:line="276"/>
              <w:ind w:left="135"/>
              <w:jc w:val="center"/>
            </w:pPr>
          </w:p>
        </w:tc>
        <w:tc>
          <w:tcPr>
            <w:tcW w:w="1811" w:type="dxa"/>
            <w:tcBorders/>
            <w:tcMar>
              <w:top w:w="50" w:type="dxa"/>
              <w:left w:w="100" w:type="dxa"/>
            </w:tcMar>
            <w:vAlign w:val="center"/>
          </w:tcPr>
          <w:p>
            <w:pPr>
              <w:spacing w:before="0" w:after="0" w:line="276"/>
              <w:ind w:left="135"/>
              <w:jc w:val="center"/>
            </w:pPr>
          </w:p>
        </w:tc>
        <w:tc>
          <w:tcPr>
            <w:tcW w:w="2710" w:type="dxa"/>
            <w:tcBorders/>
            <w:tcMar>
              <w:top w:w="50" w:type="dxa"/>
              <w:left w:w="100" w:type="dxa"/>
            </w:tcMar>
            <w:vAlign w:val="center"/>
          </w:tcPr>
          <w:p>
            <w:pPr>
              <w:spacing w:before="0" w:after="0"/>
              <w:ind w:left="135"/>
              <w:jc w:val="left"/>
            </w:pPr>
          </w:p>
        </w:tc>
      </w:tr>
      <w:tr>
        <w:trPr>
          <w:trHeight w:val="1635" w:hRule="atLeast"/>
          <w:trHeight w:val="144" w:hRule="atLeast"/>
        </w:trPr>
        <w:tc>
          <w:tcPr>
            <w:tcW w:w="4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Введение в иудейскую духовную традицию. Культура и религия</w:t>
            </w:r>
          </w:p>
        </w:tc>
        <w:tc>
          <w:tcPr>
            <w:tcW w:w="9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26" w:type="dxa"/>
            <w:tcBorders/>
            <w:tcMar>
              <w:top w:w="50" w:type="dxa"/>
              <w:left w:w="100" w:type="dxa"/>
            </w:tcMar>
            <w:vAlign w:val="center"/>
          </w:tcPr>
          <w:p>
            <w:pPr>
              <w:spacing w:before="0" w:after="0" w:line="276"/>
              <w:ind w:left="135"/>
              <w:jc w:val="center"/>
            </w:pPr>
          </w:p>
        </w:tc>
        <w:tc>
          <w:tcPr>
            <w:tcW w:w="1811" w:type="dxa"/>
            <w:tcBorders/>
            <w:tcMar>
              <w:top w:w="50" w:type="dxa"/>
              <w:left w:w="100" w:type="dxa"/>
            </w:tcMar>
            <w:vAlign w:val="center"/>
          </w:tcPr>
          <w:p>
            <w:pPr>
              <w:spacing w:before="0" w:after="0" w:line="276"/>
              <w:ind w:left="135"/>
              <w:jc w:val="center"/>
            </w:pPr>
          </w:p>
        </w:tc>
        <w:tc>
          <w:tcPr>
            <w:tcW w:w="2710" w:type="dxa"/>
            <w:tcBorders/>
            <w:tcMar>
              <w:top w:w="50" w:type="dxa"/>
              <w:left w:w="100" w:type="dxa"/>
            </w:tcMar>
            <w:vAlign w:val="center"/>
          </w:tcPr>
          <w:p>
            <w:pPr>
              <w:spacing w:before="0" w:after="0"/>
              <w:ind w:left="135"/>
              <w:jc w:val="left"/>
            </w:pPr>
          </w:p>
        </w:tc>
      </w:tr>
      <w:tr>
        <w:trPr>
          <w:trHeight w:val="1365" w:hRule="atLeast"/>
          <w:trHeight w:val="144" w:hRule="atLeast"/>
        </w:trPr>
        <w:tc>
          <w:tcPr>
            <w:tcW w:w="4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Тора — главная книга иудаизма. Сущность Торы. «Золотое правило Гилеля»</w:t>
            </w:r>
          </w:p>
        </w:tc>
        <w:tc>
          <w:tcPr>
            <w:tcW w:w="9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26" w:type="dxa"/>
            <w:tcBorders/>
            <w:tcMar>
              <w:top w:w="50" w:type="dxa"/>
              <w:left w:w="100" w:type="dxa"/>
            </w:tcMar>
            <w:vAlign w:val="center"/>
          </w:tcPr>
          <w:p>
            <w:pPr>
              <w:spacing w:before="0" w:after="0" w:line="276"/>
              <w:ind w:left="135"/>
              <w:jc w:val="center"/>
            </w:pPr>
          </w:p>
        </w:tc>
        <w:tc>
          <w:tcPr>
            <w:tcW w:w="1811" w:type="dxa"/>
            <w:tcBorders/>
            <w:tcMar>
              <w:top w:w="50" w:type="dxa"/>
              <w:left w:w="100" w:type="dxa"/>
            </w:tcMar>
            <w:vAlign w:val="center"/>
          </w:tcPr>
          <w:p>
            <w:pPr>
              <w:spacing w:before="0" w:after="0" w:line="276"/>
              <w:ind w:left="135"/>
              <w:jc w:val="center"/>
            </w:pPr>
          </w:p>
        </w:tc>
        <w:tc>
          <w:tcPr>
            <w:tcW w:w="2710" w:type="dxa"/>
            <w:tcBorders/>
            <w:tcMar>
              <w:top w:w="50" w:type="dxa"/>
              <w:left w:w="100" w:type="dxa"/>
            </w:tcMar>
            <w:vAlign w:val="center"/>
          </w:tcPr>
          <w:p>
            <w:pPr>
              <w:spacing w:before="0" w:after="0"/>
              <w:ind w:left="135"/>
              <w:jc w:val="left"/>
            </w:pPr>
          </w:p>
        </w:tc>
      </w:tr>
      <w:tr>
        <w:trPr>
          <w:trHeight w:val="1095" w:hRule="atLeast"/>
          <w:trHeight w:val="144" w:hRule="atLeast"/>
        </w:trPr>
        <w:tc>
          <w:tcPr>
            <w:tcW w:w="4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Письменная и Устная Тора. Классические тексты иудаизма</w:t>
            </w:r>
          </w:p>
        </w:tc>
        <w:tc>
          <w:tcPr>
            <w:tcW w:w="9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26" w:type="dxa"/>
            <w:tcBorders/>
            <w:tcMar>
              <w:top w:w="50" w:type="dxa"/>
              <w:left w:w="100" w:type="dxa"/>
            </w:tcMar>
            <w:vAlign w:val="center"/>
          </w:tcPr>
          <w:p>
            <w:pPr>
              <w:spacing w:before="0" w:after="0" w:line="276"/>
              <w:ind w:left="135"/>
              <w:jc w:val="center"/>
            </w:pPr>
          </w:p>
        </w:tc>
        <w:tc>
          <w:tcPr>
            <w:tcW w:w="1811" w:type="dxa"/>
            <w:tcBorders/>
            <w:tcMar>
              <w:top w:w="50" w:type="dxa"/>
              <w:left w:w="100" w:type="dxa"/>
            </w:tcMar>
            <w:vAlign w:val="center"/>
          </w:tcPr>
          <w:p>
            <w:pPr>
              <w:spacing w:before="0" w:after="0" w:line="276"/>
              <w:ind w:left="135"/>
              <w:jc w:val="center"/>
            </w:pPr>
          </w:p>
        </w:tc>
        <w:tc>
          <w:tcPr>
            <w:tcW w:w="2710" w:type="dxa"/>
            <w:tcBorders/>
            <w:tcMar>
              <w:top w:w="50" w:type="dxa"/>
              <w:left w:w="100" w:type="dxa"/>
            </w:tcMar>
            <w:vAlign w:val="center"/>
          </w:tcPr>
          <w:p>
            <w:pPr>
              <w:spacing w:before="0" w:after="0"/>
              <w:ind w:left="135"/>
              <w:jc w:val="left"/>
            </w:pPr>
          </w:p>
        </w:tc>
      </w:tr>
      <w:tr>
        <w:trPr>
          <w:trHeight w:val="1635" w:hRule="atLeast"/>
          <w:trHeight w:val="144" w:hRule="atLeast"/>
        </w:trPr>
        <w:tc>
          <w:tcPr>
            <w:tcW w:w="4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Патриархи еврейского народа: от Авраама до Моше. Дарование Торы на горе Синай</w:t>
            </w:r>
          </w:p>
        </w:tc>
        <w:tc>
          <w:tcPr>
            <w:tcW w:w="9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26" w:type="dxa"/>
            <w:tcBorders/>
            <w:tcMar>
              <w:top w:w="50" w:type="dxa"/>
              <w:left w:w="100" w:type="dxa"/>
            </w:tcMar>
            <w:vAlign w:val="center"/>
          </w:tcPr>
          <w:p>
            <w:pPr>
              <w:spacing w:before="0" w:after="0" w:line="276"/>
              <w:ind w:left="135"/>
              <w:jc w:val="center"/>
            </w:pPr>
          </w:p>
        </w:tc>
        <w:tc>
          <w:tcPr>
            <w:tcW w:w="1811" w:type="dxa"/>
            <w:tcBorders/>
            <w:tcMar>
              <w:top w:w="50" w:type="dxa"/>
              <w:left w:w="100" w:type="dxa"/>
            </w:tcMar>
            <w:vAlign w:val="center"/>
          </w:tcPr>
          <w:p>
            <w:pPr>
              <w:spacing w:before="0" w:after="0" w:line="276"/>
              <w:ind w:left="135"/>
              <w:jc w:val="center"/>
            </w:pPr>
          </w:p>
        </w:tc>
        <w:tc>
          <w:tcPr>
            <w:tcW w:w="2710" w:type="dxa"/>
            <w:tcBorders/>
            <w:tcMar>
              <w:top w:w="50" w:type="dxa"/>
              <w:left w:w="100" w:type="dxa"/>
            </w:tcMar>
            <w:vAlign w:val="center"/>
          </w:tcPr>
          <w:p>
            <w:pPr>
              <w:spacing w:before="0" w:after="0"/>
              <w:ind w:left="135"/>
              <w:jc w:val="left"/>
            </w:pPr>
          </w:p>
        </w:tc>
      </w:tr>
      <w:tr>
        <w:trPr>
          <w:trHeight w:val="1095" w:hRule="atLeast"/>
          <w:trHeight w:val="144" w:hRule="atLeast"/>
        </w:trPr>
        <w:tc>
          <w:tcPr>
            <w:tcW w:w="4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Пророки и праведники в иудейской культуре</w:t>
            </w:r>
          </w:p>
        </w:tc>
        <w:tc>
          <w:tcPr>
            <w:tcW w:w="9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26" w:type="dxa"/>
            <w:tcBorders/>
            <w:tcMar>
              <w:top w:w="50" w:type="dxa"/>
              <w:left w:w="100" w:type="dxa"/>
            </w:tcMar>
            <w:vAlign w:val="center"/>
          </w:tcPr>
          <w:p>
            <w:pPr>
              <w:spacing w:before="0" w:after="0" w:line="276"/>
              <w:ind w:left="135"/>
              <w:jc w:val="center"/>
            </w:pPr>
          </w:p>
        </w:tc>
        <w:tc>
          <w:tcPr>
            <w:tcW w:w="1811" w:type="dxa"/>
            <w:tcBorders/>
            <w:tcMar>
              <w:top w:w="50" w:type="dxa"/>
              <w:left w:w="100" w:type="dxa"/>
            </w:tcMar>
            <w:vAlign w:val="center"/>
          </w:tcPr>
          <w:p>
            <w:pPr>
              <w:spacing w:before="0" w:after="0" w:line="276"/>
              <w:ind w:left="135"/>
              <w:jc w:val="center"/>
            </w:pPr>
          </w:p>
        </w:tc>
        <w:tc>
          <w:tcPr>
            <w:tcW w:w="2710" w:type="dxa"/>
            <w:tcBorders/>
            <w:tcMar>
              <w:top w:w="50" w:type="dxa"/>
              <w:left w:w="100" w:type="dxa"/>
            </w:tcMar>
            <w:vAlign w:val="center"/>
          </w:tcPr>
          <w:p>
            <w:pPr>
              <w:spacing w:before="0" w:after="0"/>
              <w:ind w:left="135"/>
              <w:jc w:val="left"/>
            </w:pPr>
          </w:p>
        </w:tc>
      </w:tr>
      <w:tr>
        <w:trPr>
          <w:trHeight w:val="555" w:hRule="atLeast"/>
          <w:trHeight w:val="144" w:hRule="atLeast"/>
        </w:trPr>
        <w:tc>
          <w:tcPr>
            <w:tcW w:w="4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Храм в жизни иудеев</w:t>
            </w:r>
          </w:p>
        </w:tc>
        <w:tc>
          <w:tcPr>
            <w:tcW w:w="9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26" w:type="dxa"/>
            <w:tcBorders/>
            <w:tcMar>
              <w:top w:w="50" w:type="dxa"/>
              <w:left w:w="100" w:type="dxa"/>
            </w:tcMar>
            <w:vAlign w:val="center"/>
          </w:tcPr>
          <w:p>
            <w:pPr>
              <w:spacing w:before="0" w:after="0" w:line="276"/>
              <w:ind w:left="135"/>
              <w:jc w:val="center"/>
            </w:pPr>
          </w:p>
        </w:tc>
        <w:tc>
          <w:tcPr>
            <w:tcW w:w="1811" w:type="dxa"/>
            <w:tcBorders/>
            <w:tcMar>
              <w:top w:w="50" w:type="dxa"/>
              <w:left w:w="100" w:type="dxa"/>
            </w:tcMar>
            <w:vAlign w:val="center"/>
          </w:tcPr>
          <w:p>
            <w:pPr>
              <w:spacing w:before="0" w:after="0" w:line="276"/>
              <w:ind w:left="135"/>
              <w:jc w:val="center"/>
            </w:pPr>
          </w:p>
        </w:tc>
        <w:tc>
          <w:tcPr>
            <w:tcW w:w="2710" w:type="dxa"/>
            <w:tcBorders/>
            <w:tcMar>
              <w:top w:w="50" w:type="dxa"/>
              <w:left w:w="100" w:type="dxa"/>
            </w:tcMar>
            <w:vAlign w:val="center"/>
          </w:tcPr>
          <w:p>
            <w:pPr>
              <w:spacing w:before="0" w:after="0"/>
              <w:ind w:left="135"/>
              <w:jc w:val="left"/>
            </w:pPr>
          </w:p>
        </w:tc>
      </w:tr>
      <w:tr>
        <w:trPr>
          <w:trHeight w:val="840" w:hRule="atLeast"/>
          <w:trHeight w:val="144" w:hRule="atLeast"/>
        </w:trPr>
        <w:tc>
          <w:tcPr>
            <w:tcW w:w="4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Назначение синагоги и её устройство</w:t>
            </w:r>
          </w:p>
        </w:tc>
        <w:tc>
          <w:tcPr>
            <w:tcW w:w="9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26" w:type="dxa"/>
            <w:tcBorders/>
            <w:tcMar>
              <w:top w:w="50" w:type="dxa"/>
              <w:left w:w="100" w:type="dxa"/>
            </w:tcMar>
            <w:vAlign w:val="center"/>
          </w:tcPr>
          <w:p>
            <w:pPr>
              <w:spacing w:before="0" w:after="0" w:line="276"/>
              <w:ind w:left="135"/>
              <w:jc w:val="center"/>
            </w:pPr>
          </w:p>
        </w:tc>
        <w:tc>
          <w:tcPr>
            <w:tcW w:w="1811" w:type="dxa"/>
            <w:tcBorders/>
            <w:tcMar>
              <w:top w:w="50" w:type="dxa"/>
              <w:left w:w="100" w:type="dxa"/>
            </w:tcMar>
            <w:vAlign w:val="center"/>
          </w:tcPr>
          <w:p>
            <w:pPr>
              <w:spacing w:before="0" w:after="0" w:line="276"/>
              <w:ind w:left="135"/>
              <w:jc w:val="center"/>
            </w:pPr>
          </w:p>
        </w:tc>
        <w:tc>
          <w:tcPr>
            <w:tcW w:w="2710" w:type="dxa"/>
            <w:tcBorders/>
            <w:tcMar>
              <w:top w:w="50" w:type="dxa"/>
              <w:left w:w="100" w:type="dxa"/>
            </w:tcMar>
            <w:vAlign w:val="center"/>
          </w:tcPr>
          <w:p>
            <w:pPr>
              <w:spacing w:before="0" w:after="0"/>
              <w:ind w:left="135"/>
              <w:jc w:val="left"/>
            </w:pPr>
          </w:p>
        </w:tc>
      </w:tr>
      <w:tr>
        <w:trPr>
          <w:trHeight w:val="1095" w:hRule="atLeast"/>
          <w:trHeight w:val="144" w:hRule="atLeast"/>
        </w:trPr>
        <w:tc>
          <w:tcPr>
            <w:tcW w:w="4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Суббота (Шабат) в иудейской традиции. Субботний ритуал</w:t>
            </w:r>
          </w:p>
        </w:tc>
        <w:tc>
          <w:tcPr>
            <w:tcW w:w="9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26" w:type="dxa"/>
            <w:tcBorders/>
            <w:tcMar>
              <w:top w:w="50" w:type="dxa"/>
              <w:left w:w="100" w:type="dxa"/>
            </w:tcMar>
            <w:vAlign w:val="center"/>
          </w:tcPr>
          <w:p>
            <w:pPr>
              <w:spacing w:before="0" w:after="0" w:line="276"/>
              <w:ind w:left="135"/>
              <w:jc w:val="center"/>
            </w:pPr>
          </w:p>
        </w:tc>
        <w:tc>
          <w:tcPr>
            <w:tcW w:w="1811" w:type="dxa"/>
            <w:tcBorders/>
            <w:tcMar>
              <w:top w:w="50" w:type="dxa"/>
              <w:left w:w="100" w:type="dxa"/>
            </w:tcMar>
            <w:vAlign w:val="center"/>
          </w:tcPr>
          <w:p>
            <w:pPr>
              <w:spacing w:before="0" w:after="0" w:line="276"/>
              <w:ind w:left="135"/>
              <w:jc w:val="center"/>
            </w:pPr>
          </w:p>
        </w:tc>
        <w:tc>
          <w:tcPr>
            <w:tcW w:w="2710" w:type="dxa"/>
            <w:tcBorders/>
            <w:tcMar>
              <w:top w:w="50" w:type="dxa"/>
              <w:left w:w="100" w:type="dxa"/>
            </w:tcMar>
            <w:vAlign w:val="center"/>
          </w:tcPr>
          <w:p>
            <w:pPr>
              <w:spacing w:before="0" w:after="0"/>
              <w:ind w:left="135"/>
              <w:jc w:val="left"/>
            </w:pPr>
          </w:p>
        </w:tc>
      </w:tr>
      <w:tr>
        <w:trPr>
          <w:trHeight w:val="825" w:hRule="atLeast"/>
          <w:trHeight w:val="144" w:hRule="atLeast"/>
        </w:trPr>
        <w:tc>
          <w:tcPr>
            <w:tcW w:w="4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Молитвы и благословения в иудаизме</w:t>
            </w:r>
          </w:p>
        </w:tc>
        <w:tc>
          <w:tcPr>
            <w:tcW w:w="9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26" w:type="dxa"/>
            <w:tcBorders/>
            <w:tcMar>
              <w:top w:w="50" w:type="dxa"/>
              <w:left w:w="100" w:type="dxa"/>
            </w:tcMar>
            <w:vAlign w:val="center"/>
          </w:tcPr>
          <w:p>
            <w:pPr>
              <w:spacing w:before="0" w:after="0" w:line="276"/>
              <w:ind w:left="135"/>
              <w:jc w:val="center"/>
            </w:pPr>
          </w:p>
        </w:tc>
        <w:tc>
          <w:tcPr>
            <w:tcW w:w="1811" w:type="dxa"/>
            <w:tcBorders/>
            <w:tcMar>
              <w:top w:w="50" w:type="dxa"/>
              <w:left w:w="100" w:type="dxa"/>
            </w:tcMar>
            <w:vAlign w:val="center"/>
          </w:tcPr>
          <w:p>
            <w:pPr>
              <w:spacing w:before="0" w:after="0" w:line="276"/>
              <w:ind w:left="135"/>
              <w:jc w:val="center"/>
            </w:pPr>
          </w:p>
        </w:tc>
        <w:tc>
          <w:tcPr>
            <w:tcW w:w="2710" w:type="dxa"/>
            <w:tcBorders/>
            <w:tcMar>
              <w:top w:w="50" w:type="dxa"/>
              <w:left w:w="100" w:type="dxa"/>
            </w:tcMar>
            <w:vAlign w:val="center"/>
          </w:tcPr>
          <w:p>
            <w:pPr>
              <w:spacing w:before="0" w:after="0"/>
              <w:ind w:left="135"/>
              <w:jc w:val="left"/>
            </w:pPr>
          </w:p>
        </w:tc>
      </w:tr>
      <w:tr>
        <w:trPr>
          <w:trHeight w:val="300" w:hRule="atLeast"/>
          <w:trHeight w:val="144" w:hRule="atLeast"/>
        </w:trPr>
        <w:tc>
          <w:tcPr>
            <w:tcW w:w="4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Добро и зло</w:t>
            </w:r>
          </w:p>
        </w:tc>
        <w:tc>
          <w:tcPr>
            <w:tcW w:w="9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26" w:type="dxa"/>
            <w:tcBorders/>
            <w:tcMar>
              <w:top w:w="50" w:type="dxa"/>
              <w:left w:w="100" w:type="dxa"/>
            </w:tcMar>
            <w:vAlign w:val="center"/>
          </w:tcPr>
          <w:p>
            <w:pPr>
              <w:spacing w:before="0" w:after="0" w:line="276"/>
              <w:ind w:left="135"/>
              <w:jc w:val="center"/>
            </w:pPr>
          </w:p>
        </w:tc>
        <w:tc>
          <w:tcPr>
            <w:tcW w:w="1811" w:type="dxa"/>
            <w:tcBorders/>
            <w:tcMar>
              <w:top w:w="50" w:type="dxa"/>
              <w:left w:w="100" w:type="dxa"/>
            </w:tcMar>
            <w:vAlign w:val="center"/>
          </w:tcPr>
          <w:p>
            <w:pPr>
              <w:spacing w:before="0" w:after="0" w:line="276"/>
              <w:ind w:left="135"/>
              <w:jc w:val="center"/>
            </w:pPr>
          </w:p>
        </w:tc>
        <w:tc>
          <w:tcPr>
            <w:tcW w:w="2710" w:type="dxa"/>
            <w:tcBorders/>
            <w:tcMar>
              <w:top w:w="50" w:type="dxa"/>
              <w:left w:w="100" w:type="dxa"/>
            </w:tcMar>
            <w:vAlign w:val="center"/>
          </w:tcPr>
          <w:p>
            <w:pPr>
              <w:spacing w:before="0" w:after="0"/>
              <w:ind w:left="135"/>
              <w:jc w:val="left"/>
            </w:pPr>
          </w:p>
        </w:tc>
      </w:tr>
      <w:tr>
        <w:trPr>
          <w:trHeight w:val="555" w:hRule="atLeast"/>
          <w:trHeight w:val="144" w:hRule="atLeast"/>
        </w:trPr>
        <w:tc>
          <w:tcPr>
            <w:tcW w:w="4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Творческие работы учащихся</w:t>
            </w:r>
          </w:p>
        </w:tc>
        <w:tc>
          <w:tcPr>
            <w:tcW w:w="9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26" w:type="dxa"/>
            <w:tcBorders/>
            <w:tcMar>
              <w:top w:w="50" w:type="dxa"/>
              <w:left w:w="100" w:type="dxa"/>
            </w:tcMar>
            <w:vAlign w:val="center"/>
          </w:tcPr>
          <w:p>
            <w:pPr>
              <w:spacing w:before="0" w:after="0" w:line="276"/>
              <w:ind w:left="135"/>
              <w:jc w:val="center"/>
            </w:pPr>
          </w:p>
        </w:tc>
        <w:tc>
          <w:tcPr>
            <w:tcW w:w="1811" w:type="dxa"/>
            <w:tcBorders/>
            <w:tcMar>
              <w:top w:w="50" w:type="dxa"/>
              <w:left w:w="100" w:type="dxa"/>
            </w:tcMar>
            <w:vAlign w:val="center"/>
          </w:tcPr>
          <w:p>
            <w:pPr>
              <w:spacing w:before="0" w:after="0" w:line="276"/>
              <w:ind w:left="135"/>
              <w:jc w:val="center"/>
            </w:pPr>
          </w:p>
        </w:tc>
        <w:tc>
          <w:tcPr>
            <w:tcW w:w="2710" w:type="dxa"/>
            <w:tcBorders/>
            <w:tcMar>
              <w:top w:w="50" w:type="dxa"/>
              <w:left w:w="100" w:type="dxa"/>
            </w:tcMar>
            <w:vAlign w:val="center"/>
          </w:tcPr>
          <w:p>
            <w:pPr>
              <w:spacing w:before="0" w:after="0"/>
              <w:ind w:left="135"/>
              <w:jc w:val="left"/>
            </w:pPr>
          </w:p>
        </w:tc>
      </w:tr>
      <w:tr>
        <w:trPr>
          <w:trHeight w:val="300" w:hRule="atLeast"/>
          <w:trHeight w:val="144" w:hRule="atLeast"/>
        </w:trPr>
        <w:tc>
          <w:tcPr>
            <w:tcW w:w="4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Иудаизм в России</w:t>
            </w:r>
          </w:p>
        </w:tc>
        <w:tc>
          <w:tcPr>
            <w:tcW w:w="9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26" w:type="dxa"/>
            <w:tcBorders/>
            <w:tcMar>
              <w:top w:w="50" w:type="dxa"/>
              <w:left w:w="100" w:type="dxa"/>
            </w:tcMar>
            <w:vAlign w:val="center"/>
          </w:tcPr>
          <w:p>
            <w:pPr>
              <w:spacing w:before="0" w:after="0" w:line="276"/>
              <w:ind w:left="135"/>
              <w:jc w:val="center"/>
            </w:pPr>
          </w:p>
        </w:tc>
        <w:tc>
          <w:tcPr>
            <w:tcW w:w="1811" w:type="dxa"/>
            <w:tcBorders/>
            <w:tcMar>
              <w:top w:w="50" w:type="dxa"/>
              <w:left w:w="100" w:type="dxa"/>
            </w:tcMar>
            <w:vAlign w:val="center"/>
          </w:tcPr>
          <w:p>
            <w:pPr>
              <w:spacing w:before="0" w:after="0" w:line="276"/>
              <w:ind w:left="135"/>
              <w:jc w:val="center"/>
            </w:pPr>
          </w:p>
        </w:tc>
        <w:tc>
          <w:tcPr>
            <w:tcW w:w="2710" w:type="dxa"/>
            <w:tcBorders/>
            <w:tcMar>
              <w:top w:w="50" w:type="dxa"/>
              <w:left w:w="100" w:type="dxa"/>
            </w:tcMar>
            <w:vAlign w:val="center"/>
          </w:tcPr>
          <w:p>
            <w:pPr>
              <w:spacing w:before="0" w:after="0"/>
              <w:ind w:left="135"/>
              <w:jc w:val="left"/>
            </w:pPr>
          </w:p>
        </w:tc>
      </w:tr>
      <w:tr>
        <w:trPr>
          <w:trHeight w:val="825" w:hRule="atLeast"/>
          <w:trHeight w:val="144" w:hRule="atLeast"/>
        </w:trPr>
        <w:tc>
          <w:tcPr>
            <w:tcW w:w="4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принципы иудаизма</w:t>
            </w:r>
          </w:p>
        </w:tc>
        <w:tc>
          <w:tcPr>
            <w:tcW w:w="9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26" w:type="dxa"/>
            <w:tcBorders/>
            <w:tcMar>
              <w:top w:w="50" w:type="dxa"/>
              <w:left w:w="100" w:type="dxa"/>
            </w:tcMar>
            <w:vAlign w:val="center"/>
          </w:tcPr>
          <w:p>
            <w:pPr>
              <w:spacing w:before="0" w:after="0" w:line="276"/>
              <w:ind w:left="135"/>
              <w:jc w:val="center"/>
            </w:pPr>
          </w:p>
        </w:tc>
        <w:tc>
          <w:tcPr>
            <w:tcW w:w="1811" w:type="dxa"/>
            <w:tcBorders/>
            <w:tcMar>
              <w:top w:w="50" w:type="dxa"/>
              <w:left w:w="100" w:type="dxa"/>
            </w:tcMar>
            <w:vAlign w:val="center"/>
          </w:tcPr>
          <w:p>
            <w:pPr>
              <w:spacing w:before="0" w:after="0" w:line="276"/>
              <w:ind w:left="135"/>
              <w:jc w:val="center"/>
            </w:pPr>
          </w:p>
        </w:tc>
        <w:tc>
          <w:tcPr>
            <w:tcW w:w="2710" w:type="dxa"/>
            <w:tcBorders/>
            <w:tcMar>
              <w:top w:w="50" w:type="dxa"/>
              <w:left w:w="100" w:type="dxa"/>
            </w:tcMar>
            <w:vAlign w:val="center"/>
          </w:tcPr>
          <w:p>
            <w:pPr>
              <w:spacing w:before="0" w:after="0"/>
              <w:ind w:left="135"/>
              <w:jc w:val="left"/>
            </w:pPr>
          </w:p>
        </w:tc>
      </w:tr>
      <w:tr>
        <w:trPr>
          <w:trHeight w:val="825" w:hRule="atLeast"/>
          <w:trHeight w:val="144" w:hRule="atLeast"/>
        </w:trPr>
        <w:tc>
          <w:tcPr>
            <w:tcW w:w="4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Милосердие, забота о слабых, взаимопомощь</w:t>
            </w:r>
          </w:p>
        </w:tc>
        <w:tc>
          <w:tcPr>
            <w:tcW w:w="9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26" w:type="dxa"/>
            <w:tcBorders/>
            <w:tcMar>
              <w:top w:w="50" w:type="dxa"/>
              <w:left w:w="100" w:type="dxa"/>
            </w:tcMar>
            <w:vAlign w:val="center"/>
          </w:tcPr>
          <w:p>
            <w:pPr>
              <w:spacing w:before="0" w:after="0" w:line="276"/>
              <w:ind w:left="135"/>
              <w:jc w:val="center"/>
            </w:pPr>
          </w:p>
        </w:tc>
        <w:tc>
          <w:tcPr>
            <w:tcW w:w="1811" w:type="dxa"/>
            <w:tcBorders/>
            <w:tcMar>
              <w:top w:w="50" w:type="dxa"/>
              <w:left w:w="100" w:type="dxa"/>
            </w:tcMar>
            <w:vAlign w:val="center"/>
          </w:tcPr>
          <w:p>
            <w:pPr>
              <w:spacing w:before="0" w:after="0" w:line="276"/>
              <w:ind w:left="135"/>
              <w:jc w:val="center"/>
            </w:pPr>
          </w:p>
        </w:tc>
        <w:tc>
          <w:tcPr>
            <w:tcW w:w="2710" w:type="dxa"/>
            <w:tcBorders/>
            <w:tcMar>
              <w:top w:w="50" w:type="dxa"/>
              <w:left w:w="100" w:type="dxa"/>
            </w:tcMar>
            <w:vAlign w:val="center"/>
          </w:tcPr>
          <w:p>
            <w:pPr>
              <w:spacing w:before="0" w:after="0"/>
              <w:ind w:left="135"/>
              <w:jc w:val="left"/>
            </w:pPr>
          </w:p>
        </w:tc>
      </w:tr>
      <w:tr>
        <w:trPr>
          <w:trHeight w:val="1095" w:hRule="atLeast"/>
          <w:trHeight w:val="144" w:hRule="atLeast"/>
        </w:trPr>
        <w:tc>
          <w:tcPr>
            <w:tcW w:w="4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Традиции иудаизма в повседневной жизни евреев</w:t>
            </w:r>
          </w:p>
        </w:tc>
        <w:tc>
          <w:tcPr>
            <w:tcW w:w="9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26" w:type="dxa"/>
            <w:tcBorders/>
            <w:tcMar>
              <w:top w:w="50" w:type="dxa"/>
              <w:left w:w="100" w:type="dxa"/>
            </w:tcMar>
            <w:vAlign w:val="center"/>
          </w:tcPr>
          <w:p>
            <w:pPr>
              <w:spacing w:before="0" w:after="0" w:line="276"/>
              <w:ind w:left="135"/>
              <w:jc w:val="center"/>
            </w:pPr>
          </w:p>
        </w:tc>
        <w:tc>
          <w:tcPr>
            <w:tcW w:w="1811" w:type="dxa"/>
            <w:tcBorders/>
            <w:tcMar>
              <w:top w:w="50" w:type="dxa"/>
              <w:left w:w="100" w:type="dxa"/>
            </w:tcMar>
            <w:vAlign w:val="center"/>
          </w:tcPr>
          <w:p>
            <w:pPr>
              <w:spacing w:before="0" w:after="0" w:line="276"/>
              <w:ind w:left="135"/>
              <w:jc w:val="center"/>
            </w:pPr>
          </w:p>
        </w:tc>
        <w:tc>
          <w:tcPr>
            <w:tcW w:w="2710" w:type="dxa"/>
            <w:tcBorders/>
            <w:tcMar>
              <w:top w:w="50" w:type="dxa"/>
              <w:left w:w="100" w:type="dxa"/>
            </w:tcMar>
            <w:vAlign w:val="center"/>
          </w:tcPr>
          <w:p>
            <w:pPr>
              <w:spacing w:before="0" w:after="0"/>
              <w:ind w:left="135"/>
              <w:jc w:val="left"/>
            </w:pPr>
          </w:p>
        </w:tc>
      </w:tr>
      <w:tr>
        <w:trPr>
          <w:trHeight w:val="1365" w:hRule="atLeast"/>
          <w:trHeight w:val="144" w:hRule="atLeast"/>
        </w:trPr>
        <w:tc>
          <w:tcPr>
            <w:tcW w:w="4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Совершеннолетие в иудаизме. Ответственное принятие заповедей</w:t>
            </w:r>
          </w:p>
        </w:tc>
        <w:tc>
          <w:tcPr>
            <w:tcW w:w="9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26" w:type="dxa"/>
            <w:tcBorders/>
            <w:tcMar>
              <w:top w:w="50" w:type="dxa"/>
              <w:left w:w="100" w:type="dxa"/>
            </w:tcMar>
            <w:vAlign w:val="center"/>
          </w:tcPr>
          <w:p>
            <w:pPr>
              <w:spacing w:before="0" w:after="0" w:line="276"/>
              <w:ind w:left="135"/>
              <w:jc w:val="center"/>
            </w:pPr>
          </w:p>
        </w:tc>
        <w:tc>
          <w:tcPr>
            <w:tcW w:w="1811" w:type="dxa"/>
            <w:tcBorders/>
            <w:tcMar>
              <w:top w:w="50" w:type="dxa"/>
              <w:left w:w="100" w:type="dxa"/>
            </w:tcMar>
            <w:vAlign w:val="center"/>
          </w:tcPr>
          <w:p>
            <w:pPr>
              <w:spacing w:before="0" w:after="0" w:line="276"/>
              <w:ind w:left="135"/>
              <w:jc w:val="center"/>
            </w:pPr>
          </w:p>
        </w:tc>
        <w:tc>
          <w:tcPr>
            <w:tcW w:w="2710" w:type="dxa"/>
            <w:tcBorders/>
            <w:tcMar>
              <w:top w:w="50" w:type="dxa"/>
              <w:left w:w="100" w:type="dxa"/>
            </w:tcMar>
            <w:vAlign w:val="center"/>
          </w:tcPr>
          <w:p>
            <w:pPr>
              <w:spacing w:before="0" w:after="0"/>
              <w:ind w:left="135"/>
              <w:jc w:val="left"/>
            </w:pPr>
          </w:p>
        </w:tc>
      </w:tr>
      <w:tr>
        <w:trPr>
          <w:trHeight w:val="1365" w:hRule="atLeast"/>
          <w:trHeight w:val="144" w:hRule="atLeast"/>
        </w:trPr>
        <w:tc>
          <w:tcPr>
            <w:tcW w:w="4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Еврейский дом — еврейский мир: знакомство с историей и традицией</w:t>
            </w:r>
          </w:p>
        </w:tc>
        <w:tc>
          <w:tcPr>
            <w:tcW w:w="9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26" w:type="dxa"/>
            <w:tcBorders/>
            <w:tcMar>
              <w:top w:w="50" w:type="dxa"/>
              <w:left w:w="100" w:type="dxa"/>
            </w:tcMar>
            <w:vAlign w:val="center"/>
          </w:tcPr>
          <w:p>
            <w:pPr>
              <w:spacing w:before="0" w:after="0" w:line="276"/>
              <w:ind w:left="135"/>
              <w:jc w:val="center"/>
            </w:pPr>
          </w:p>
        </w:tc>
        <w:tc>
          <w:tcPr>
            <w:tcW w:w="1811" w:type="dxa"/>
            <w:tcBorders/>
            <w:tcMar>
              <w:top w:w="50" w:type="dxa"/>
              <w:left w:w="100" w:type="dxa"/>
            </w:tcMar>
            <w:vAlign w:val="center"/>
          </w:tcPr>
          <w:p>
            <w:pPr>
              <w:spacing w:before="0" w:after="0" w:line="276"/>
              <w:ind w:left="135"/>
              <w:jc w:val="center"/>
            </w:pPr>
          </w:p>
        </w:tc>
        <w:tc>
          <w:tcPr>
            <w:tcW w:w="2710" w:type="dxa"/>
            <w:tcBorders/>
            <w:tcMar>
              <w:top w:w="50" w:type="dxa"/>
              <w:left w:w="100" w:type="dxa"/>
            </w:tcMar>
            <w:vAlign w:val="center"/>
          </w:tcPr>
          <w:p>
            <w:pPr>
              <w:spacing w:before="0" w:after="0"/>
              <w:ind w:left="135"/>
              <w:jc w:val="left"/>
            </w:pPr>
          </w:p>
        </w:tc>
      </w:tr>
      <w:tr>
        <w:trPr>
          <w:trHeight w:val="555" w:hRule="atLeast"/>
          <w:trHeight w:val="144" w:hRule="atLeast"/>
        </w:trPr>
        <w:tc>
          <w:tcPr>
            <w:tcW w:w="4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Еврейский календарь</w:t>
            </w:r>
          </w:p>
        </w:tc>
        <w:tc>
          <w:tcPr>
            <w:tcW w:w="9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26" w:type="dxa"/>
            <w:tcBorders/>
            <w:tcMar>
              <w:top w:w="50" w:type="dxa"/>
              <w:left w:w="100" w:type="dxa"/>
            </w:tcMar>
            <w:vAlign w:val="center"/>
          </w:tcPr>
          <w:p>
            <w:pPr>
              <w:spacing w:before="0" w:after="0" w:line="276"/>
              <w:ind w:left="135"/>
              <w:jc w:val="center"/>
            </w:pPr>
          </w:p>
        </w:tc>
        <w:tc>
          <w:tcPr>
            <w:tcW w:w="1811" w:type="dxa"/>
            <w:tcBorders/>
            <w:tcMar>
              <w:top w:w="50" w:type="dxa"/>
              <w:left w:w="100" w:type="dxa"/>
            </w:tcMar>
            <w:vAlign w:val="center"/>
          </w:tcPr>
          <w:p>
            <w:pPr>
              <w:spacing w:before="0" w:after="0" w:line="276"/>
              <w:ind w:left="135"/>
              <w:jc w:val="center"/>
            </w:pPr>
          </w:p>
        </w:tc>
        <w:tc>
          <w:tcPr>
            <w:tcW w:w="2710" w:type="dxa"/>
            <w:tcBorders/>
            <w:tcMar>
              <w:top w:w="50" w:type="dxa"/>
              <w:left w:w="100" w:type="dxa"/>
            </w:tcMar>
            <w:vAlign w:val="center"/>
          </w:tcPr>
          <w:p>
            <w:pPr>
              <w:spacing w:before="0" w:after="0"/>
              <w:ind w:left="135"/>
              <w:jc w:val="left"/>
            </w:pPr>
          </w:p>
        </w:tc>
      </w:tr>
      <w:tr>
        <w:trPr>
          <w:trHeight w:val="1095" w:hRule="atLeast"/>
          <w:trHeight w:val="144" w:hRule="atLeast"/>
        </w:trPr>
        <w:tc>
          <w:tcPr>
            <w:tcW w:w="4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Еврейские праздники: их история и традиции</w:t>
            </w:r>
          </w:p>
        </w:tc>
        <w:tc>
          <w:tcPr>
            <w:tcW w:w="9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26" w:type="dxa"/>
            <w:tcBorders/>
            <w:tcMar>
              <w:top w:w="50" w:type="dxa"/>
              <w:left w:w="100" w:type="dxa"/>
            </w:tcMar>
            <w:vAlign w:val="center"/>
          </w:tcPr>
          <w:p>
            <w:pPr>
              <w:spacing w:before="0" w:after="0" w:line="276"/>
              <w:ind w:left="135"/>
              <w:jc w:val="center"/>
            </w:pPr>
          </w:p>
        </w:tc>
        <w:tc>
          <w:tcPr>
            <w:tcW w:w="1811" w:type="dxa"/>
            <w:tcBorders/>
            <w:tcMar>
              <w:top w:w="50" w:type="dxa"/>
              <w:left w:w="100" w:type="dxa"/>
            </w:tcMar>
            <w:vAlign w:val="center"/>
          </w:tcPr>
          <w:p>
            <w:pPr>
              <w:spacing w:before="0" w:after="0" w:line="276"/>
              <w:ind w:left="135"/>
              <w:jc w:val="center"/>
            </w:pPr>
          </w:p>
        </w:tc>
        <w:tc>
          <w:tcPr>
            <w:tcW w:w="2710" w:type="dxa"/>
            <w:tcBorders/>
            <w:tcMar>
              <w:top w:w="50" w:type="dxa"/>
              <w:left w:w="100" w:type="dxa"/>
            </w:tcMar>
            <w:vAlign w:val="center"/>
          </w:tcPr>
          <w:p>
            <w:pPr>
              <w:spacing w:before="0" w:after="0"/>
              <w:ind w:left="135"/>
              <w:jc w:val="left"/>
            </w:pPr>
          </w:p>
        </w:tc>
      </w:tr>
      <w:tr>
        <w:trPr>
          <w:trHeight w:val="1905" w:hRule="atLeast"/>
          <w:trHeight w:val="144" w:hRule="atLeast"/>
        </w:trPr>
        <w:tc>
          <w:tcPr>
            <w:tcW w:w="4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Ценности семейной жизни в иудейской традиции. Праматери еврейского народа</w:t>
            </w:r>
          </w:p>
        </w:tc>
        <w:tc>
          <w:tcPr>
            <w:tcW w:w="9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26" w:type="dxa"/>
            <w:tcBorders/>
            <w:tcMar>
              <w:top w:w="50" w:type="dxa"/>
              <w:left w:w="100" w:type="dxa"/>
            </w:tcMar>
            <w:vAlign w:val="center"/>
          </w:tcPr>
          <w:p>
            <w:pPr>
              <w:spacing w:before="0" w:after="0" w:line="276"/>
              <w:ind w:left="135"/>
              <w:jc w:val="center"/>
            </w:pPr>
          </w:p>
        </w:tc>
        <w:tc>
          <w:tcPr>
            <w:tcW w:w="1811" w:type="dxa"/>
            <w:tcBorders/>
            <w:tcMar>
              <w:top w:w="50" w:type="dxa"/>
              <w:left w:w="100" w:type="dxa"/>
            </w:tcMar>
            <w:vAlign w:val="center"/>
          </w:tcPr>
          <w:p>
            <w:pPr>
              <w:spacing w:before="0" w:after="0" w:line="276"/>
              <w:ind w:left="135"/>
              <w:jc w:val="center"/>
            </w:pPr>
          </w:p>
        </w:tc>
        <w:tc>
          <w:tcPr>
            <w:tcW w:w="2710" w:type="dxa"/>
            <w:tcBorders/>
            <w:tcMar>
              <w:top w:w="50" w:type="dxa"/>
              <w:left w:w="100" w:type="dxa"/>
            </w:tcMar>
            <w:vAlign w:val="center"/>
          </w:tcPr>
          <w:p>
            <w:pPr>
              <w:spacing w:before="0" w:after="0"/>
              <w:ind w:left="135"/>
              <w:jc w:val="left"/>
            </w:pPr>
          </w:p>
        </w:tc>
      </w:tr>
      <w:tr>
        <w:trPr>
          <w:trHeight w:val="825" w:hRule="atLeast"/>
          <w:trHeight w:val="144" w:hRule="atLeast"/>
        </w:trPr>
        <w:tc>
          <w:tcPr>
            <w:tcW w:w="4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Любовь и уважение к Отечеству</w:t>
            </w:r>
          </w:p>
        </w:tc>
        <w:tc>
          <w:tcPr>
            <w:tcW w:w="9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26" w:type="dxa"/>
            <w:tcBorders/>
            <w:tcMar>
              <w:top w:w="50" w:type="dxa"/>
              <w:left w:w="100" w:type="dxa"/>
            </w:tcMar>
            <w:vAlign w:val="center"/>
          </w:tcPr>
          <w:p>
            <w:pPr>
              <w:spacing w:before="0" w:after="0" w:line="276"/>
              <w:ind w:left="135"/>
              <w:jc w:val="center"/>
            </w:pPr>
          </w:p>
        </w:tc>
        <w:tc>
          <w:tcPr>
            <w:tcW w:w="1811" w:type="dxa"/>
            <w:tcBorders/>
            <w:tcMar>
              <w:top w:w="50" w:type="dxa"/>
              <w:left w:w="100" w:type="dxa"/>
            </w:tcMar>
            <w:vAlign w:val="center"/>
          </w:tcPr>
          <w:p>
            <w:pPr>
              <w:spacing w:before="0" w:after="0" w:line="276"/>
              <w:ind w:left="135"/>
              <w:jc w:val="center"/>
            </w:pPr>
          </w:p>
        </w:tc>
        <w:tc>
          <w:tcPr>
            <w:tcW w:w="2710" w:type="dxa"/>
            <w:tcBorders/>
            <w:tcMar>
              <w:top w:w="50" w:type="dxa"/>
              <w:left w:w="100" w:type="dxa"/>
            </w:tcMar>
            <w:vAlign w:val="center"/>
          </w:tcPr>
          <w:p>
            <w:pPr>
              <w:spacing w:before="0" w:after="0"/>
              <w:ind w:left="135"/>
              <w:jc w:val="left"/>
            </w:pPr>
          </w:p>
        </w:tc>
      </w:tr>
      <w:tr>
        <w:trPr>
          <w:trHeight w:val="555" w:hRule="atLeast"/>
          <w:trHeight w:val="144" w:hRule="atLeast"/>
        </w:trPr>
        <w:tc>
          <w:tcPr>
            <w:tcW w:w="4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Творческие работы учащихся</w:t>
            </w:r>
          </w:p>
        </w:tc>
        <w:tc>
          <w:tcPr>
            <w:tcW w:w="9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26" w:type="dxa"/>
            <w:tcBorders/>
            <w:tcMar>
              <w:top w:w="50" w:type="dxa"/>
              <w:left w:w="100" w:type="dxa"/>
            </w:tcMar>
            <w:vAlign w:val="center"/>
          </w:tcPr>
          <w:p>
            <w:pPr>
              <w:spacing w:before="0" w:after="0" w:line="276"/>
              <w:ind w:left="135"/>
              <w:jc w:val="center"/>
            </w:pPr>
          </w:p>
        </w:tc>
        <w:tc>
          <w:tcPr>
            <w:tcW w:w="1811" w:type="dxa"/>
            <w:tcBorders/>
            <w:tcMar>
              <w:top w:w="50" w:type="dxa"/>
              <w:left w:w="100" w:type="dxa"/>
            </w:tcMar>
            <w:vAlign w:val="center"/>
          </w:tcPr>
          <w:p>
            <w:pPr>
              <w:spacing w:before="0" w:after="0" w:line="276"/>
              <w:ind w:left="135"/>
              <w:jc w:val="center"/>
            </w:pPr>
          </w:p>
        </w:tc>
        <w:tc>
          <w:tcPr>
            <w:tcW w:w="2710" w:type="dxa"/>
            <w:tcBorders/>
            <w:tcMar>
              <w:top w:w="50" w:type="dxa"/>
              <w:left w:w="100" w:type="dxa"/>
            </w:tcMar>
            <w:vAlign w:val="center"/>
          </w:tcPr>
          <w:p>
            <w:pPr>
              <w:spacing w:before="0" w:after="0"/>
              <w:ind w:left="135"/>
              <w:jc w:val="left"/>
            </w:pPr>
          </w:p>
        </w:tc>
      </w:tr>
      <w:tr>
        <w:trPr>
          <w:trHeight w:val="102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7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7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710" w:type="dxa"/>
            <w:tcBorders/>
            <w:tcMar>
              <w:top w:w="50" w:type="dxa"/>
              <w:left w:w="100" w:type="dxa"/>
            </w:tcMar>
            <w:vAlign w:val="center"/>
          </w:tcPr>
          <w:p>
            <w:pPr>
              <w:jc w:val="left"/>
            </w:pPr>
          </w:p>
        </w:tc>
      </w:tr>
    </w:tbl>
    <w:p>
      <w:pPr>
        <w:sectPr>
          <w:pgSz w:w="16383" w:h="11906" w:orient="landscape"/>
        </w:sectPr>
      </w:pPr>
    </w:p>
    <w:bookmarkStart w:name="block-37876878" w:id="19"/>
    <w:p>
      <w:pPr>
        <w:sectPr>
          <w:pgSz w:w="16383" w:h="11906" w:orient="landscape"/>
        </w:sectPr>
      </w:pPr>
    </w:p>
    <w:bookmarkEnd w:id="19"/>
    <w:bookmarkEnd w:id="18"/>
    <w:bookmarkStart w:name="block-37876879" w:id="20"/>
    <w:p>
      <w:pPr>
        <w:spacing w:before="0" w:after="0"/>
        <w:ind w:left="120"/>
        <w:jc w:val="left"/>
      </w:pPr>
      <w:r>
        <w:rPr>
          <w:rFonts w:ascii="Times New Roman" w:hAnsi="Times New Roman"/>
          <w:b/>
          <w:i w:val="false"/>
          <w:color w:val="000000"/>
          <w:sz w:val="28"/>
        </w:rPr>
        <w:t xml:space="preserve"> ТЕМАТИЧЕСКОЕ ПЛАНИРОВАНИЕ </w:t>
      </w:r>
    </w:p>
    <w:p>
      <w:pPr>
        <w:spacing w:before="0" w:after="0"/>
        <w:ind w:left="120"/>
        <w:jc w:val="left"/>
      </w:pPr>
      <w:r>
        <w:rPr>
          <w:rFonts w:ascii="Times New Roman" w:hAnsi="Times New Roman"/>
          <w:b/>
          <w:i w:val="false"/>
          <w:color w:val="000000"/>
          <w:sz w:val="28"/>
        </w:rPr>
        <w:t xml:space="preserve"> МОДУЛЬ "ОСНОВЫ РЕЛИГИОЗНЫХ КУЛЬТУР НАРОДОВ РОССИИ" </w:t>
      </w:r>
    </w:p>
    <w:tbl>
      <w:tblPr>
        <w:tblW w:w="0" w:type="auto"/>
        <w:tblCellSpacing w:w="20" w:type="nil"/>
        <w:tblBorders>
          <w:top w:val="single"/>
          <w:left w:val="single"/>
          <w:bottom w:val="single"/>
          <w:right w:val="single"/>
          <w:insideH w:val="single"/>
          <w:insideV w:val="single"/>
        </w:tblBorders>
      </w:tblPr>
      <w:tblGrid>
        <w:gridCol w:w="673"/>
        <w:gridCol w:w="2640"/>
        <w:gridCol w:w="1416"/>
        <w:gridCol w:w="2452"/>
        <w:gridCol w:w="2575"/>
        <w:gridCol w:w="3838"/>
      </w:tblGrid>
      <w:tr>
        <w:trPr>
          <w:trHeight w:val="300" w:hRule="atLeast"/>
          <w:trHeight w:val="144" w:hRule="atLeast"/>
        </w:trPr>
        <w:tc>
          <w:tcPr>
            <w:tcW w:w="47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90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68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9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1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802"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555" w:hRule="atLeast"/>
          <w:trHeight w:val="144" w:hRule="atLeast"/>
        </w:trPr>
        <w:tc>
          <w:tcPr>
            <w:tcW w:w="47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Россия — наша Родина</w:t>
            </w:r>
          </w:p>
        </w:tc>
        <w:tc>
          <w:tcPr>
            <w:tcW w:w="9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16" w:type="dxa"/>
            <w:tcBorders/>
            <w:tcMar>
              <w:top w:w="50" w:type="dxa"/>
              <w:left w:w="100" w:type="dxa"/>
            </w:tcMar>
            <w:vAlign w:val="center"/>
          </w:tcPr>
          <w:p>
            <w:pPr>
              <w:spacing w:before="0" w:after="0" w:line="276"/>
              <w:ind w:left="135"/>
              <w:jc w:val="center"/>
            </w:pPr>
          </w:p>
        </w:tc>
        <w:tc>
          <w:tcPr>
            <w:tcW w:w="1802" w:type="dxa"/>
            <w:tcBorders/>
            <w:tcMar>
              <w:top w:w="50" w:type="dxa"/>
              <w:left w:w="100" w:type="dxa"/>
            </w:tcMar>
            <w:vAlign w:val="center"/>
          </w:tcPr>
          <w:p>
            <w:pPr>
              <w:spacing w:before="0" w:after="0" w:line="276"/>
              <w:ind w:left="135"/>
              <w:jc w:val="center"/>
            </w:pPr>
          </w:p>
        </w:tc>
        <w:tc>
          <w:tcPr>
            <w:tcW w:w="2686" w:type="dxa"/>
            <w:tcBorders/>
            <w:tcMar>
              <w:top w:w="50" w:type="dxa"/>
              <w:left w:w="100" w:type="dxa"/>
            </w:tcMar>
            <w:vAlign w:val="center"/>
          </w:tcPr>
          <w:p>
            <w:pPr>
              <w:spacing w:before="0" w:after="0"/>
              <w:ind w:left="135"/>
              <w:jc w:val="left"/>
            </w:pPr>
          </w:p>
        </w:tc>
      </w:tr>
      <w:tr>
        <w:trPr>
          <w:trHeight w:val="2175" w:hRule="atLeast"/>
          <w:trHeight w:val="144" w:hRule="atLeast"/>
        </w:trPr>
        <w:tc>
          <w:tcPr>
            <w:tcW w:w="47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Культура и религия. Возникновение религий. Мировые религии и иудаизм. Основатели религий мира</w:t>
            </w:r>
          </w:p>
        </w:tc>
        <w:tc>
          <w:tcPr>
            <w:tcW w:w="9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16" w:type="dxa"/>
            <w:tcBorders/>
            <w:tcMar>
              <w:top w:w="50" w:type="dxa"/>
              <w:left w:w="100" w:type="dxa"/>
            </w:tcMar>
            <w:vAlign w:val="center"/>
          </w:tcPr>
          <w:p>
            <w:pPr>
              <w:spacing w:before="0" w:after="0" w:line="276"/>
              <w:ind w:left="135"/>
              <w:jc w:val="center"/>
            </w:pPr>
          </w:p>
        </w:tc>
        <w:tc>
          <w:tcPr>
            <w:tcW w:w="1802" w:type="dxa"/>
            <w:tcBorders/>
            <w:tcMar>
              <w:top w:w="50" w:type="dxa"/>
              <w:left w:w="100" w:type="dxa"/>
            </w:tcMar>
            <w:vAlign w:val="center"/>
          </w:tcPr>
          <w:p>
            <w:pPr>
              <w:spacing w:before="0" w:after="0" w:line="276"/>
              <w:ind w:left="135"/>
              <w:jc w:val="center"/>
            </w:pPr>
          </w:p>
        </w:tc>
        <w:tc>
          <w:tcPr>
            <w:tcW w:w="2686" w:type="dxa"/>
            <w:tcBorders/>
            <w:tcMar>
              <w:top w:w="50" w:type="dxa"/>
              <w:left w:w="100" w:type="dxa"/>
            </w:tcMar>
            <w:vAlign w:val="center"/>
          </w:tcPr>
          <w:p>
            <w:pPr>
              <w:spacing w:before="0" w:after="0"/>
              <w:ind w:left="135"/>
              <w:jc w:val="left"/>
            </w:pPr>
          </w:p>
        </w:tc>
      </w:tr>
      <w:tr>
        <w:trPr>
          <w:trHeight w:val="1095" w:hRule="atLeast"/>
          <w:trHeight w:val="144" w:hRule="atLeast"/>
        </w:trPr>
        <w:tc>
          <w:tcPr>
            <w:tcW w:w="47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Священные книги христианства, ислама, иудаизма и буддизма</w:t>
            </w:r>
          </w:p>
        </w:tc>
        <w:tc>
          <w:tcPr>
            <w:tcW w:w="9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6" w:type="dxa"/>
            <w:tcBorders/>
            <w:tcMar>
              <w:top w:w="50" w:type="dxa"/>
              <w:left w:w="100" w:type="dxa"/>
            </w:tcMar>
            <w:vAlign w:val="center"/>
          </w:tcPr>
          <w:p>
            <w:pPr>
              <w:spacing w:before="0" w:after="0" w:line="276"/>
              <w:ind w:left="135"/>
              <w:jc w:val="center"/>
            </w:pPr>
          </w:p>
        </w:tc>
        <w:tc>
          <w:tcPr>
            <w:tcW w:w="1802" w:type="dxa"/>
            <w:tcBorders/>
            <w:tcMar>
              <w:top w:w="50" w:type="dxa"/>
              <w:left w:w="100" w:type="dxa"/>
            </w:tcMar>
            <w:vAlign w:val="center"/>
          </w:tcPr>
          <w:p>
            <w:pPr>
              <w:spacing w:before="0" w:after="0" w:line="276"/>
              <w:ind w:left="135"/>
              <w:jc w:val="center"/>
            </w:pPr>
          </w:p>
        </w:tc>
        <w:tc>
          <w:tcPr>
            <w:tcW w:w="2686" w:type="dxa"/>
            <w:tcBorders/>
            <w:tcMar>
              <w:top w:w="50" w:type="dxa"/>
              <w:left w:w="100" w:type="dxa"/>
            </w:tcMar>
            <w:vAlign w:val="center"/>
          </w:tcPr>
          <w:p>
            <w:pPr>
              <w:spacing w:before="0" w:after="0"/>
              <w:ind w:left="135"/>
              <w:jc w:val="left"/>
            </w:pPr>
          </w:p>
        </w:tc>
      </w:tr>
      <w:tr>
        <w:trPr>
          <w:trHeight w:val="825" w:hRule="atLeast"/>
          <w:trHeight w:val="144" w:hRule="atLeast"/>
        </w:trPr>
        <w:tc>
          <w:tcPr>
            <w:tcW w:w="47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Хранители предания в религиях мира</w:t>
            </w:r>
          </w:p>
        </w:tc>
        <w:tc>
          <w:tcPr>
            <w:tcW w:w="9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6" w:type="dxa"/>
            <w:tcBorders/>
            <w:tcMar>
              <w:top w:w="50" w:type="dxa"/>
              <w:left w:w="100" w:type="dxa"/>
            </w:tcMar>
            <w:vAlign w:val="center"/>
          </w:tcPr>
          <w:p>
            <w:pPr>
              <w:spacing w:before="0" w:after="0" w:line="276"/>
              <w:ind w:left="135"/>
              <w:jc w:val="center"/>
            </w:pPr>
          </w:p>
        </w:tc>
        <w:tc>
          <w:tcPr>
            <w:tcW w:w="1802" w:type="dxa"/>
            <w:tcBorders/>
            <w:tcMar>
              <w:top w:w="50" w:type="dxa"/>
              <w:left w:w="100" w:type="dxa"/>
            </w:tcMar>
            <w:vAlign w:val="center"/>
          </w:tcPr>
          <w:p>
            <w:pPr>
              <w:spacing w:before="0" w:after="0" w:line="276"/>
              <w:ind w:left="135"/>
              <w:jc w:val="center"/>
            </w:pPr>
          </w:p>
        </w:tc>
        <w:tc>
          <w:tcPr>
            <w:tcW w:w="2686" w:type="dxa"/>
            <w:tcBorders/>
            <w:tcMar>
              <w:top w:w="50" w:type="dxa"/>
              <w:left w:w="100" w:type="dxa"/>
            </w:tcMar>
            <w:vAlign w:val="center"/>
          </w:tcPr>
          <w:p>
            <w:pPr>
              <w:spacing w:before="0" w:after="0"/>
              <w:ind w:left="135"/>
              <w:jc w:val="left"/>
            </w:pPr>
          </w:p>
        </w:tc>
      </w:tr>
      <w:tr>
        <w:trPr>
          <w:trHeight w:val="300" w:hRule="atLeast"/>
          <w:trHeight w:val="144" w:hRule="atLeast"/>
        </w:trPr>
        <w:tc>
          <w:tcPr>
            <w:tcW w:w="47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Добро и зло</w:t>
            </w:r>
          </w:p>
        </w:tc>
        <w:tc>
          <w:tcPr>
            <w:tcW w:w="9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6" w:type="dxa"/>
            <w:tcBorders/>
            <w:tcMar>
              <w:top w:w="50" w:type="dxa"/>
              <w:left w:w="100" w:type="dxa"/>
            </w:tcMar>
            <w:vAlign w:val="center"/>
          </w:tcPr>
          <w:p>
            <w:pPr>
              <w:spacing w:before="0" w:after="0" w:line="276"/>
              <w:ind w:left="135"/>
              <w:jc w:val="center"/>
            </w:pPr>
          </w:p>
        </w:tc>
        <w:tc>
          <w:tcPr>
            <w:tcW w:w="1802" w:type="dxa"/>
            <w:tcBorders/>
            <w:tcMar>
              <w:top w:w="50" w:type="dxa"/>
              <w:left w:w="100" w:type="dxa"/>
            </w:tcMar>
            <w:vAlign w:val="center"/>
          </w:tcPr>
          <w:p>
            <w:pPr>
              <w:spacing w:before="0" w:after="0" w:line="276"/>
              <w:ind w:left="135"/>
              <w:jc w:val="center"/>
            </w:pPr>
          </w:p>
        </w:tc>
        <w:tc>
          <w:tcPr>
            <w:tcW w:w="2686" w:type="dxa"/>
            <w:tcBorders/>
            <w:tcMar>
              <w:top w:w="50" w:type="dxa"/>
              <w:left w:w="100" w:type="dxa"/>
            </w:tcMar>
            <w:vAlign w:val="center"/>
          </w:tcPr>
          <w:p>
            <w:pPr>
              <w:spacing w:before="0" w:after="0"/>
              <w:ind w:left="135"/>
              <w:jc w:val="left"/>
            </w:pPr>
          </w:p>
        </w:tc>
      </w:tr>
      <w:tr>
        <w:trPr>
          <w:trHeight w:val="1095" w:hRule="atLeast"/>
          <w:trHeight w:val="144" w:hRule="atLeast"/>
        </w:trPr>
        <w:tc>
          <w:tcPr>
            <w:tcW w:w="47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Человек в религиозных традициях народов России</w:t>
            </w:r>
          </w:p>
        </w:tc>
        <w:tc>
          <w:tcPr>
            <w:tcW w:w="9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6" w:type="dxa"/>
            <w:tcBorders/>
            <w:tcMar>
              <w:top w:w="50" w:type="dxa"/>
              <w:left w:w="100" w:type="dxa"/>
            </w:tcMar>
            <w:vAlign w:val="center"/>
          </w:tcPr>
          <w:p>
            <w:pPr>
              <w:spacing w:before="0" w:after="0" w:line="276"/>
              <w:ind w:left="135"/>
              <w:jc w:val="center"/>
            </w:pPr>
          </w:p>
        </w:tc>
        <w:tc>
          <w:tcPr>
            <w:tcW w:w="1802" w:type="dxa"/>
            <w:tcBorders/>
            <w:tcMar>
              <w:top w:w="50" w:type="dxa"/>
              <w:left w:w="100" w:type="dxa"/>
            </w:tcMar>
            <w:vAlign w:val="center"/>
          </w:tcPr>
          <w:p>
            <w:pPr>
              <w:spacing w:before="0" w:after="0" w:line="276"/>
              <w:ind w:left="135"/>
              <w:jc w:val="center"/>
            </w:pPr>
          </w:p>
        </w:tc>
        <w:tc>
          <w:tcPr>
            <w:tcW w:w="2686" w:type="dxa"/>
            <w:tcBorders/>
            <w:tcMar>
              <w:top w:w="50" w:type="dxa"/>
              <w:left w:w="100" w:type="dxa"/>
            </w:tcMar>
            <w:vAlign w:val="center"/>
          </w:tcPr>
          <w:p>
            <w:pPr>
              <w:spacing w:before="0" w:after="0"/>
              <w:ind w:left="135"/>
              <w:jc w:val="left"/>
            </w:pPr>
          </w:p>
        </w:tc>
      </w:tr>
      <w:tr>
        <w:trPr>
          <w:trHeight w:val="555" w:hRule="atLeast"/>
          <w:trHeight w:val="144" w:hRule="atLeast"/>
        </w:trPr>
        <w:tc>
          <w:tcPr>
            <w:tcW w:w="47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Священные сооружения</w:t>
            </w:r>
          </w:p>
        </w:tc>
        <w:tc>
          <w:tcPr>
            <w:tcW w:w="9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6" w:type="dxa"/>
            <w:tcBorders/>
            <w:tcMar>
              <w:top w:w="50" w:type="dxa"/>
              <w:left w:w="100" w:type="dxa"/>
            </w:tcMar>
            <w:vAlign w:val="center"/>
          </w:tcPr>
          <w:p>
            <w:pPr>
              <w:spacing w:before="0" w:after="0" w:line="276"/>
              <w:ind w:left="135"/>
              <w:jc w:val="center"/>
            </w:pPr>
          </w:p>
        </w:tc>
        <w:tc>
          <w:tcPr>
            <w:tcW w:w="1802" w:type="dxa"/>
            <w:tcBorders/>
            <w:tcMar>
              <w:top w:w="50" w:type="dxa"/>
              <w:left w:w="100" w:type="dxa"/>
            </w:tcMar>
            <w:vAlign w:val="center"/>
          </w:tcPr>
          <w:p>
            <w:pPr>
              <w:spacing w:before="0" w:after="0" w:line="276"/>
              <w:ind w:left="135"/>
              <w:jc w:val="center"/>
            </w:pPr>
          </w:p>
        </w:tc>
        <w:tc>
          <w:tcPr>
            <w:tcW w:w="2686" w:type="dxa"/>
            <w:tcBorders/>
            <w:tcMar>
              <w:top w:w="50" w:type="dxa"/>
              <w:left w:w="100" w:type="dxa"/>
            </w:tcMar>
            <w:vAlign w:val="center"/>
          </w:tcPr>
          <w:p>
            <w:pPr>
              <w:spacing w:before="0" w:after="0"/>
              <w:ind w:left="135"/>
              <w:jc w:val="left"/>
            </w:pPr>
          </w:p>
        </w:tc>
      </w:tr>
      <w:tr>
        <w:trPr>
          <w:trHeight w:val="825" w:hRule="atLeast"/>
          <w:trHeight w:val="144" w:hRule="atLeast"/>
        </w:trPr>
        <w:tc>
          <w:tcPr>
            <w:tcW w:w="47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Искусство в религиозной культуре</w:t>
            </w:r>
          </w:p>
        </w:tc>
        <w:tc>
          <w:tcPr>
            <w:tcW w:w="9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6" w:type="dxa"/>
            <w:tcBorders/>
            <w:tcMar>
              <w:top w:w="50" w:type="dxa"/>
              <w:left w:w="100" w:type="dxa"/>
            </w:tcMar>
            <w:vAlign w:val="center"/>
          </w:tcPr>
          <w:p>
            <w:pPr>
              <w:spacing w:before="0" w:after="0" w:line="276"/>
              <w:ind w:left="135"/>
              <w:jc w:val="center"/>
            </w:pPr>
          </w:p>
        </w:tc>
        <w:tc>
          <w:tcPr>
            <w:tcW w:w="1802" w:type="dxa"/>
            <w:tcBorders/>
            <w:tcMar>
              <w:top w:w="50" w:type="dxa"/>
              <w:left w:w="100" w:type="dxa"/>
            </w:tcMar>
            <w:vAlign w:val="center"/>
          </w:tcPr>
          <w:p>
            <w:pPr>
              <w:spacing w:before="0" w:after="0" w:line="276"/>
              <w:ind w:left="135"/>
              <w:jc w:val="center"/>
            </w:pPr>
          </w:p>
        </w:tc>
        <w:tc>
          <w:tcPr>
            <w:tcW w:w="2686" w:type="dxa"/>
            <w:tcBorders/>
            <w:tcMar>
              <w:top w:w="50" w:type="dxa"/>
              <w:left w:w="100" w:type="dxa"/>
            </w:tcMar>
            <w:vAlign w:val="center"/>
          </w:tcPr>
          <w:p>
            <w:pPr>
              <w:spacing w:before="0" w:after="0"/>
              <w:ind w:left="135"/>
              <w:jc w:val="left"/>
            </w:pPr>
          </w:p>
        </w:tc>
      </w:tr>
      <w:tr>
        <w:trPr>
          <w:trHeight w:val="555" w:hRule="atLeast"/>
          <w:trHeight w:val="144" w:hRule="atLeast"/>
        </w:trPr>
        <w:tc>
          <w:tcPr>
            <w:tcW w:w="47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Творческие работы учащихся</w:t>
            </w:r>
          </w:p>
        </w:tc>
        <w:tc>
          <w:tcPr>
            <w:tcW w:w="9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6" w:type="dxa"/>
            <w:tcBorders/>
            <w:tcMar>
              <w:top w:w="50" w:type="dxa"/>
              <w:left w:w="100" w:type="dxa"/>
            </w:tcMar>
            <w:vAlign w:val="center"/>
          </w:tcPr>
          <w:p>
            <w:pPr>
              <w:spacing w:before="0" w:after="0" w:line="276"/>
              <w:ind w:left="135"/>
              <w:jc w:val="center"/>
            </w:pPr>
          </w:p>
        </w:tc>
        <w:tc>
          <w:tcPr>
            <w:tcW w:w="1802" w:type="dxa"/>
            <w:tcBorders/>
            <w:tcMar>
              <w:top w:w="50" w:type="dxa"/>
              <w:left w:w="100" w:type="dxa"/>
            </w:tcMar>
            <w:vAlign w:val="center"/>
          </w:tcPr>
          <w:p>
            <w:pPr>
              <w:spacing w:before="0" w:after="0" w:line="276"/>
              <w:ind w:left="135"/>
              <w:jc w:val="center"/>
            </w:pPr>
          </w:p>
        </w:tc>
        <w:tc>
          <w:tcPr>
            <w:tcW w:w="2686" w:type="dxa"/>
            <w:tcBorders/>
            <w:tcMar>
              <w:top w:w="50" w:type="dxa"/>
              <w:left w:w="100" w:type="dxa"/>
            </w:tcMar>
            <w:vAlign w:val="center"/>
          </w:tcPr>
          <w:p>
            <w:pPr>
              <w:spacing w:before="0" w:after="0"/>
              <w:ind w:left="135"/>
              <w:jc w:val="left"/>
            </w:pPr>
          </w:p>
        </w:tc>
      </w:tr>
      <w:tr>
        <w:trPr>
          <w:trHeight w:val="825" w:hRule="atLeast"/>
          <w:trHeight w:val="144" w:hRule="atLeast"/>
        </w:trPr>
        <w:tc>
          <w:tcPr>
            <w:tcW w:w="47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Религиозная культура народов России</w:t>
            </w:r>
          </w:p>
        </w:tc>
        <w:tc>
          <w:tcPr>
            <w:tcW w:w="9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6" w:type="dxa"/>
            <w:tcBorders/>
            <w:tcMar>
              <w:top w:w="50" w:type="dxa"/>
              <w:left w:w="100" w:type="dxa"/>
            </w:tcMar>
            <w:vAlign w:val="center"/>
          </w:tcPr>
          <w:p>
            <w:pPr>
              <w:spacing w:before="0" w:after="0" w:line="276"/>
              <w:ind w:left="135"/>
              <w:jc w:val="center"/>
            </w:pPr>
          </w:p>
        </w:tc>
        <w:tc>
          <w:tcPr>
            <w:tcW w:w="1802" w:type="dxa"/>
            <w:tcBorders/>
            <w:tcMar>
              <w:top w:w="50" w:type="dxa"/>
              <w:left w:w="100" w:type="dxa"/>
            </w:tcMar>
            <w:vAlign w:val="center"/>
          </w:tcPr>
          <w:p>
            <w:pPr>
              <w:spacing w:before="0" w:after="0" w:line="276"/>
              <w:ind w:left="135"/>
              <w:jc w:val="center"/>
            </w:pPr>
          </w:p>
        </w:tc>
        <w:tc>
          <w:tcPr>
            <w:tcW w:w="2686" w:type="dxa"/>
            <w:tcBorders/>
            <w:tcMar>
              <w:top w:w="50" w:type="dxa"/>
              <w:left w:w="100" w:type="dxa"/>
            </w:tcMar>
            <w:vAlign w:val="center"/>
          </w:tcPr>
          <w:p>
            <w:pPr>
              <w:spacing w:before="0" w:after="0"/>
              <w:ind w:left="135"/>
              <w:jc w:val="left"/>
            </w:pPr>
          </w:p>
        </w:tc>
      </w:tr>
      <w:tr>
        <w:trPr>
          <w:trHeight w:val="825" w:hRule="atLeast"/>
          <w:trHeight w:val="144" w:hRule="atLeast"/>
        </w:trPr>
        <w:tc>
          <w:tcPr>
            <w:tcW w:w="47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Религиозные ритуалы. Обычаи и обряды</w:t>
            </w:r>
          </w:p>
        </w:tc>
        <w:tc>
          <w:tcPr>
            <w:tcW w:w="9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16" w:type="dxa"/>
            <w:tcBorders/>
            <w:tcMar>
              <w:top w:w="50" w:type="dxa"/>
              <w:left w:w="100" w:type="dxa"/>
            </w:tcMar>
            <w:vAlign w:val="center"/>
          </w:tcPr>
          <w:p>
            <w:pPr>
              <w:spacing w:before="0" w:after="0" w:line="276"/>
              <w:ind w:left="135"/>
              <w:jc w:val="center"/>
            </w:pPr>
          </w:p>
        </w:tc>
        <w:tc>
          <w:tcPr>
            <w:tcW w:w="1802" w:type="dxa"/>
            <w:tcBorders/>
            <w:tcMar>
              <w:top w:w="50" w:type="dxa"/>
              <w:left w:w="100" w:type="dxa"/>
            </w:tcMar>
            <w:vAlign w:val="center"/>
          </w:tcPr>
          <w:p>
            <w:pPr>
              <w:spacing w:before="0" w:after="0" w:line="276"/>
              <w:ind w:left="135"/>
              <w:jc w:val="center"/>
            </w:pPr>
          </w:p>
        </w:tc>
        <w:tc>
          <w:tcPr>
            <w:tcW w:w="2686" w:type="dxa"/>
            <w:tcBorders/>
            <w:tcMar>
              <w:top w:w="50" w:type="dxa"/>
              <w:left w:w="100" w:type="dxa"/>
            </w:tcMar>
            <w:vAlign w:val="center"/>
          </w:tcPr>
          <w:p>
            <w:pPr>
              <w:spacing w:before="0" w:after="0"/>
              <w:ind w:left="135"/>
              <w:jc w:val="left"/>
            </w:pPr>
          </w:p>
        </w:tc>
      </w:tr>
      <w:tr>
        <w:trPr>
          <w:trHeight w:val="555" w:hRule="atLeast"/>
          <w:trHeight w:val="144" w:hRule="atLeast"/>
        </w:trPr>
        <w:tc>
          <w:tcPr>
            <w:tcW w:w="47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Праздники и календари</w:t>
            </w:r>
          </w:p>
        </w:tc>
        <w:tc>
          <w:tcPr>
            <w:tcW w:w="9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6" w:type="dxa"/>
            <w:tcBorders/>
            <w:tcMar>
              <w:top w:w="50" w:type="dxa"/>
              <w:left w:w="100" w:type="dxa"/>
            </w:tcMar>
            <w:vAlign w:val="center"/>
          </w:tcPr>
          <w:p>
            <w:pPr>
              <w:spacing w:before="0" w:after="0" w:line="276"/>
              <w:ind w:left="135"/>
              <w:jc w:val="center"/>
            </w:pPr>
          </w:p>
        </w:tc>
        <w:tc>
          <w:tcPr>
            <w:tcW w:w="1802" w:type="dxa"/>
            <w:tcBorders/>
            <w:tcMar>
              <w:top w:w="50" w:type="dxa"/>
              <w:left w:w="100" w:type="dxa"/>
            </w:tcMar>
            <w:vAlign w:val="center"/>
          </w:tcPr>
          <w:p>
            <w:pPr>
              <w:spacing w:before="0" w:after="0" w:line="276"/>
              <w:ind w:left="135"/>
              <w:jc w:val="center"/>
            </w:pPr>
          </w:p>
        </w:tc>
        <w:tc>
          <w:tcPr>
            <w:tcW w:w="2686" w:type="dxa"/>
            <w:tcBorders/>
            <w:tcMar>
              <w:top w:w="50" w:type="dxa"/>
              <w:left w:w="100" w:type="dxa"/>
            </w:tcMar>
            <w:vAlign w:val="center"/>
          </w:tcPr>
          <w:p>
            <w:pPr>
              <w:spacing w:before="0" w:after="0"/>
              <w:ind w:left="135"/>
              <w:jc w:val="left"/>
            </w:pPr>
          </w:p>
        </w:tc>
      </w:tr>
      <w:tr>
        <w:trPr>
          <w:trHeight w:val="1635" w:hRule="atLeast"/>
          <w:trHeight w:val="144" w:hRule="atLeast"/>
        </w:trPr>
        <w:tc>
          <w:tcPr>
            <w:tcW w:w="47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Религия и мораль. Нравственные заповеди в христианстве, исламе, буддизме и иудаизме</w:t>
            </w:r>
          </w:p>
        </w:tc>
        <w:tc>
          <w:tcPr>
            <w:tcW w:w="9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6" w:type="dxa"/>
            <w:tcBorders/>
            <w:tcMar>
              <w:top w:w="50" w:type="dxa"/>
              <w:left w:w="100" w:type="dxa"/>
            </w:tcMar>
            <w:vAlign w:val="center"/>
          </w:tcPr>
          <w:p>
            <w:pPr>
              <w:spacing w:before="0" w:after="0" w:line="276"/>
              <w:ind w:left="135"/>
              <w:jc w:val="center"/>
            </w:pPr>
          </w:p>
        </w:tc>
        <w:tc>
          <w:tcPr>
            <w:tcW w:w="1802" w:type="dxa"/>
            <w:tcBorders/>
            <w:tcMar>
              <w:top w:w="50" w:type="dxa"/>
              <w:left w:w="100" w:type="dxa"/>
            </w:tcMar>
            <w:vAlign w:val="center"/>
          </w:tcPr>
          <w:p>
            <w:pPr>
              <w:spacing w:before="0" w:after="0" w:line="276"/>
              <w:ind w:left="135"/>
              <w:jc w:val="center"/>
            </w:pPr>
          </w:p>
        </w:tc>
        <w:tc>
          <w:tcPr>
            <w:tcW w:w="2686" w:type="dxa"/>
            <w:tcBorders/>
            <w:tcMar>
              <w:top w:w="50" w:type="dxa"/>
              <w:left w:w="100" w:type="dxa"/>
            </w:tcMar>
            <w:vAlign w:val="center"/>
          </w:tcPr>
          <w:p>
            <w:pPr>
              <w:spacing w:before="0" w:after="0"/>
              <w:ind w:left="135"/>
              <w:jc w:val="left"/>
            </w:pPr>
          </w:p>
        </w:tc>
      </w:tr>
      <w:tr>
        <w:trPr>
          <w:trHeight w:val="825" w:hRule="atLeast"/>
          <w:trHeight w:val="144" w:hRule="atLeast"/>
        </w:trPr>
        <w:tc>
          <w:tcPr>
            <w:tcW w:w="47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Милосердие, забота о слабых, взаимопомощь</w:t>
            </w:r>
          </w:p>
        </w:tc>
        <w:tc>
          <w:tcPr>
            <w:tcW w:w="9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16" w:type="dxa"/>
            <w:tcBorders/>
            <w:tcMar>
              <w:top w:w="50" w:type="dxa"/>
              <w:left w:w="100" w:type="dxa"/>
            </w:tcMar>
            <w:vAlign w:val="center"/>
          </w:tcPr>
          <w:p>
            <w:pPr>
              <w:spacing w:before="0" w:after="0" w:line="276"/>
              <w:ind w:left="135"/>
              <w:jc w:val="center"/>
            </w:pPr>
          </w:p>
        </w:tc>
        <w:tc>
          <w:tcPr>
            <w:tcW w:w="1802" w:type="dxa"/>
            <w:tcBorders/>
            <w:tcMar>
              <w:top w:w="50" w:type="dxa"/>
              <w:left w:w="100" w:type="dxa"/>
            </w:tcMar>
            <w:vAlign w:val="center"/>
          </w:tcPr>
          <w:p>
            <w:pPr>
              <w:spacing w:before="0" w:after="0" w:line="276"/>
              <w:ind w:left="135"/>
              <w:jc w:val="center"/>
            </w:pPr>
          </w:p>
        </w:tc>
        <w:tc>
          <w:tcPr>
            <w:tcW w:w="2686" w:type="dxa"/>
            <w:tcBorders/>
            <w:tcMar>
              <w:top w:w="50" w:type="dxa"/>
              <w:left w:w="100" w:type="dxa"/>
            </w:tcMar>
            <w:vAlign w:val="center"/>
          </w:tcPr>
          <w:p>
            <w:pPr>
              <w:spacing w:before="0" w:after="0"/>
              <w:ind w:left="135"/>
              <w:jc w:val="left"/>
            </w:pPr>
          </w:p>
        </w:tc>
      </w:tr>
      <w:tr>
        <w:trPr>
          <w:trHeight w:val="630" w:hRule="atLeast"/>
          <w:trHeight w:val="144" w:hRule="atLeast"/>
        </w:trPr>
        <w:tc>
          <w:tcPr>
            <w:tcW w:w="47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Семья и семейные ценности</w:t>
            </w:r>
          </w:p>
        </w:tc>
        <w:tc>
          <w:tcPr>
            <w:tcW w:w="9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16" w:type="dxa"/>
            <w:tcBorders/>
            <w:tcMar>
              <w:top w:w="50" w:type="dxa"/>
              <w:left w:w="100" w:type="dxa"/>
            </w:tcMar>
            <w:vAlign w:val="center"/>
          </w:tcPr>
          <w:p>
            <w:pPr>
              <w:spacing w:before="0" w:after="0" w:line="276"/>
              <w:ind w:left="135"/>
              <w:jc w:val="center"/>
            </w:pPr>
          </w:p>
        </w:tc>
        <w:tc>
          <w:tcPr>
            <w:tcW w:w="1802" w:type="dxa"/>
            <w:tcBorders/>
            <w:tcMar>
              <w:top w:w="50" w:type="dxa"/>
              <w:left w:w="100" w:type="dxa"/>
            </w:tcMar>
            <w:vAlign w:val="center"/>
          </w:tcPr>
          <w:p>
            <w:pPr>
              <w:spacing w:before="0" w:after="0" w:line="276"/>
              <w:ind w:left="135"/>
              <w:jc w:val="center"/>
            </w:pPr>
          </w:p>
        </w:tc>
        <w:tc>
          <w:tcPr>
            <w:tcW w:w="2686" w:type="dxa"/>
            <w:tcBorders/>
            <w:tcMar>
              <w:top w:w="50" w:type="dxa"/>
              <w:left w:w="100" w:type="dxa"/>
            </w:tcMar>
            <w:vAlign w:val="center"/>
          </w:tcPr>
          <w:p>
            <w:pPr>
              <w:spacing w:before="0" w:after="0"/>
              <w:ind w:left="135"/>
              <w:jc w:val="left"/>
            </w:pPr>
          </w:p>
        </w:tc>
      </w:tr>
      <w:tr>
        <w:trPr>
          <w:trHeight w:val="825" w:hRule="atLeast"/>
          <w:trHeight w:val="144" w:hRule="atLeast"/>
        </w:trPr>
        <w:tc>
          <w:tcPr>
            <w:tcW w:w="47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Долг, свобода, ответственность, труд</w:t>
            </w:r>
          </w:p>
        </w:tc>
        <w:tc>
          <w:tcPr>
            <w:tcW w:w="9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16" w:type="dxa"/>
            <w:tcBorders/>
            <w:tcMar>
              <w:top w:w="50" w:type="dxa"/>
              <w:left w:w="100" w:type="dxa"/>
            </w:tcMar>
            <w:vAlign w:val="center"/>
          </w:tcPr>
          <w:p>
            <w:pPr>
              <w:spacing w:before="0" w:after="0" w:line="276"/>
              <w:ind w:left="135"/>
              <w:jc w:val="center"/>
            </w:pPr>
          </w:p>
        </w:tc>
        <w:tc>
          <w:tcPr>
            <w:tcW w:w="1802" w:type="dxa"/>
            <w:tcBorders/>
            <w:tcMar>
              <w:top w:w="50" w:type="dxa"/>
              <w:left w:w="100" w:type="dxa"/>
            </w:tcMar>
            <w:vAlign w:val="center"/>
          </w:tcPr>
          <w:p>
            <w:pPr>
              <w:spacing w:before="0" w:after="0" w:line="276"/>
              <w:ind w:left="135"/>
              <w:jc w:val="center"/>
            </w:pPr>
          </w:p>
        </w:tc>
        <w:tc>
          <w:tcPr>
            <w:tcW w:w="2686" w:type="dxa"/>
            <w:tcBorders/>
            <w:tcMar>
              <w:top w:w="50" w:type="dxa"/>
              <w:left w:w="100" w:type="dxa"/>
            </w:tcMar>
            <w:vAlign w:val="center"/>
          </w:tcPr>
          <w:p>
            <w:pPr>
              <w:spacing w:before="0" w:after="0"/>
              <w:ind w:left="135"/>
              <w:jc w:val="left"/>
            </w:pPr>
          </w:p>
        </w:tc>
      </w:tr>
      <w:tr>
        <w:trPr>
          <w:trHeight w:val="825" w:hRule="atLeast"/>
          <w:trHeight w:val="144" w:hRule="atLeast"/>
        </w:trPr>
        <w:tc>
          <w:tcPr>
            <w:tcW w:w="47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Любовь и уважение к Отечеству</w:t>
            </w:r>
          </w:p>
        </w:tc>
        <w:tc>
          <w:tcPr>
            <w:tcW w:w="9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16" w:type="dxa"/>
            <w:tcBorders/>
            <w:tcMar>
              <w:top w:w="50" w:type="dxa"/>
              <w:left w:w="100" w:type="dxa"/>
            </w:tcMar>
            <w:vAlign w:val="center"/>
          </w:tcPr>
          <w:p>
            <w:pPr>
              <w:spacing w:before="0" w:after="0" w:line="276"/>
              <w:ind w:left="135"/>
              <w:jc w:val="center"/>
            </w:pPr>
          </w:p>
        </w:tc>
        <w:tc>
          <w:tcPr>
            <w:tcW w:w="1802" w:type="dxa"/>
            <w:tcBorders/>
            <w:tcMar>
              <w:top w:w="50" w:type="dxa"/>
              <w:left w:w="100" w:type="dxa"/>
            </w:tcMar>
            <w:vAlign w:val="center"/>
          </w:tcPr>
          <w:p>
            <w:pPr>
              <w:spacing w:before="0" w:after="0" w:line="276"/>
              <w:ind w:left="135"/>
              <w:jc w:val="center"/>
            </w:pPr>
          </w:p>
        </w:tc>
        <w:tc>
          <w:tcPr>
            <w:tcW w:w="2686" w:type="dxa"/>
            <w:tcBorders/>
            <w:tcMar>
              <w:top w:w="50" w:type="dxa"/>
              <w:left w:w="100" w:type="dxa"/>
            </w:tcMar>
            <w:vAlign w:val="center"/>
          </w:tcPr>
          <w:p>
            <w:pPr>
              <w:spacing w:before="0" w:after="0"/>
              <w:ind w:left="135"/>
              <w:jc w:val="left"/>
            </w:pPr>
          </w:p>
        </w:tc>
      </w:tr>
      <w:tr>
        <w:trPr>
          <w:trHeight w:val="825" w:hRule="atLeast"/>
          <w:trHeight w:val="144" w:hRule="atLeast"/>
        </w:trPr>
        <w:tc>
          <w:tcPr>
            <w:tcW w:w="47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Обобщающий урок. Подведение итогов</w:t>
            </w:r>
          </w:p>
        </w:tc>
        <w:tc>
          <w:tcPr>
            <w:tcW w:w="9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16" w:type="dxa"/>
            <w:tcBorders/>
            <w:tcMar>
              <w:top w:w="50" w:type="dxa"/>
              <w:left w:w="100" w:type="dxa"/>
            </w:tcMar>
            <w:vAlign w:val="center"/>
          </w:tcPr>
          <w:p>
            <w:pPr>
              <w:spacing w:before="0" w:after="0" w:line="276"/>
              <w:ind w:left="135"/>
              <w:jc w:val="center"/>
            </w:pPr>
          </w:p>
        </w:tc>
        <w:tc>
          <w:tcPr>
            <w:tcW w:w="1802" w:type="dxa"/>
            <w:tcBorders/>
            <w:tcMar>
              <w:top w:w="50" w:type="dxa"/>
              <w:left w:w="100" w:type="dxa"/>
            </w:tcMar>
            <w:vAlign w:val="center"/>
          </w:tcPr>
          <w:p>
            <w:pPr>
              <w:spacing w:before="0" w:after="0" w:line="276"/>
              <w:ind w:left="135"/>
              <w:jc w:val="center"/>
            </w:pPr>
          </w:p>
        </w:tc>
        <w:tc>
          <w:tcPr>
            <w:tcW w:w="2686"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5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86" w:type="dxa"/>
            <w:tcBorders/>
            <w:tcMar>
              <w:top w:w="50" w:type="dxa"/>
              <w:left w:w="100" w:type="dxa"/>
            </w:tcMar>
            <w:vAlign w:val="center"/>
          </w:tcPr>
          <w:p>
            <w:pPr>
              <w:jc w:val="left"/>
            </w:pPr>
          </w:p>
        </w:tc>
      </w:tr>
    </w:tbl>
    <w:p>
      <w:pPr>
        <w:sectPr>
          <w:pgSz w:w="16383" w:h="11906" w:orient="landscape"/>
        </w:sectPr>
      </w:pPr>
    </w:p>
    <w:bookmarkStart w:name="block-37876879" w:id="21"/>
    <w:p>
      <w:pPr>
        <w:sectPr>
          <w:pgSz w:w="16383" w:h="11906" w:orient="landscape"/>
        </w:sectPr>
      </w:pPr>
    </w:p>
    <w:bookmarkEnd w:id="21"/>
    <w:bookmarkEnd w:id="20"/>
    <w:bookmarkStart w:name="block-37876880" w:id="22"/>
    <w:p>
      <w:pPr>
        <w:spacing w:before="0" w:after="0"/>
        <w:ind w:left="120"/>
        <w:jc w:val="left"/>
      </w:pPr>
      <w:r>
        <w:rPr>
          <w:rFonts w:ascii="Times New Roman" w:hAnsi="Times New Roman"/>
          <w:b/>
          <w:i w:val="false"/>
          <w:color w:val="000000"/>
          <w:sz w:val="28"/>
        </w:rPr>
        <w:t xml:space="preserve"> ТЕМАТИЧЕСКОЕ ПЛАНИРОВАНИЕ </w:t>
      </w:r>
    </w:p>
    <w:p>
      <w:pPr>
        <w:spacing w:before="0" w:after="0"/>
        <w:ind w:left="120"/>
        <w:jc w:val="left"/>
      </w:pPr>
      <w:r>
        <w:rPr>
          <w:rFonts w:ascii="Times New Roman" w:hAnsi="Times New Roman"/>
          <w:b/>
          <w:i w:val="false"/>
          <w:color w:val="000000"/>
          <w:sz w:val="28"/>
        </w:rPr>
        <w:t xml:space="preserve"> МОДУЛЬ "ОСНОВЫ СВЕТСКОЙ ЭТИКИ" </w:t>
      </w:r>
    </w:p>
    <w:tbl>
      <w:tblPr>
        <w:tblW w:w="0" w:type="auto"/>
        <w:tblCellSpacing w:w="20" w:type="nil"/>
        <w:tblBorders>
          <w:top w:val="single"/>
          <w:left w:val="single"/>
          <w:bottom w:val="single"/>
          <w:right w:val="single"/>
          <w:insideH w:val="single"/>
          <w:insideV w:val="single"/>
        </w:tblBorders>
      </w:tblPr>
      <w:tblGrid>
        <w:gridCol w:w="582"/>
        <w:gridCol w:w="3680"/>
        <w:gridCol w:w="1259"/>
        <w:gridCol w:w="2269"/>
        <w:gridCol w:w="2405"/>
        <w:gridCol w:w="3399"/>
      </w:tblGrid>
      <w:tr>
        <w:trPr>
          <w:trHeight w:val="300" w:hRule="atLeast"/>
          <w:trHeight w:val="144" w:hRule="atLeast"/>
        </w:trPr>
        <w:tc>
          <w:tcPr>
            <w:tcW w:w="40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404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37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8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8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8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Россия — наша Родина</w:t>
            </w:r>
          </w:p>
        </w:tc>
        <w:tc>
          <w:tcPr>
            <w:tcW w:w="8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88" w:type="dxa"/>
            <w:tcBorders/>
            <w:tcMar>
              <w:top w:w="50" w:type="dxa"/>
              <w:left w:w="100" w:type="dxa"/>
            </w:tcMar>
            <w:vAlign w:val="center"/>
          </w:tcPr>
          <w:p>
            <w:pPr>
              <w:spacing w:before="0" w:after="0" w:line="276"/>
              <w:ind w:left="135"/>
              <w:jc w:val="center"/>
            </w:pPr>
          </w:p>
        </w:tc>
        <w:tc>
          <w:tcPr>
            <w:tcW w:w="1683" w:type="dxa"/>
            <w:tcBorders/>
            <w:tcMar>
              <w:top w:w="50" w:type="dxa"/>
              <w:left w:w="100" w:type="dxa"/>
            </w:tcMar>
            <w:vAlign w:val="center"/>
          </w:tcPr>
          <w:p>
            <w:pPr>
              <w:spacing w:before="0" w:after="0" w:line="276"/>
              <w:ind w:left="135"/>
              <w:jc w:val="center"/>
            </w:pPr>
          </w:p>
        </w:tc>
        <w:tc>
          <w:tcPr>
            <w:tcW w:w="2379" w:type="dxa"/>
            <w:tcBorders/>
            <w:tcMar>
              <w:top w:w="50" w:type="dxa"/>
              <w:left w:w="100" w:type="dxa"/>
            </w:tcMar>
            <w:vAlign w:val="center"/>
          </w:tcPr>
          <w:p>
            <w:pPr>
              <w:spacing w:before="0" w:after="0"/>
              <w:ind w:left="135"/>
              <w:jc w:val="left"/>
            </w:pPr>
          </w:p>
        </w:tc>
      </w:tr>
      <w:tr>
        <w:trPr>
          <w:trHeight w:val="1365"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Этика и её значение в жизни человека. Нормы морали. Нравственные ценности, идеалы, принципы</w:t>
            </w:r>
          </w:p>
        </w:tc>
        <w:tc>
          <w:tcPr>
            <w:tcW w:w="8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588" w:type="dxa"/>
            <w:tcBorders/>
            <w:tcMar>
              <w:top w:w="50" w:type="dxa"/>
              <w:left w:w="100" w:type="dxa"/>
            </w:tcMar>
            <w:vAlign w:val="center"/>
          </w:tcPr>
          <w:p>
            <w:pPr>
              <w:spacing w:before="0" w:after="0" w:line="276"/>
              <w:ind w:left="135"/>
              <w:jc w:val="center"/>
            </w:pPr>
          </w:p>
        </w:tc>
        <w:tc>
          <w:tcPr>
            <w:tcW w:w="1683" w:type="dxa"/>
            <w:tcBorders/>
            <w:tcMar>
              <w:top w:w="50" w:type="dxa"/>
              <w:left w:w="100" w:type="dxa"/>
            </w:tcMar>
            <w:vAlign w:val="center"/>
          </w:tcPr>
          <w:p>
            <w:pPr>
              <w:spacing w:before="0" w:after="0" w:line="276"/>
              <w:ind w:left="135"/>
              <w:jc w:val="center"/>
            </w:pPr>
          </w:p>
        </w:tc>
        <w:tc>
          <w:tcPr>
            <w:tcW w:w="2379" w:type="dxa"/>
            <w:tcBorders/>
            <w:tcMar>
              <w:top w:w="50" w:type="dxa"/>
              <w:left w:w="100" w:type="dxa"/>
            </w:tcMar>
            <w:vAlign w:val="center"/>
          </w:tcPr>
          <w:p>
            <w:pPr>
              <w:spacing w:before="0" w:after="0"/>
              <w:ind w:left="135"/>
              <w:jc w:val="left"/>
            </w:pPr>
          </w:p>
        </w:tc>
      </w:tr>
      <w:tr>
        <w:trPr>
          <w:trHeight w:val="1635"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Государство и мораль гражданина. Основной Закон (Конституция) в государстве как источник российской гражданской этики</w:t>
            </w:r>
          </w:p>
        </w:tc>
        <w:tc>
          <w:tcPr>
            <w:tcW w:w="8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88" w:type="dxa"/>
            <w:tcBorders/>
            <w:tcMar>
              <w:top w:w="50" w:type="dxa"/>
              <w:left w:w="100" w:type="dxa"/>
            </w:tcMar>
            <w:vAlign w:val="center"/>
          </w:tcPr>
          <w:p>
            <w:pPr>
              <w:spacing w:before="0" w:after="0" w:line="276"/>
              <w:ind w:left="135"/>
              <w:jc w:val="center"/>
            </w:pPr>
          </w:p>
        </w:tc>
        <w:tc>
          <w:tcPr>
            <w:tcW w:w="1683" w:type="dxa"/>
            <w:tcBorders/>
            <w:tcMar>
              <w:top w:w="50" w:type="dxa"/>
              <w:left w:w="100" w:type="dxa"/>
            </w:tcMar>
            <w:vAlign w:val="center"/>
          </w:tcPr>
          <w:p>
            <w:pPr>
              <w:spacing w:before="0" w:after="0" w:line="276"/>
              <w:ind w:left="135"/>
              <w:jc w:val="center"/>
            </w:pPr>
          </w:p>
        </w:tc>
        <w:tc>
          <w:tcPr>
            <w:tcW w:w="2379" w:type="dxa"/>
            <w:tcBorders/>
            <w:tcMar>
              <w:top w:w="50" w:type="dxa"/>
              <w:left w:w="100" w:type="dxa"/>
            </w:tcMar>
            <w:vAlign w:val="center"/>
          </w:tcPr>
          <w:p>
            <w:pPr>
              <w:spacing w:before="0" w:after="0"/>
              <w:ind w:left="135"/>
              <w:jc w:val="left"/>
            </w:pPr>
          </w:p>
        </w:tc>
      </w:tr>
      <w:tr>
        <w:trPr>
          <w:trHeight w:val="1095"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Образцы нравственности в культуре Отечества, народов России. Природа и человек</w:t>
            </w:r>
          </w:p>
        </w:tc>
        <w:tc>
          <w:tcPr>
            <w:tcW w:w="8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588" w:type="dxa"/>
            <w:tcBorders/>
            <w:tcMar>
              <w:top w:w="50" w:type="dxa"/>
              <w:left w:w="100" w:type="dxa"/>
            </w:tcMar>
            <w:vAlign w:val="center"/>
          </w:tcPr>
          <w:p>
            <w:pPr>
              <w:spacing w:before="0" w:after="0" w:line="276"/>
              <w:ind w:left="135"/>
              <w:jc w:val="center"/>
            </w:pPr>
          </w:p>
        </w:tc>
        <w:tc>
          <w:tcPr>
            <w:tcW w:w="1683" w:type="dxa"/>
            <w:tcBorders/>
            <w:tcMar>
              <w:top w:w="50" w:type="dxa"/>
              <w:left w:w="100" w:type="dxa"/>
            </w:tcMar>
            <w:vAlign w:val="center"/>
          </w:tcPr>
          <w:p>
            <w:pPr>
              <w:spacing w:before="0" w:after="0" w:line="276"/>
              <w:ind w:left="135"/>
              <w:jc w:val="center"/>
            </w:pPr>
          </w:p>
        </w:tc>
        <w:tc>
          <w:tcPr>
            <w:tcW w:w="2379" w:type="dxa"/>
            <w:tcBorders/>
            <w:tcMar>
              <w:top w:w="50" w:type="dxa"/>
              <w:left w:w="100" w:type="dxa"/>
            </w:tcMar>
            <w:vAlign w:val="center"/>
          </w:tcPr>
          <w:p>
            <w:pPr>
              <w:spacing w:before="0" w:after="0"/>
              <w:ind w:left="135"/>
              <w:jc w:val="left"/>
            </w:pPr>
          </w:p>
        </w:tc>
      </w:tr>
      <w:tr>
        <w:trPr>
          <w:trHeight w:val="825"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Праздники как одна из форм исторической памяти</w:t>
            </w:r>
          </w:p>
        </w:tc>
        <w:tc>
          <w:tcPr>
            <w:tcW w:w="8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588" w:type="dxa"/>
            <w:tcBorders/>
            <w:tcMar>
              <w:top w:w="50" w:type="dxa"/>
              <w:left w:w="100" w:type="dxa"/>
            </w:tcMar>
            <w:vAlign w:val="center"/>
          </w:tcPr>
          <w:p>
            <w:pPr>
              <w:spacing w:before="0" w:after="0" w:line="276"/>
              <w:ind w:left="135"/>
              <w:jc w:val="center"/>
            </w:pPr>
          </w:p>
        </w:tc>
        <w:tc>
          <w:tcPr>
            <w:tcW w:w="1683" w:type="dxa"/>
            <w:tcBorders/>
            <w:tcMar>
              <w:top w:w="50" w:type="dxa"/>
              <w:left w:w="100" w:type="dxa"/>
            </w:tcMar>
            <w:vAlign w:val="center"/>
          </w:tcPr>
          <w:p>
            <w:pPr>
              <w:spacing w:before="0" w:after="0" w:line="276"/>
              <w:ind w:left="135"/>
              <w:jc w:val="center"/>
            </w:pPr>
          </w:p>
        </w:tc>
        <w:tc>
          <w:tcPr>
            <w:tcW w:w="2379" w:type="dxa"/>
            <w:tcBorders/>
            <w:tcMar>
              <w:top w:w="50" w:type="dxa"/>
              <w:left w:w="100" w:type="dxa"/>
            </w:tcMar>
            <w:vAlign w:val="center"/>
          </w:tcPr>
          <w:p>
            <w:pPr>
              <w:spacing w:before="0" w:after="0"/>
              <w:ind w:left="135"/>
              <w:jc w:val="left"/>
            </w:pPr>
          </w:p>
        </w:tc>
      </w:tr>
      <w:tr>
        <w:trPr>
          <w:trHeight w:val="825"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Семейные ценности. Этика семейных отношений</w:t>
            </w:r>
          </w:p>
        </w:tc>
        <w:tc>
          <w:tcPr>
            <w:tcW w:w="8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88" w:type="dxa"/>
            <w:tcBorders/>
            <w:tcMar>
              <w:top w:w="50" w:type="dxa"/>
              <w:left w:w="100" w:type="dxa"/>
            </w:tcMar>
            <w:vAlign w:val="center"/>
          </w:tcPr>
          <w:p>
            <w:pPr>
              <w:spacing w:before="0" w:after="0" w:line="276"/>
              <w:ind w:left="135"/>
              <w:jc w:val="center"/>
            </w:pPr>
          </w:p>
        </w:tc>
        <w:tc>
          <w:tcPr>
            <w:tcW w:w="1683" w:type="dxa"/>
            <w:tcBorders/>
            <w:tcMar>
              <w:top w:w="50" w:type="dxa"/>
              <w:left w:w="100" w:type="dxa"/>
            </w:tcMar>
            <w:vAlign w:val="center"/>
          </w:tcPr>
          <w:p>
            <w:pPr>
              <w:spacing w:before="0" w:after="0" w:line="276"/>
              <w:ind w:left="135"/>
              <w:jc w:val="center"/>
            </w:pPr>
          </w:p>
        </w:tc>
        <w:tc>
          <w:tcPr>
            <w:tcW w:w="2379" w:type="dxa"/>
            <w:tcBorders/>
            <w:tcMar>
              <w:top w:w="50" w:type="dxa"/>
              <w:left w:w="100" w:type="dxa"/>
            </w:tcMar>
            <w:vAlign w:val="center"/>
          </w:tcPr>
          <w:p>
            <w:pPr>
              <w:spacing w:before="0" w:after="0"/>
              <w:ind w:left="135"/>
              <w:jc w:val="left"/>
            </w:pPr>
          </w:p>
        </w:tc>
      </w:tr>
      <w:tr>
        <w:trPr>
          <w:trHeight w:val="825"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Трудовая мораль. Нравственные традиции предпринимательства</w:t>
            </w:r>
          </w:p>
        </w:tc>
        <w:tc>
          <w:tcPr>
            <w:tcW w:w="8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588" w:type="dxa"/>
            <w:tcBorders/>
            <w:tcMar>
              <w:top w:w="50" w:type="dxa"/>
              <w:left w:w="100" w:type="dxa"/>
            </w:tcMar>
            <w:vAlign w:val="center"/>
          </w:tcPr>
          <w:p>
            <w:pPr>
              <w:spacing w:before="0" w:after="0" w:line="276"/>
              <w:ind w:left="135"/>
              <w:jc w:val="center"/>
            </w:pPr>
          </w:p>
        </w:tc>
        <w:tc>
          <w:tcPr>
            <w:tcW w:w="1683" w:type="dxa"/>
            <w:tcBorders/>
            <w:tcMar>
              <w:top w:w="50" w:type="dxa"/>
              <w:left w:w="100" w:type="dxa"/>
            </w:tcMar>
            <w:vAlign w:val="center"/>
          </w:tcPr>
          <w:p>
            <w:pPr>
              <w:spacing w:before="0" w:after="0" w:line="276"/>
              <w:ind w:left="135"/>
              <w:jc w:val="center"/>
            </w:pPr>
          </w:p>
        </w:tc>
        <w:tc>
          <w:tcPr>
            <w:tcW w:w="2379" w:type="dxa"/>
            <w:tcBorders/>
            <w:tcMar>
              <w:top w:w="50" w:type="dxa"/>
              <w:left w:w="100" w:type="dxa"/>
            </w:tcMar>
            <w:vAlign w:val="center"/>
          </w:tcPr>
          <w:p>
            <w:pPr>
              <w:spacing w:before="0" w:after="0"/>
              <w:ind w:left="135"/>
              <w:jc w:val="left"/>
            </w:pPr>
          </w:p>
        </w:tc>
      </w:tr>
      <w:tr>
        <w:trPr>
          <w:trHeight w:val="1365"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Что значит быть нравственным в наше время. Методы нравственного самосовершенствования</w:t>
            </w:r>
          </w:p>
        </w:tc>
        <w:tc>
          <w:tcPr>
            <w:tcW w:w="8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588" w:type="dxa"/>
            <w:tcBorders/>
            <w:tcMar>
              <w:top w:w="50" w:type="dxa"/>
              <w:left w:w="100" w:type="dxa"/>
            </w:tcMar>
            <w:vAlign w:val="center"/>
          </w:tcPr>
          <w:p>
            <w:pPr>
              <w:spacing w:before="0" w:after="0" w:line="276"/>
              <w:ind w:left="135"/>
              <w:jc w:val="center"/>
            </w:pPr>
          </w:p>
        </w:tc>
        <w:tc>
          <w:tcPr>
            <w:tcW w:w="1683" w:type="dxa"/>
            <w:tcBorders/>
            <w:tcMar>
              <w:top w:w="50" w:type="dxa"/>
              <w:left w:w="100" w:type="dxa"/>
            </w:tcMar>
            <w:vAlign w:val="center"/>
          </w:tcPr>
          <w:p>
            <w:pPr>
              <w:spacing w:before="0" w:after="0" w:line="276"/>
              <w:ind w:left="135"/>
              <w:jc w:val="center"/>
            </w:pPr>
          </w:p>
        </w:tc>
        <w:tc>
          <w:tcPr>
            <w:tcW w:w="2379" w:type="dxa"/>
            <w:tcBorders/>
            <w:tcMar>
              <w:top w:w="50" w:type="dxa"/>
              <w:left w:w="100" w:type="dxa"/>
            </w:tcMar>
            <w:vAlign w:val="center"/>
          </w:tcPr>
          <w:p>
            <w:pPr>
              <w:spacing w:before="0" w:after="0"/>
              <w:ind w:left="135"/>
              <w:jc w:val="left"/>
            </w:pPr>
          </w:p>
        </w:tc>
      </w:tr>
      <w:tr>
        <w:trPr>
          <w:trHeight w:val="300"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Этикет</w:t>
            </w:r>
          </w:p>
        </w:tc>
        <w:tc>
          <w:tcPr>
            <w:tcW w:w="8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588" w:type="dxa"/>
            <w:tcBorders/>
            <w:tcMar>
              <w:top w:w="50" w:type="dxa"/>
              <w:left w:w="100" w:type="dxa"/>
            </w:tcMar>
            <w:vAlign w:val="center"/>
          </w:tcPr>
          <w:p>
            <w:pPr>
              <w:spacing w:before="0" w:after="0" w:line="276"/>
              <w:ind w:left="135"/>
              <w:jc w:val="center"/>
            </w:pPr>
          </w:p>
        </w:tc>
        <w:tc>
          <w:tcPr>
            <w:tcW w:w="1683" w:type="dxa"/>
            <w:tcBorders/>
            <w:tcMar>
              <w:top w:w="50" w:type="dxa"/>
              <w:left w:w="100" w:type="dxa"/>
            </w:tcMar>
            <w:vAlign w:val="center"/>
          </w:tcPr>
          <w:p>
            <w:pPr>
              <w:spacing w:before="0" w:after="0" w:line="276"/>
              <w:ind w:left="135"/>
              <w:jc w:val="center"/>
            </w:pPr>
          </w:p>
        </w:tc>
        <w:tc>
          <w:tcPr>
            <w:tcW w:w="2379" w:type="dxa"/>
            <w:tcBorders/>
            <w:tcMar>
              <w:top w:w="50" w:type="dxa"/>
              <w:left w:w="100" w:type="dxa"/>
            </w:tcMar>
            <w:vAlign w:val="center"/>
          </w:tcPr>
          <w:p>
            <w:pPr>
              <w:spacing w:before="0" w:after="0"/>
              <w:ind w:left="135"/>
              <w:jc w:val="left"/>
            </w:pPr>
          </w:p>
        </w:tc>
      </w:tr>
      <w:tr>
        <w:trPr>
          <w:trHeight w:val="1545"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Любовь и уважение к Отечеству. Патриотизм многонационального и многоконфессионального народа России</w:t>
            </w:r>
          </w:p>
        </w:tc>
        <w:tc>
          <w:tcPr>
            <w:tcW w:w="8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588" w:type="dxa"/>
            <w:tcBorders/>
            <w:tcMar>
              <w:top w:w="50" w:type="dxa"/>
              <w:left w:w="100" w:type="dxa"/>
            </w:tcMar>
            <w:vAlign w:val="center"/>
          </w:tcPr>
          <w:p>
            <w:pPr>
              <w:spacing w:before="0" w:after="0" w:line="276"/>
              <w:ind w:left="135"/>
              <w:jc w:val="center"/>
            </w:pPr>
          </w:p>
        </w:tc>
        <w:tc>
          <w:tcPr>
            <w:tcW w:w="1683" w:type="dxa"/>
            <w:tcBorders/>
            <w:tcMar>
              <w:top w:w="50" w:type="dxa"/>
              <w:left w:w="100" w:type="dxa"/>
            </w:tcMar>
            <w:vAlign w:val="center"/>
          </w:tcPr>
          <w:p>
            <w:pPr>
              <w:spacing w:before="0" w:after="0" w:line="276"/>
              <w:ind w:left="135"/>
              <w:jc w:val="center"/>
            </w:pPr>
          </w:p>
        </w:tc>
        <w:tc>
          <w:tcPr>
            <w:tcW w:w="2379"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3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5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379" w:type="dxa"/>
            <w:tcBorders/>
            <w:tcMar>
              <w:top w:w="50" w:type="dxa"/>
              <w:left w:w="100" w:type="dxa"/>
            </w:tcMar>
            <w:vAlign w:val="center"/>
          </w:tcPr>
          <w:p>
            <w:pPr>
              <w:jc w:val="left"/>
            </w:pPr>
          </w:p>
        </w:tc>
      </w:tr>
    </w:tbl>
    <w:p>
      <w:pPr>
        <w:sectPr>
          <w:pgSz w:w="16383" w:h="11906" w:orient="landscape"/>
        </w:sectPr>
      </w:pPr>
    </w:p>
    <w:bookmarkStart w:name="block-37876880" w:id="23"/>
    <w:p>
      <w:pPr>
        <w:sectPr>
          <w:pgSz w:w="16383" w:h="11906" w:orient="landscape"/>
        </w:sectPr>
      </w:pPr>
    </w:p>
    <w:bookmarkEnd w:id="23"/>
    <w:bookmarkEnd w:id="22"/>
    <w:bookmarkStart w:name="block-37876875" w:id="24"/>
    <w:p>
      <w:pPr>
        <w:spacing w:before="0" w:after="0"/>
        <w:ind w:left="120"/>
        <w:jc w:val="left"/>
      </w:pPr>
      <w:r>
        <w:rPr>
          <w:rFonts w:ascii="Times New Roman" w:hAnsi="Times New Roman"/>
          <w:b/>
          <w:i w:val="false"/>
          <w:color w:val="000000"/>
          <w:sz w:val="28"/>
        </w:rPr>
        <w:t xml:space="preserve"> ПОУРОЧНОЕ ПЛАНИРОВАНИЕ </w:t>
      </w:r>
    </w:p>
    <w:p>
      <w:pPr>
        <w:spacing w:before="0" w:after="0"/>
        <w:ind w:left="120"/>
        <w:jc w:val="left"/>
      </w:pPr>
      <w:r>
        <w:rPr>
          <w:rFonts w:ascii="Times New Roman" w:hAnsi="Times New Roman"/>
          <w:b/>
          <w:i w:val="false"/>
          <w:color w:val="000000"/>
          <w:sz w:val="28"/>
        </w:rPr>
        <w:t xml:space="preserve"> 4 КЛАСС </w:t>
      </w:r>
    </w:p>
    <w:tbl>
      <w:tblPr>
        <w:tblW w:w="0" w:type="auto"/>
        <w:tblCellSpacing w:w="20" w:type="nil"/>
        <w:tblBorders>
          <w:top w:val="single"/>
          <w:left w:val="single"/>
          <w:bottom w:val="single"/>
          <w:right w:val="single"/>
          <w:insideH w:val="single"/>
          <w:insideV w:val="single"/>
        </w:tblBorders>
      </w:tblPr>
      <w:tblGrid>
        <w:gridCol w:w="636"/>
        <w:gridCol w:w="3040"/>
        <w:gridCol w:w="1354"/>
        <w:gridCol w:w="2378"/>
        <w:gridCol w:w="2506"/>
        <w:gridCol w:w="3639"/>
        <w:gridCol w:w="41"/>
      </w:tblGrid>
      <w:tr>
        <w:trPr>
          <w:trHeight w:val="300" w:hRule="atLeast"/>
          <w:trHeight w:val="144" w:hRule="atLeast"/>
        </w:trPr>
        <w:tc>
          <w:tcPr>
            <w:tcW w:w="44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34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54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4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66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5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1095" w:hRule="atLeast"/>
          <w:trHeight w:val="144" w:hRule="atLeast"/>
        </w:trPr>
        <w:tc>
          <w:tcPr>
            <w:tcW w:w="4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Россия - наша Родина</w:t>
            </w:r>
          </w:p>
        </w:tc>
        <w:tc>
          <w:tcPr>
            <w:tcW w:w="94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64" w:type="dxa"/>
            <w:tcBorders/>
            <w:tcMar>
              <w:top w:w="50" w:type="dxa"/>
              <w:left w:w="100" w:type="dxa"/>
            </w:tcMar>
            <w:vAlign w:val="center"/>
          </w:tcPr>
          <w:p>
            <w:pPr>
              <w:spacing w:before="0" w:after="0" w:line="276"/>
              <w:ind w:left="135"/>
              <w:jc w:val="center"/>
            </w:pPr>
          </w:p>
        </w:tc>
        <w:tc>
          <w:tcPr>
            <w:tcW w:w="1754" w:type="dxa"/>
            <w:tcBorders/>
            <w:tcMar>
              <w:top w:w="50" w:type="dxa"/>
              <w:left w:w="100" w:type="dxa"/>
            </w:tcMar>
            <w:vAlign w:val="center"/>
          </w:tcPr>
          <w:p>
            <w:pPr>
              <w:spacing w:before="0" w:after="0" w:line="276"/>
              <w:ind w:left="135"/>
              <w:jc w:val="center"/>
            </w:pPr>
          </w:p>
        </w:tc>
        <w:tc>
          <w:tcPr>
            <w:tcW w:w="2547" w:type="dxa"/>
            <w:tcBorders/>
            <w:tcMar>
              <w:top w:w="50" w:type="dxa"/>
              <w:left w:w="100" w:type="dxa"/>
            </w:tcMar>
            <w:vAlign w:val="center"/>
          </w:tcPr>
          <w:p>
            <w:pPr>
              <w:spacing w:before="0" w:after="0"/>
              <w:ind w:left="135"/>
              <w:jc w:val="left"/>
            </w:pPr>
            <w:hyperlink r:id="rId23">
              <w:r>
                <w:rPr>
                  <w:rFonts w:ascii="Times New Roman" w:hAnsi="Times New Roman"/>
                  <w:b w:val="false"/>
                  <w:i w:val="false"/>
                  <w:color w:val="0000ff"/>
                  <w:sz w:val="22"/>
                  <w:u w:val="single"/>
                </w:rPr>
                <w:t>https://infourok.ru/prezentaciya-po-predmetu-orkse-urok-rossiya-nasha-rodina-863095.html</w:t>
              </w:r>
            </w:hyperlink>
          </w:p>
        </w:tc>
      </w:tr>
      <w:tr>
        <w:trPr>
          <w:trHeight w:val="1635" w:hRule="atLeast"/>
          <w:trHeight w:val="144" w:hRule="atLeast"/>
        </w:trPr>
        <w:tc>
          <w:tcPr>
            <w:tcW w:w="4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Культура и религия</w:t>
            </w:r>
          </w:p>
        </w:tc>
        <w:tc>
          <w:tcPr>
            <w:tcW w:w="94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64" w:type="dxa"/>
            <w:tcBorders/>
            <w:tcMar>
              <w:top w:w="50" w:type="dxa"/>
              <w:left w:w="100" w:type="dxa"/>
            </w:tcMar>
            <w:vAlign w:val="center"/>
          </w:tcPr>
          <w:p>
            <w:pPr>
              <w:spacing w:before="0" w:after="0" w:line="276"/>
              <w:ind w:left="135"/>
              <w:jc w:val="center"/>
            </w:pPr>
          </w:p>
        </w:tc>
        <w:tc>
          <w:tcPr>
            <w:tcW w:w="1754" w:type="dxa"/>
            <w:tcBorders/>
            <w:tcMar>
              <w:top w:w="50" w:type="dxa"/>
              <w:left w:w="100" w:type="dxa"/>
            </w:tcMar>
            <w:vAlign w:val="center"/>
          </w:tcPr>
          <w:p>
            <w:pPr>
              <w:spacing w:before="0" w:after="0" w:line="276"/>
              <w:ind w:left="135"/>
              <w:jc w:val="center"/>
            </w:pPr>
          </w:p>
        </w:tc>
        <w:tc>
          <w:tcPr>
            <w:tcW w:w="2547" w:type="dxa"/>
            <w:tcBorders/>
            <w:tcMar>
              <w:top w:w="50" w:type="dxa"/>
              <w:left w:w="100" w:type="dxa"/>
            </w:tcMar>
            <w:vAlign w:val="center"/>
          </w:tcPr>
          <w:p>
            <w:pPr>
              <w:spacing w:before="0" w:after="0"/>
              <w:ind w:left="135"/>
              <w:jc w:val="left"/>
            </w:pPr>
            <w:hyperlink r:id="rId24">
              <w:r>
                <w:rPr>
                  <w:rFonts w:ascii="Times New Roman" w:hAnsi="Times New Roman"/>
                  <w:b w:val="false"/>
                  <w:i w:val="false"/>
                  <w:color w:val="0000ff"/>
                  <w:sz w:val="22"/>
                  <w:u w:val="single"/>
                </w:rPr>
                <w:t>https://infourok.ru/prezentaciya-po-orkse-modul-osnovi-mirovih-religioznih-kultur-na-temu-kultura-i-religiya-kl-3352084.html</w:t>
              </w:r>
            </w:hyperlink>
          </w:p>
        </w:tc>
      </w:tr>
      <w:tr>
        <w:trPr>
          <w:trHeight w:val="1905" w:hRule="atLeast"/>
          <w:trHeight w:val="144" w:hRule="atLeast"/>
        </w:trPr>
        <w:tc>
          <w:tcPr>
            <w:tcW w:w="4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Как христианство пришло на Русь</w:t>
            </w:r>
          </w:p>
        </w:tc>
        <w:tc>
          <w:tcPr>
            <w:tcW w:w="94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64" w:type="dxa"/>
            <w:tcBorders/>
            <w:tcMar>
              <w:top w:w="50" w:type="dxa"/>
              <w:left w:w="100" w:type="dxa"/>
            </w:tcMar>
            <w:vAlign w:val="center"/>
          </w:tcPr>
          <w:p>
            <w:pPr>
              <w:spacing w:before="0" w:after="0" w:line="276"/>
              <w:ind w:left="135"/>
              <w:jc w:val="center"/>
            </w:pPr>
          </w:p>
        </w:tc>
        <w:tc>
          <w:tcPr>
            <w:tcW w:w="1754" w:type="dxa"/>
            <w:tcBorders/>
            <w:tcMar>
              <w:top w:w="50" w:type="dxa"/>
              <w:left w:w="100" w:type="dxa"/>
            </w:tcMar>
            <w:vAlign w:val="center"/>
          </w:tcPr>
          <w:p>
            <w:pPr>
              <w:spacing w:before="0" w:after="0" w:line="276"/>
              <w:ind w:left="135"/>
              <w:jc w:val="center"/>
            </w:pPr>
          </w:p>
        </w:tc>
        <w:tc>
          <w:tcPr>
            <w:tcW w:w="2547" w:type="dxa"/>
            <w:tcBorders/>
            <w:tcMar>
              <w:top w:w="50" w:type="dxa"/>
              <w:left w:w="100" w:type="dxa"/>
            </w:tcMar>
            <w:vAlign w:val="center"/>
          </w:tcPr>
          <w:p>
            <w:pPr>
              <w:spacing w:before="0" w:after="0"/>
              <w:ind w:left="135"/>
              <w:jc w:val="left"/>
            </w:pPr>
            <w:hyperlink r:id="rId25">
              <w:r>
                <w:rPr>
                  <w:rFonts w:ascii="Times New Roman" w:hAnsi="Times New Roman"/>
                  <w:b w:val="false"/>
                  <w:i w:val="false"/>
                  <w:color w:val="0000ff"/>
                  <w:sz w:val="22"/>
                  <w:u w:val="single"/>
                </w:rPr>
                <w:t>https://infourok.ru/prezentaciya-po-osnovam-religioznyh-kultur-i-svetskoj-etiki-na-temu-vvedenie-v-pravoslavnuyu-duhovnuyu-tradiciyu-4-klass-5144714.html</w:t>
              </w:r>
            </w:hyperlink>
          </w:p>
        </w:tc>
      </w:tr>
      <w:tr>
        <w:trPr>
          <w:trHeight w:val="1365" w:hRule="atLeast"/>
          <w:trHeight w:val="144" w:hRule="atLeast"/>
        </w:trPr>
        <w:tc>
          <w:tcPr>
            <w:tcW w:w="4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Бог, мир, человек</w:t>
            </w:r>
          </w:p>
        </w:tc>
        <w:tc>
          <w:tcPr>
            <w:tcW w:w="94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64" w:type="dxa"/>
            <w:tcBorders/>
            <w:tcMar>
              <w:top w:w="50" w:type="dxa"/>
              <w:left w:w="100" w:type="dxa"/>
            </w:tcMar>
            <w:vAlign w:val="center"/>
          </w:tcPr>
          <w:p>
            <w:pPr>
              <w:spacing w:before="0" w:after="0" w:line="276"/>
              <w:ind w:left="135"/>
              <w:jc w:val="center"/>
            </w:pPr>
          </w:p>
        </w:tc>
        <w:tc>
          <w:tcPr>
            <w:tcW w:w="1754" w:type="dxa"/>
            <w:tcBorders/>
            <w:tcMar>
              <w:top w:w="50" w:type="dxa"/>
              <w:left w:w="100" w:type="dxa"/>
            </w:tcMar>
            <w:vAlign w:val="center"/>
          </w:tcPr>
          <w:p>
            <w:pPr>
              <w:spacing w:before="0" w:after="0" w:line="276"/>
              <w:ind w:left="135"/>
              <w:jc w:val="center"/>
            </w:pPr>
          </w:p>
        </w:tc>
        <w:tc>
          <w:tcPr>
            <w:tcW w:w="2547" w:type="dxa"/>
            <w:tcBorders/>
            <w:tcMar>
              <w:top w:w="50" w:type="dxa"/>
              <w:left w:w="100" w:type="dxa"/>
            </w:tcMar>
            <w:vAlign w:val="center"/>
          </w:tcPr>
          <w:p>
            <w:pPr>
              <w:spacing w:before="0" w:after="0"/>
              <w:ind w:left="135"/>
              <w:jc w:val="left"/>
            </w:pPr>
            <w:hyperlink r:id="rId26">
              <w:r>
                <w:rPr>
                  <w:rFonts w:ascii="Times New Roman" w:hAnsi="Times New Roman"/>
                  <w:b w:val="false"/>
                  <w:i w:val="false"/>
                  <w:color w:val="0000ff"/>
                  <w:sz w:val="22"/>
                  <w:u w:val="single"/>
                </w:rPr>
                <w:t>https://infourok.ru/prezentaciya-k-uroku-orkse-klass-na-temu-chelovek-i-bog-v-pravoslavii-1123743.html</w:t>
              </w:r>
            </w:hyperlink>
          </w:p>
        </w:tc>
      </w:tr>
      <w:tr>
        <w:trPr>
          <w:trHeight w:val="1095" w:hRule="atLeast"/>
          <w:trHeight w:val="144" w:hRule="atLeast"/>
        </w:trPr>
        <w:tc>
          <w:tcPr>
            <w:tcW w:w="4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Библия</w:t>
            </w:r>
          </w:p>
        </w:tc>
        <w:tc>
          <w:tcPr>
            <w:tcW w:w="94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64" w:type="dxa"/>
            <w:tcBorders/>
            <w:tcMar>
              <w:top w:w="50" w:type="dxa"/>
              <w:left w:w="100" w:type="dxa"/>
            </w:tcMar>
            <w:vAlign w:val="center"/>
          </w:tcPr>
          <w:p>
            <w:pPr>
              <w:spacing w:before="0" w:after="0" w:line="276"/>
              <w:ind w:left="135"/>
              <w:jc w:val="center"/>
            </w:pPr>
          </w:p>
        </w:tc>
        <w:tc>
          <w:tcPr>
            <w:tcW w:w="1754" w:type="dxa"/>
            <w:tcBorders/>
            <w:tcMar>
              <w:top w:w="50" w:type="dxa"/>
              <w:left w:w="100" w:type="dxa"/>
            </w:tcMar>
            <w:vAlign w:val="center"/>
          </w:tcPr>
          <w:p>
            <w:pPr>
              <w:spacing w:before="0" w:after="0" w:line="276"/>
              <w:ind w:left="135"/>
              <w:jc w:val="center"/>
            </w:pPr>
          </w:p>
        </w:tc>
        <w:tc>
          <w:tcPr>
            <w:tcW w:w="2547" w:type="dxa"/>
            <w:tcBorders/>
            <w:tcMar>
              <w:top w:w="50" w:type="dxa"/>
              <w:left w:w="100" w:type="dxa"/>
            </w:tcMar>
            <w:vAlign w:val="center"/>
          </w:tcPr>
          <w:p>
            <w:pPr>
              <w:spacing w:before="0" w:after="0"/>
              <w:ind w:left="135"/>
              <w:jc w:val="left"/>
            </w:pPr>
            <w:hyperlink r:id="rId27">
              <w:r>
                <w:rPr>
                  <w:rFonts w:ascii="Times New Roman" w:hAnsi="Times New Roman"/>
                  <w:b w:val="false"/>
                  <w:i w:val="false"/>
                  <w:color w:val="0000ff"/>
                  <w:sz w:val="22"/>
                  <w:u w:val="single"/>
                </w:rPr>
                <w:t>https://infourok.ru/prezentaciya-po-orkse-na-temu-bibliya-klass-1046443.html</w:t>
              </w:r>
            </w:hyperlink>
          </w:p>
        </w:tc>
      </w:tr>
      <w:tr>
        <w:trPr>
          <w:trHeight w:val="1095" w:hRule="atLeast"/>
          <w:trHeight w:val="144" w:hRule="atLeast"/>
        </w:trPr>
        <w:tc>
          <w:tcPr>
            <w:tcW w:w="4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Ошибка первых людей</w:t>
            </w:r>
          </w:p>
        </w:tc>
        <w:tc>
          <w:tcPr>
            <w:tcW w:w="94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64" w:type="dxa"/>
            <w:tcBorders/>
            <w:tcMar>
              <w:top w:w="50" w:type="dxa"/>
              <w:left w:w="100" w:type="dxa"/>
            </w:tcMar>
            <w:vAlign w:val="center"/>
          </w:tcPr>
          <w:p>
            <w:pPr>
              <w:spacing w:before="0" w:after="0" w:line="276"/>
              <w:ind w:left="135"/>
              <w:jc w:val="center"/>
            </w:pPr>
          </w:p>
        </w:tc>
        <w:tc>
          <w:tcPr>
            <w:tcW w:w="1754" w:type="dxa"/>
            <w:tcBorders/>
            <w:tcMar>
              <w:top w:w="50" w:type="dxa"/>
              <w:left w:w="100" w:type="dxa"/>
            </w:tcMar>
            <w:vAlign w:val="center"/>
          </w:tcPr>
          <w:p>
            <w:pPr>
              <w:spacing w:before="0" w:after="0" w:line="276"/>
              <w:ind w:left="135"/>
              <w:jc w:val="center"/>
            </w:pPr>
          </w:p>
        </w:tc>
        <w:tc>
          <w:tcPr>
            <w:tcW w:w="2547" w:type="dxa"/>
            <w:tcBorders/>
            <w:tcMar>
              <w:top w:w="50" w:type="dxa"/>
              <w:left w:w="100" w:type="dxa"/>
            </w:tcMar>
            <w:vAlign w:val="center"/>
          </w:tcPr>
          <w:p>
            <w:pPr>
              <w:spacing w:before="0" w:after="0"/>
              <w:ind w:left="135"/>
              <w:jc w:val="left"/>
            </w:pPr>
            <w:hyperlink r:id="rId28">
              <w:r>
                <w:rPr>
                  <w:rFonts w:ascii="Times New Roman" w:hAnsi="Times New Roman"/>
                  <w:b w:val="false"/>
                  <w:i w:val="false"/>
                  <w:color w:val="0000ff"/>
                  <w:sz w:val="22"/>
                  <w:u w:val="single"/>
                </w:rPr>
                <w:t>https://multiurok.ru/index.php/files/prezentatsiia-k-uroku-orkise-na-temu-oshibka-pervy.html</w:t>
              </w:r>
            </w:hyperlink>
          </w:p>
        </w:tc>
      </w:tr>
      <w:tr>
        <w:trPr>
          <w:trHeight w:val="555" w:hRule="atLeast"/>
          <w:trHeight w:val="144" w:hRule="atLeast"/>
        </w:trPr>
        <w:tc>
          <w:tcPr>
            <w:tcW w:w="4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Вдали от рая</w:t>
            </w:r>
          </w:p>
        </w:tc>
        <w:tc>
          <w:tcPr>
            <w:tcW w:w="94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64" w:type="dxa"/>
            <w:tcBorders/>
            <w:tcMar>
              <w:top w:w="50" w:type="dxa"/>
              <w:left w:w="100" w:type="dxa"/>
            </w:tcMar>
            <w:vAlign w:val="center"/>
          </w:tcPr>
          <w:p>
            <w:pPr>
              <w:spacing w:before="0" w:after="0" w:line="276"/>
              <w:ind w:left="135"/>
              <w:jc w:val="center"/>
            </w:pPr>
          </w:p>
        </w:tc>
        <w:tc>
          <w:tcPr>
            <w:tcW w:w="1754" w:type="dxa"/>
            <w:tcBorders/>
            <w:tcMar>
              <w:top w:w="50" w:type="dxa"/>
              <w:left w:w="100" w:type="dxa"/>
            </w:tcMar>
            <w:vAlign w:val="center"/>
          </w:tcPr>
          <w:p>
            <w:pPr>
              <w:spacing w:before="0" w:after="0" w:line="276"/>
              <w:ind w:left="135"/>
              <w:jc w:val="center"/>
            </w:pPr>
          </w:p>
        </w:tc>
        <w:tc>
          <w:tcPr>
            <w:tcW w:w="2547" w:type="dxa"/>
            <w:tcBorders/>
            <w:tcMar>
              <w:top w:w="50" w:type="dxa"/>
              <w:left w:w="100" w:type="dxa"/>
            </w:tcMar>
            <w:vAlign w:val="center"/>
          </w:tcPr>
          <w:p>
            <w:pPr>
              <w:spacing w:before="0" w:after="0"/>
              <w:ind w:left="135"/>
              <w:jc w:val="left"/>
            </w:pPr>
            <w:hyperlink r:id="rId29">
              <w:r>
                <w:rPr>
                  <w:rFonts w:ascii="Times New Roman" w:hAnsi="Times New Roman"/>
                  <w:b w:val="false"/>
                  <w:i w:val="false"/>
                  <w:color w:val="0000ff"/>
                  <w:sz w:val="22"/>
                  <w:u w:val="single"/>
                </w:rPr>
                <w:t>https://ppt-online.org/1543876</w:t>
              </w:r>
            </w:hyperlink>
          </w:p>
        </w:tc>
      </w:tr>
      <w:tr>
        <w:trPr>
          <w:trHeight w:val="1095" w:hRule="atLeast"/>
          <w:trHeight w:val="144" w:hRule="atLeast"/>
        </w:trPr>
        <w:tc>
          <w:tcPr>
            <w:tcW w:w="4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 ожидании Спасителя</w:t>
            </w:r>
          </w:p>
        </w:tc>
        <w:tc>
          <w:tcPr>
            <w:tcW w:w="94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64" w:type="dxa"/>
            <w:tcBorders/>
            <w:tcMar>
              <w:top w:w="50" w:type="dxa"/>
              <w:left w:w="100" w:type="dxa"/>
            </w:tcMar>
            <w:vAlign w:val="center"/>
          </w:tcPr>
          <w:p>
            <w:pPr>
              <w:spacing w:before="0" w:after="0" w:line="276"/>
              <w:ind w:left="135"/>
              <w:jc w:val="center"/>
            </w:pPr>
          </w:p>
        </w:tc>
        <w:tc>
          <w:tcPr>
            <w:tcW w:w="1754" w:type="dxa"/>
            <w:tcBorders/>
            <w:tcMar>
              <w:top w:w="50" w:type="dxa"/>
              <w:left w:w="100" w:type="dxa"/>
            </w:tcMar>
            <w:vAlign w:val="center"/>
          </w:tcPr>
          <w:p>
            <w:pPr>
              <w:spacing w:before="0" w:after="0" w:line="276"/>
              <w:ind w:left="135"/>
              <w:jc w:val="center"/>
            </w:pPr>
          </w:p>
        </w:tc>
        <w:tc>
          <w:tcPr>
            <w:tcW w:w="2547" w:type="dxa"/>
            <w:tcBorders/>
            <w:tcMar>
              <w:top w:w="50" w:type="dxa"/>
              <w:left w:w="100" w:type="dxa"/>
            </w:tcMar>
            <w:vAlign w:val="center"/>
          </w:tcPr>
          <w:p>
            <w:pPr>
              <w:spacing w:before="0" w:after="0"/>
              <w:ind w:left="135"/>
              <w:jc w:val="left"/>
            </w:pPr>
            <w:hyperlink r:id="rId30">
              <w:r>
                <w:rPr>
                  <w:rFonts w:ascii="Times New Roman" w:hAnsi="Times New Roman"/>
                  <w:b w:val="false"/>
                  <w:i w:val="false"/>
                  <w:color w:val="0000ff"/>
                  <w:sz w:val="22"/>
                  <w:u w:val="single"/>
                </w:rPr>
                <w:t>https://infourok.ru/prezentaciya-po-orks-na-temu-v-ozhidanii-spasitelya-2321995.html</w:t>
              </w:r>
            </w:hyperlink>
          </w:p>
        </w:tc>
      </w:tr>
      <w:tr>
        <w:trPr>
          <w:trHeight w:val="825" w:hRule="atLeast"/>
          <w:trHeight w:val="144" w:hRule="atLeast"/>
        </w:trPr>
        <w:tc>
          <w:tcPr>
            <w:tcW w:w="4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Десять заповедей</w:t>
            </w:r>
          </w:p>
        </w:tc>
        <w:tc>
          <w:tcPr>
            <w:tcW w:w="94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64" w:type="dxa"/>
            <w:tcBorders/>
            <w:tcMar>
              <w:top w:w="50" w:type="dxa"/>
              <w:left w:w="100" w:type="dxa"/>
            </w:tcMar>
            <w:vAlign w:val="center"/>
          </w:tcPr>
          <w:p>
            <w:pPr>
              <w:spacing w:before="0" w:after="0" w:line="276"/>
              <w:ind w:left="135"/>
              <w:jc w:val="center"/>
            </w:pPr>
          </w:p>
        </w:tc>
        <w:tc>
          <w:tcPr>
            <w:tcW w:w="1754" w:type="dxa"/>
            <w:tcBorders/>
            <w:tcMar>
              <w:top w:w="50" w:type="dxa"/>
              <w:left w:w="100" w:type="dxa"/>
            </w:tcMar>
            <w:vAlign w:val="center"/>
          </w:tcPr>
          <w:p>
            <w:pPr>
              <w:spacing w:before="0" w:after="0" w:line="276"/>
              <w:ind w:left="135"/>
              <w:jc w:val="center"/>
            </w:pPr>
          </w:p>
        </w:tc>
        <w:tc>
          <w:tcPr>
            <w:tcW w:w="2547" w:type="dxa"/>
            <w:tcBorders/>
            <w:tcMar>
              <w:top w:w="50" w:type="dxa"/>
              <w:left w:w="100" w:type="dxa"/>
            </w:tcMar>
            <w:vAlign w:val="center"/>
          </w:tcPr>
          <w:p>
            <w:pPr>
              <w:spacing w:before="0" w:after="0"/>
              <w:ind w:left="135"/>
              <w:jc w:val="left"/>
            </w:pPr>
            <w:hyperlink r:id="rId31">
              <w:r>
                <w:rPr>
                  <w:rFonts w:ascii="Times New Roman" w:hAnsi="Times New Roman"/>
                  <w:b w:val="false"/>
                  <w:i w:val="false"/>
                  <w:color w:val="0000ff"/>
                  <w:sz w:val="22"/>
                  <w:u w:val="single"/>
                </w:rPr>
                <w:t>https://infourok.ru/prezentaciya-po-opk-zapovedey-1921076.html</w:t>
              </w:r>
            </w:hyperlink>
          </w:p>
        </w:tc>
      </w:tr>
      <w:tr>
        <w:trPr>
          <w:trHeight w:val="1095" w:hRule="atLeast"/>
          <w:trHeight w:val="144" w:hRule="atLeast"/>
        </w:trPr>
        <w:tc>
          <w:tcPr>
            <w:tcW w:w="4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Благовещение. Рождество Христово</w:t>
            </w:r>
          </w:p>
        </w:tc>
        <w:tc>
          <w:tcPr>
            <w:tcW w:w="94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64" w:type="dxa"/>
            <w:tcBorders/>
            <w:tcMar>
              <w:top w:w="50" w:type="dxa"/>
              <w:left w:w="100" w:type="dxa"/>
            </w:tcMar>
            <w:vAlign w:val="center"/>
          </w:tcPr>
          <w:p>
            <w:pPr>
              <w:spacing w:before="0" w:after="0" w:line="276"/>
              <w:ind w:left="135"/>
              <w:jc w:val="center"/>
            </w:pPr>
          </w:p>
        </w:tc>
        <w:tc>
          <w:tcPr>
            <w:tcW w:w="1754" w:type="dxa"/>
            <w:tcBorders/>
            <w:tcMar>
              <w:top w:w="50" w:type="dxa"/>
              <w:left w:w="100" w:type="dxa"/>
            </w:tcMar>
            <w:vAlign w:val="center"/>
          </w:tcPr>
          <w:p>
            <w:pPr>
              <w:spacing w:before="0" w:after="0" w:line="276"/>
              <w:ind w:left="135"/>
              <w:jc w:val="center"/>
            </w:pPr>
          </w:p>
        </w:tc>
        <w:tc>
          <w:tcPr>
            <w:tcW w:w="2547" w:type="dxa"/>
            <w:tcBorders/>
            <w:tcMar>
              <w:top w:w="50" w:type="dxa"/>
              <w:left w:w="100" w:type="dxa"/>
            </w:tcMar>
            <w:vAlign w:val="center"/>
          </w:tcPr>
          <w:p>
            <w:pPr>
              <w:spacing w:before="0" w:after="0"/>
              <w:ind w:left="135"/>
              <w:jc w:val="left"/>
            </w:pPr>
            <w:hyperlink r:id="rId32">
              <w:r>
                <w:rPr>
                  <w:rFonts w:ascii="Times New Roman" w:hAnsi="Times New Roman"/>
                  <w:b w:val="false"/>
                  <w:i w:val="false"/>
                  <w:color w:val="0000ff"/>
                  <w:sz w:val="22"/>
                  <w:u w:val="single"/>
                </w:rPr>
                <w:t>https://clever-lab.pro/mod/glossary/showentry.php?eid=63 displayformat=dictionary</w:t>
              </w:r>
            </w:hyperlink>
          </w:p>
        </w:tc>
      </w:tr>
      <w:tr>
        <w:trPr>
          <w:trHeight w:val="1620" w:hRule="atLeast"/>
          <w:trHeight w:val="144" w:hRule="atLeast"/>
        </w:trPr>
        <w:tc>
          <w:tcPr>
            <w:tcW w:w="4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Богоявление. Искушение в пустыне</w:t>
            </w:r>
          </w:p>
        </w:tc>
        <w:tc>
          <w:tcPr>
            <w:tcW w:w="94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64" w:type="dxa"/>
            <w:tcBorders/>
            <w:tcMar>
              <w:top w:w="50" w:type="dxa"/>
              <w:left w:w="100" w:type="dxa"/>
            </w:tcMar>
            <w:vAlign w:val="center"/>
          </w:tcPr>
          <w:p>
            <w:pPr>
              <w:spacing w:before="0" w:after="0" w:line="276"/>
              <w:ind w:left="135"/>
              <w:jc w:val="center"/>
            </w:pPr>
          </w:p>
        </w:tc>
        <w:tc>
          <w:tcPr>
            <w:tcW w:w="1754" w:type="dxa"/>
            <w:tcBorders/>
            <w:tcMar>
              <w:top w:w="50" w:type="dxa"/>
              <w:left w:w="100" w:type="dxa"/>
            </w:tcMar>
            <w:vAlign w:val="center"/>
          </w:tcPr>
          <w:p>
            <w:pPr>
              <w:spacing w:before="0" w:after="0" w:line="276"/>
              <w:ind w:left="135"/>
              <w:jc w:val="center"/>
            </w:pPr>
          </w:p>
        </w:tc>
        <w:tc>
          <w:tcPr>
            <w:tcW w:w="2547" w:type="dxa"/>
            <w:tcBorders/>
            <w:tcMar>
              <w:top w:w="50" w:type="dxa"/>
              <w:left w:w="100" w:type="dxa"/>
            </w:tcMar>
            <w:vAlign w:val="center"/>
          </w:tcPr>
          <w:p>
            <w:pPr>
              <w:spacing w:before="0" w:after="0"/>
              <w:ind w:left="135"/>
              <w:jc w:val="left"/>
            </w:pPr>
            <w:hyperlink r:id="rId33">
              <w:r>
                <w:rPr>
                  <w:rFonts w:ascii="Times New Roman" w:hAnsi="Times New Roman"/>
                  <w:b w:val="false"/>
                  <w:i w:val="false"/>
                  <w:color w:val="0000ff"/>
                  <w:sz w:val="22"/>
                  <w:u w:val="single"/>
                </w:rPr>
                <w:t>https://clever-lab.pro/mod/glossary/showentry.php?eid=65 displayformat=dictionary</w:t>
              </w:r>
            </w:hyperlink>
          </w:p>
        </w:tc>
      </w:tr>
      <w:tr>
        <w:trPr>
          <w:trHeight w:val="1095" w:hRule="atLeast"/>
          <w:trHeight w:val="144" w:hRule="atLeast"/>
        </w:trPr>
        <w:tc>
          <w:tcPr>
            <w:tcW w:w="4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Нагорная проповедь</w:t>
            </w:r>
          </w:p>
        </w:tc>
        <w:tc>
          <w:tcPr>
            <w:tcW w:w="94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64" w:type="dxa"/>
            <w:tcBorders/>
            <w:tcMar>
              <w:top w:w="50" w:type="dxa"/>
              <w:left w:w="100" w:type="dxa"/>
            </w:tcMar>
            <w:vAlign w:val="center"/>
          </w:tcPr>
          <w:p>
            <w:pPr>
              <w:spacing w:before="0" w:after="0" w:line="276"/>
              <w:ind w:left="135"/>
              <w:jc w:val="center"/>
            </w:pPr>
          </w:p>
        </w:tc>
        <w:tc>
          <w:tcPr>
            <w:tcW w:w="1754" w:type="dxa"/>
            <w:tcBorders/>
            <w:tcMar>
              <w:top w:w="50" w:type="dxa"/>
              <w:left w:w="100" w:type="dxa"/>
            </w:tcMar>
            <w:vAlign w:val="center"/>
          </w:tcPr>
          <w:p>
            <w:pPr>
              <w:spacing w:before="0" w:after="0" w:line="276"/>
              <w:ind w:left="135"/>
              <w:jc w:val="center"/>
            </w:pPr>
          </w:p>
        </w:tc>
        <w:tc>
          <w:tcPr>
            <w:tcW w:w="2547" w:type="dxa"/>
            <w:tcBorders/>
            <w:tcMar>
              <w:top w:w="50" w:type="dxa"/>
              <w:left w:w="100" w:type="dxa"/>
            </w:tcMar>
            <w:vAlign w:val="center"/>
          </w:tcPr>
          <w:p>
            <w:pPr>
              <w:spacing w:before="0" w:after="0"/>
              <w:ind w:left="135"/>
              <w:jc w:val="left"/>
            </w:pPr>
            <w:hyperlink r:id="rId34">
              <w:r>
                <w:rPr>
                  <w:rFonts w:ascii="Times New Roman" w:hAnsi="Times New Roman"/>
                  <w:b w:val="false"/>
                  <w:i w:val="false"/>
                  <w:color w:val="0000ff"/>
                  <w:sz w:val="22"/>
                  <w:u w:val="single"/>
                </w:rPr>
                <w:t>https://infourok.ru/prezentaciya-po-opk-nagornaya-propoved-1992037.html</w:t>
              </w:r>
            </w:hyperlink>
          </w:p>
        </w:tc>
      </w:tr>
      <w:tr>
        <w:trPr>
          <w:trHeight w:val="825" w:hRule="atLeast"/>
          <w:trHeight w:val="144" w:hRule="atLeast"/>
        </w:trPr>
        <w:tc>
          <w:tcPr>
            <w:tcW w:w="4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Евангельские притчи</w:t>
            </w:r>
          </w:p>
        </w:tc>
        <w:tc>
          <w:tcPr>
            <w:tcW w:w="94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64" w:type="dxa"/>
            <w:tcBorders/>
            <w:tcMar>
              <w:top w:w="50" w:type="dxa"/>
              <w:left w:w="100" w:type="dxa"/>
            </w:tcMar>
            <w:vAlign w:val="center"/>
          </w:tcPr>
          <w:p>
            <w:pPr>
              <w:spacing w:before="0" w:after="0" w:line="276"/>
              <w:ind w:left="135"/>
              <w:jc w:val="center"/>
            </w:pPr>
          </w:p>
        </w:tc>
        <w:tc>
          <w:tcPr>
            <w:tcW w:w="1754" w:type="dxa"/>
            <w:tcBorders/>
            <w:tcMar>
              <w:top w:w="50" w:type="dxa"/>
              <w:left w:w="100" w:type="dxa"/>
            </w:tcMar>
            <w:vAlign w:val="center"/>
          </w:tcPr>
          <w:p>
            <w:pPr>
              <w:spacing w:before="0" w:after="0" w:line="276"/>
              <w:ind w:left="135"/>
              <w:jc w:val="center"/>
            </w:pPr>
          </w:p>
        </w:tc>
        <w:tc>
          <w:tcPr>
            <w:tcW w:w="2547" w:type="dxa"/>
            <w:tcBorders/>
            <w:tcMar>
              <w:top w:w="50" w:type="dxa"/>
              <w:left w:w="100" w:type="dxa"/>
            </w:tcMar>
            <w:vAlign w:val="center"/>
          </w:tcPr>
          <w:p>
            <w:pPr>
              <w:spacing w:before="0" w:after="0"/>
              <w:ind w:left="135"/>
              <w:jc w:val="left"/>
            </w:pPr>
            <w:hyperlink r:id="rId35">
              <w:r>
                <w:rPr>
                  <w:rFonts w:ascii="Times New Roman" w:hAnsi="Times New Roman"/>
                  <w:b w:val="false"/>
                  <w:i w:val="false"/>
                  <w:color w:val="0000ff"/>
                  <w:sz w:val="22"/>
                  <w:u w:val="single"/>
                </w:rPr>
                <w:t>https://multiurok.ru/files/ievanghiel-skiie-pritchi-priezientatsiia.html</w:t>
              </w:r>
            </w:hyperlink>
          </w:p>
        </w:tc>
      </w:tr>
      <w:tr>
        <w:trPr>
          <w:trHeight w:val="825" w:hRule="atLeast"/>
          <w:trHeight w:val="144" w:hRule="atLeast"/>
        </w:trPr>
        <w:tc>
          <w:tcPr>
            <w:tcW w:w="4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Евангельские притчи</w:t>
            </w:r>
          </w:p>
        </w:tc>
        <w:tc>
          <w:tcPr>
            <w:tcW w:w="94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64" w:type="dxa"/>
            <w:tcBorders/>
            <w:tcMar>
              <w:top w:w="50" w:type="dxa"/>
              <w:left w:w="100" w:type="dxa"/>
            </w:tcMar>
            <w:vAlign w:val="center"/>
          </w:tcPr>
          <w:p>
            <w:pPr>
              <w:spacing w:before="0" w:after="0" w:line="276"/>
              <w:ind w:left="135"/>
              <w:jc w:val="center"/>
            </w:pPr>
          </w:p>
        </w:tc>
        <w:tc>
          <w:tcPr>
            <w:tcW w:w="1754" w:type="dxa"/>
            <w:tcBorders/>
            <w:tcMar>
              <w:top w:w="50" w:type="dxa"/>
              <w:left w:w="100" w:type="dxa"/>
            </w:tcMar>
            <w:vAlign w:val="center"/>
          </w:tcPr>
          <w:p>
            <w:pPr>
              <w:spacing w:before="0" w:after="0" w:line="276"/>
              <w:ind w:left="135"/>
              <w:jc w:val="center"/>
            </w:pPr>
          </w:p>
        </w:tc>
        <w:tc>
          <w:tcPr>
            <w:tcW w:w="2547" w:type="dxa"/>
            <w:tcBorders/>
            <w:tcMar>
              <w:top w:w="50" w:type="dxa"/>
              <w:left w:w="100" w:type="dxa"/>
            </w:tcMar>
            <w:vAlign w:val="center"/>
          </w:tcPr>
          <w:p>
            <w:pPr>
              <w:spacing w:before="0" w:after="0"/>
              <w:ind w:left="135"/>
              <w:jc w:val="left"/>
            </w:pPr>
            <w:hyperlink r:id="rId36">
              <w:r>
                <w:rPr>
                  <w:rFonts w:ascii="Times New Roman" w:hAnsi="Times New Roman"/>
                  <w:b w:val="false"/>
                  <w:i w:val="false"/>
                  <w:color w:val="0000ff"/>
                  <w:sz w:val="22"/>
                  <w:u w:val="single"/>
                </w:rPr>
                <w:t>https://multiurok.ru/files/ievanghiel-skiie-pritchi-priezientatsiia.html</w:t>
              </w:r>
            </w:hyperlink>
          </w:p>
        </w:tc>
      </w:tr>
      <w:tr>
        <w:trPr>
          <w:trHeight w:val="1365" w:hRule="atLeast"/>
          <w:trHeight w:val="144" w:hRule="atLeast"/>
        </w:trPr>
        <w:tc>
          <w:tcPr>
            <w:tcW w:w="4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Крест</w:t>
            </w:r>
          </w:p>
        </w:tc>
        <w:tc>
          <w:tcPr>
            <w:tcW w:w="94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64" w:type="dxa"/>
            <w:tcBorders/>
            <w:tcMar>
              <w:top w:w="50" w:type="dxa"/>
              <w:left w:w="100" w:type="dxa"/>
            </w:tcMar>
            <w:vAlign w:val="center"/>
          </w:tcPr>
          <w:p>
            <w:pPr>
              <w:spacing w:before="0" w:after="0" w:line="276"/>
              <w:ind w:left="135"/>
              <w:jc w:val="center"/>
            </w:pPr>
          </w:p>
        </w:tc>
        <w:tc>
          <w:tcPr>
            <w:tcW w:w="1754" w:type="dxa"/>
            <w:tcBorders/>
            <w:tcMar>
              <w:top w:w="50" w:type="dxa"/>
              <w:left w:w="100" w:type="dxa"/>
            </w:tcMar>
            <w:vAlign w:val="center"/>
          </w:tcPr>
          <w:p>
            <w:pPr>
              <w:spacing w:before="0" w:after="0" w:line="276"/>
              <w:ind w:left="135"/>
              <w:jc w:val="center"/>
            </w:pPr>
          </w:p>
        </w:tc>
        <w:tc>
          <w:tcPr>
            <w:tcW w:w="2547" w:type="dxa"/>
            <w:tcBorders/>
            <w:tcMar>
              <w:top w:w="50" w:type="dxa"/>
              <w:left w:w="100" w:type="dxa"/>
            </w:tcMar>
            <w:vAlign w:val="center"/>
          </w:tcPr>
          <w:p>
            <w:pPr>
              <w:spacing w:before="0" w:after="0"/>
              <w:ind w:left="135"/>
              <w:jc w:val="left"/>
            </w:pPr>
            <w:hyperlink r:id="rId37">
              <w:r>
                <w:rPr>
                  <w:rFonts w:ascii="Times New Roman" w:hAnsi="Times New Roman"/>
                  <w:b w:val="false"/>
                  <w:i w:val="false"/>
                  <w:color w:val="0000ff"/>
                  <w:sz w:val="22"/>
                  <w:u w:val="single"/>
                </w:rPr>
                <w:t>https://infourok.ru/prezentaciya-po-osnovam-pravoslavnoy-kulturi-na-temu-hristos-i-ego-krest-klass-2796064.html</w:t>
              </w:r>
            </w:hyperlink>
          </w:p>
        </w:tc>
      </w:tr>
      <w:tr>
        <w:trPr>
          <w:trHeight w:val="1095" w:hRule="atLeast"/>
          <w:trHeight w:val="144" w:hRule="atLeast"/>
        </w:trPr>
        <w:tc>
          <w:tcPr>
            <w:tcW w:w="4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Пасха</w:t>
            </w:r>
          </w:p>
        </w:tc>
        <w:tc>
          <w:tcPr>
            <w:tcW w:w="94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64" w:type="dxa"/>
            <w:tcBorders/>
            <w:tcMar>
              <w:top w:w="50" w:type="dxa"/>
              <w:left w:w="100" w:type="dxa"/>
            </w:tcMar>
            <w:vAlign w:val="center"/>
          </w:tcPr>
          <w:p>
            <w:pPr>
              <w:spacing w:before="0" w:after="0" w:line="276"/>
              <w:ind w:left="135"/>
              <w:jc w:val="center"/>
            </w:pPr>
          </w:p>
        </w:tc>
        <w:tc>
          <w:tcPr>
            <w:tcW w:w="1754" w:type="dxa"/>
            <w:tcBorders/>
            <w:tcMar>
              <w:top w:w="50" w:type="dxa"/>
              <w:left w:w="100" w:type="dxa"/>
            </w:tcMar>
            <w:vAlign w:val="center"/>
          </w:tcPr>
          <w:p>
            <w:pPr>
              <w:spacing w:before="0" w:after="0" w:line="276"/>
              <w:ind w:left="135"/>
              <w:jc w:val="center"/>
            </w:pPr>
          </w:p>
        </w:tc>
        <w:tc>
          <w:tcPr>
            <w:tcW w:w="2547" w:type="dxa"/>
            <w:tcBorders/>
            <w:tcMar>
              <w:top w:w="50" w:type="dxa"/>
              <w:left w:w="100" w:type="dxa"/>
            </w:tcMar>
            <w:vAlign w:val="center"/>
          </w:tcPr>
          <w:p>
            <w:pPr>
              <w:spacing w:before="0" w:after="0"/>
              <w:ind w:left="135"/>
              <w:jc w:val="left"/>
            </w:pPr>
            <w:hyperlink r:id="rId38">
              <w:r>
                <w:rPr>
                  <w:rFonts w:ascii="Times New Roman" w:hAnsi="Times New Roman"/>
                  <w:b w:val="false"/>
                  <w:i w:val="false"/>
                  <w:color w:val="0000ff"/>
                  <w:sz w:val="22"/>
                  <w:u w:val="single"/>
                </w:rPr>
                <w:t>https://infourok.ru/prezentaciya-k-uroku-opk-pasha-4-klass-6488586.html</w:t>
              </w:r>
            </w:hyperlink>
          </w:p>
        </w:tc>
      </w:tr>
      <w:tr>
        <w:trPr>
          <w:trHeight w:val="555" w:hRule="atLeast"/>
          <w:trHeight w:val="144" w:hRule="atLeast"/>
        </w:trPr>
        <w:tc>
          <w:tcPr>
            <w:tcW w:w="4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Итоговые учебные проекты</w:t>
            </w:r>
          </w:p>
        </w:tc>
        <w:tc>
          <w:tcPr>
            <w:tcW w:w="94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64" w:type="dxa"/>
            <w:tcBorders/>
            <w:tcMar>
              <w:top w:w="50" w:type="dxa"/>
              <w:left w:w="100" w:type="dxa"/>
            </w:tcMar>
            <w:vAlign w:val="center"/>
          </w:tcPr>
          <w:p>
            <w:pPr>
              <w:spacing w:before="0" w:after="0" w:line="276"/>
              <w:ind w:left="135"/>
              <w:jc w:val="center"/>
            </w:pPr>
          </w:p>
        </w:tc>
        <w:tc>
          <w:tcPr>
            <w:tcW w:w="1754" w:type="dxa"/>
            <w:tcBorders/>
            <w:tcMar>
              <w:top w:w="50" w:type="dxa"/>
              <w:left w:w="100" w:type="dxa"/>
            </w:tcMar>
            <w:vAlign w:val="center"/>
          </w:tcPr>
          <w:p>
            <w:pPr>
              <w:spacing w:before="0" w:after="0" w:line="276"/>
              <w:ind w:left="135"/>
              <w:jc w:val="center"/>
            </w:pPr>
          </w:p>
        </w:tc>
        <w:tc>
          <w:tcPr>
            <w:tcW w:w="2547" w:type="dxa"/>
            <w:tcBorders/>
            <w:tcMar>
              <w:top w:w="50" w:type="dxa"/>
              <w:left w:w="100" w:type="dxa"/>
            </w:tcMar>
            <w:vAlign w:val="center"/>
          </w:tcPr>
          <w:p>
            <w:pPr>
              <w:spacing w:before="0" w:after="0"/>
              <w:ind w:left="135"/>
              <w:jc w:val="left"/>
            </w:pPr>
          </w:p>
        </w:tc>
      </w:tr>
      <w:tr>
        <w:trPr>
          <w:trHeight w:val="1095" w:hRule="atLeast"/>
          <w:trHeight w:val="144" w:hRule="atLeast"/>
        </w:trPr>
        <w:tc>
          <w:tcPr>
            <w:tcW w:w="4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Храмы России</w:t>
            </w:r>
          </w:p>
        </w:tc>
        <w:tc>
          <w:tcPr>
            <w:tcW w:w="94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64" w:type="dxa"/>
            <w:tcBorders/>
            <w:tcMar>
              <w:top w:w="50" w:type="dxa"/>
              <w:left w:w="100" w:type="dxa"/>
            </w:tcMar>
            <w:vAlign w:val="center"/>
          </w:tcPr>
          <w:p>
            <w:pPr>
              <w:spacing w:before="0" w:after="0" w:line="276"/>
              <w:ind w:left="135"/>
              <w:jc w:val="center"/>
            </w:pPr>
          </w:p>
        </w:tc>
        <w:tc>
          <w:tcPr>
            <w:tcW w:w="1754" w:type="dxa"/>
            <w:tcBorders/>
            <w:tcMar>
              <w:top w:w="50" w:type="dxa"/>
              <w:left w:w="100" w:type="dxa"/>
            </w:tcMar>
            <w:vAlign w:val="center"/>
          </w:tcPr>
          <w:p>
            <w:pPr>
              <w:spacing w:before="0" w:after="0" w:line="276"/>
              <w:ind w:left="135"/>
              <w:jc w:val="center"/>
            </w:pPr>
          </w:p>
        </w:tc>
        <w:tc>
          <w:tcPr>
            <w:tcW w:w="2547" w:type="dxa"/>
            <w:tcBorders/>
            <w:tcMar>
              <w:top w:w="50" w:type="dxa"/>
              <w:left w:w="100" w:type="dxa"/>
            </w:tcMar>
            <w:vAlign w:val="center"/>
          </w:tcPr>
          <w:p>
            <w:pPr>
              <w:spacing w:before="0" w:after="0"/>
              <w:ind w:left="135"/>
              <w:jc w:val="left"/>
            </w:pPr>
            <w:hyperlink r:id="rId39">
              <w:r>
                <w:rPr>
                  <w:rFonts w:ascii="Times New Roman" w:hAnsi="Times New Roman"/>
                  <w:b w:val="false"/>
                  <w:i w:val="false"/>
                  <w:color w:val="0000ff"/>
                  <w:sz w:val="22"/>
                  <w:u w:val="single"/>
                </w:rPr>
                <w:t>https://infourok.ru/prezentaciya-k-uroku-opk-na-temu-hramy-rossii-6809300.html</w:t>
              </w:r>
            </w:hyperlink>
          </w:p>
        </w:tc>
      </w:tr>
      <w:tr>
        <w:trPr>
          <w:trHeight w:val="1095" w:hRule="atLeast"/>
          <w:trHeight w:val="144" w:hRule="atLeast"/>
        </w:trPr>
        <w:tc>
          <w:tcPr>
            <w:tcW w:w="4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Храмы России</w:t>
            </w:r>
          </w:p>
        </w:tc>
        <w:tc>
          <w:tcPr>
            <w:tcW w:w="94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64" w:type="dxa"/>
            <w:tcBorders/>
            <w:tcMar>
              <w:top w:w="50" w:type="dxa"/>
              <w:left w:w="100" w:type="dxa"/>
            </w:tcMar>
            <w:vAlign w:val="center"/>
          </w:tcPr>
          <w:p>
            <w:pPr>
              <w:spacing w:before="0" w:after="0" w:line="276"/>
              <w:ind w:left="135"/>
              <w:jc w:val="center"/>
            </w:pPr>
          </w:p>
        </w:tc>
        <w:tc>
          <w:tcPr>
            <w:tcW w:w="1754" w:type="dxa"/>
            <w:tcBorders/>
            <w:tcMar>
              <w:top w:w="50" w:type="dxa"/>
              <w:left w:w="100" w:type="dxa"/>
            </w:tcMar>
            <w:vAlign w:val="center"/>
          </w:tcPr>
          <w:p>
            <w:pPr>
              <w:spacing w:before="0" w:after="0" w:line="276"/>
              <w:ind w:left="135"/>
              <w:jc w:val="center"/>
            </w:pPr>
          </w:p>
        </w:tc>
        <w:tc>
          <w:tcPr>
            <w:tcW w:w="2547" w:type="dxa"/>
            <w:tcBorders/>
            <w:tcMar>
              <w:top w:w="50" w:type="dxa"/>
              <w:left w:w="100" w:type="dxa"/>
            </w:tcMar>
            <w:vAlign w:val="center"/>
          </w:tcPr>
          <w:p>
            <w:pPr>
              <w:spacing w:before="0" w:after="0"/>
              <w:ind w:left="135"/>
              <w:jc w:val="left"/>
            </w:pPr>
            <w:hyperlink r:id="rId40">
              <w:r>
                <w:rPr>
                  <w:rFonts w:ascii="Times New Roman" w:hAnsi="Times New Roman"/>
                  <w:b w:val="false"/>
                  <w:i w:val="false"/>
                  <w:color w:val="0000ff"/>
                  <w:sz w:val="22"/>
                  <w:u w:val="single"/>
                </w:rPr>
                <w:t>https://infourok.ru/prezentaciya-k-uroku-opk-na-temu-hramy-rossii-6809300.html</w:t>
              </w:r>
            </w:hyperlink>
          </w:p>
        </w:tc>
      </w:tr>
      <w:tr>
        <w:trPr>
          <w:trHeight w:val="1095" w:hRule="atLeast"/>
          <w:trHeight w:val="144" w:hRule="atLeast"/>
        </w:trPr>
        <w:tc>
          <w:tcPr>
            <w:tcW w:w="4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Икона</w:t>
            </w:r>
          </w:p>
        </w:tc>
        <w:tc>
          <w:tcPr>
            <w:tcW w:w="94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64" w:type="dxa"/>
            <w:tcBorders/>
            <w:tcMar>
              <w:top w:w="50" w:type="dxa"/>
              <w:left w:w="100" w:type="dxa"/>
            </w:tcMar>
            <w:vAlign w:val="center"/>
          </w:tcPr>
          <w:p>
            <w:pPr>
              <w:spacing w:before="0" w:after="0" w:line="276"/>
              <w:ind w:left="135"/>
              <w:jc w:val="center"/>
            </w:pPr>
          </w:p>
        </w:tc>
        <w:tc>
          <w:tcPr>
            <w:tcW w:w="1754" w:type="dxa"/>
            <w:tcBorders/>
            <w:tcMar>
              <w:top w:w="50" w:type="dxa"/>
              <w:left w:w="100" w:type="dxa"/>
            </w:tcMar>
            <w:vAlign w:val="center"/>
          </w:tcPr>
          <w:p>
            <w:pPr>
              <w:spacing w:before="0" w:after="0" w:line="276"/>
              <w:ind w:left="135"/>
              <w:jc w:val="center"/>
            </w:pPr>
          </w:p>
        </w:tc>
        <w:tc>
          <w:tcPr>
            <w:tcW w:w="2547" w:type="dxa"/>
            <w:tcBorders/>
            <w:tcMar>
              <w:top w:w="50" w:type="dxa"/>
              <w:left w:w="100" w:type="dxa"/>
            </w:tcMar>
            <w:vAlign w:val="center"/>
          </w:tcPr>
          <w:p>
            <w:pPr>
              <w:spacing w:before="0" w:after="0"/>
              <w:ind w:left="135"/>
              <w:jc w:val="left"/>
            </w:pPr>
            <w:hyperlink r:id="rId41">
              <w:r>
                <w:rPr>
                  <w:rFonts w:ascii="Times New Roman" w:hAnsi="Times New Roman"/>
                  <w:b w:val="false"/>
                  <w:i w:val="false"/>
                  <w:color w:val="0000ff"/>
                  <w:sz w:val="22"/>
                  <w:u w:val="single"/>
                </w:rPr>
                <w:t>https://infourok.ru/prezentaciya-k-uroku-po-teme-ikona-po-orkse-klass-3870965.html</w:t>
              </w:r>
            </w:hyperlink>
          </w:p>
        </w:tc>
      </w:tr>
      <w:tr>
        <w:trPr>
          <w:trHeight w:val="555" w:hRule="atLeast"/>
          <w:trHeight w:val="144" w:hRule="atLeast"/>
        </w:trPr>
        <w:tc>
          <w:tcPr>
            <w:tcW w:w="4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Церковнославянский язык</w:t>
            </w:r>
          </w:p>
        </w:tc>
        <w:tc>
          <w:tcPr>
            <w:tcW w:w="94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64" w:type="dxa"/>
            <w:tcBorders/>
            <w:tcMar>
              <w:top w:w="50" w:type="dxa"/>
              <w:left w:w="100" w:type="dxa"/>
            </w:tcMar>
            <w:vAlign w:val="center"/>
          </w:tcPr>
          <w:p>
            <w:pPr>
              <w:spacing w:before="0" w:after="0" w:line="276"/>
              <w:ind w:left="135"/>
              <w:jc w:val="center"/>
            </w:pPr>
          </w:p>
        </w:tc>
        <w:tc>
          <w:tcPr>
            <w:tcW w:w="1754" w:type="dxa"/>
            <w:tcBorders/>
            <w:tcMar>
              <w:top w:w="50" w:type="dxa"/>
              <w:left w:w="100" w:type="dxa"/>
            </w:tcMar>
            <w:vAlign w:val="center"/>
          </w:tcPr>
          <w:p>
            <w:pPr>
              <w:spacing w:before="0" w:after="0" w:line="276"/>
              <w:ind w:left="135"/>
              <w:jc w:val="center"/>
            </w:pPr>
          </w:p>
        </w:tc>
        <w:tc>
          <w:tcPr>
            <w:tcW w:w="2547" w:type="dxa"/>
            <w:tcBorders/>
            <w:tcMar>
              <w:top w:w="50" w:type="dxa"/>
              <w:left w:w="100" w:type="dxa"/>
            </w:tcMar>
            <w:vAlign w:val="center"/>
          </w:tcPr>
          <w:p>
            <w:pPr>
              <w:spacing w:before="0" w:after="0"/>
              <w:ind w:left="135"/>
              <w:jc w:val="left"/>
            </w:pPr>
            <w:hyperlink r:id="rId42">
              <w:r>
                <w:rPr>
                  <w:rFonts w:ascii="Times New Roman" w:hAnsi="Times New Roman"/>
                  <w:b w:val="false"/>
                  <w:i w:val="false"/>
                  <w:color w:val="0000ff"/>
                  <w:sz w:val="22"/>
                  <w:u w:val="single"/>
                </w:rPr>
                <w:t>https://ppt-online.org/402739</w:t>
              </w:r>
            </w:hyperlink>
          </w:p>
        </w:tc>
      </w:tr>
      <w:tr>
        <w:trPr>
          <w:trHeight w:val="1095" w:hRule="atLeast"/>
          <w:trHeight w:val="144" w:hRule="atLeast"/>
        </w:trPr>
        <w:tc>
          <w:tcPr>
            <w:tcW w:w="4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Православная молитва</w:t>
            </w:r>
          </w:p>
        </w:tc>
        <w:tc>
          <w:tcPr>
            <w:tcW w:w="94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64" w:type="dxa"/>
            <w:tcBorders/>
            <w:tcMar>
              <w:top w:w="50" w:type="dxa"/>
              <w:left w:w="100" w:type="dxa"/>
            </w:tcMar>
            <w:vAlign w:val="center"/>
          </w:tcPr>
          <w:p>
            <w:pPr>
              <w:spacing w:before="0" w:after="0" w:line="276"/>
              <w:ind w:left="135"/>
              <w:jc w:val="center"/>
            </w:pPr>
          </w:p>
        </w:tc>
        <w:tc>
          <w:tcPr>
            <w:tcW w:w="1754" w:type="dxa"/>
            <w:tcBorders/>
            <w:tcMar>
              <w:top w:w="50" w:type="dxa"/>
              <w:left w:w="100" w:type="dxa"/>
            </w:tcMar>
            <w:vAlign w:val="center"/>
          </w:tcPr>
          <w:p>
            <w:pPr>
              <w:spacing w:before="0" w:after="0" w:line="276"/>
              <w:ind w:left="135"/>
              <w:jc w:val="center"/>
            </w:pPr>
          </w:p>
        </w:tc>
        <w:tc>
          <w:tcPr>
            <w:tcW w:w="2547" w:type="dxa"/>
            <w:tcBorders/>
            <w:tcMar>
              <w:top w:w="50" w:type="dxa"/>
              <w:left w:w="100" w:type="dxa"/>
            </w:tcMar>
            <w:vAlign w:val="center"/>
          </w:tcPr>
          <w:p>
            <w:pPr>
              <w:spacing w:before="0" w:after="0"/>
              <w:ind w:left="135"/>
              <w:jc w:val="left"/>
            </w:pPr>
            <w:hyperlink r:id="rId43">
              <w:r>
                <w:rPr>
                  <w:rFonts w:ascii="Times New Roman" w:hAnsi="Times New Roman"/>
                  <w:b w:val="false"/>
                  <w:i w:val="false"/>
                  <w:color w:val="0000ff"/>
                  <w:sz w:val="22"/>
                  <w:u w:val="single"/>
                </w:rPr>
                <w:t>https://infourok.ru/prezentaciya-po-orkse-na-temu-pravoslavnaya-molitva-klass-490487.html</w:t>
              </w:r>
            </w:hyperlink>
          </w:p>
        </w:tc>
      </w:tr>
      <w:tr>
        <w:trPr>
          <w:trHeight w:val="555" w:hRule="atLeast"/>
          <w:trHeight w:val="144" w:hRule="atLeast"/>
        </w:trPr>
        <w:tc>
          <w:tcPr>
            <w:tcW w:w="4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Церковь</w:t>
            </w:r>
          </w:p>
        </w:tc>
        <w:tc>
          <w:tcPr>
            <w:tcW w:w="94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64" w:type="dxa"/>
            <w:tcBorders/>
            <w:tcMar>
              <w:top w:w="50" w:type="dxa"/>
              <w:left w:w="100" w:type="dxa"/>
            </w:tcMar>
            <w:vAlign w:val="center"/>
          </w:tcPr>
          <w:p>
            <w:pPr>
              <w:spacing w:before="0" w:after="0" w:line="276"/>
              <w:ind w:left="135"/>
              <w:jc w:val="center"/>
            </w:pPr>
          </w:p>
        </w:tc>
        <w:tc>
          <w:tcPr>
            <w:tcW w:w="1754" w:type="dxa"/>
            <w:tcBorders/>
            <w:tcMar>
              <w:top w:w="50" w:type="dxa"/>
              <w:left w:w="100" w:type="dxa"/>
            </w:tcMar>
            <w:vAlign w:val="center"/>
          </w:tcPr>
          <w:p>
            <w:pPr>
              <w:spacing w:before="0" w:after="0" w:line="276"/>
              <w:ind w:left="135"/>
              <w:jc w:val="center"/>
            </w:pPr>
          </w:p>
        </w:tc>
        <w:tc>
          <w:tcPr>
            <w:tcW w:w="2547" w:type="dxa"/>
            <w:tcBorders/>
            <w:tcMar>
              <w:top w:w="50" w:type="dxa"/>
              <w:left w:w="100" w:type="dxa"/>
            </w:tcMar>
            <w:vAlign w:val="center"/>
          </w:tcPr>
          <w:p>
            <w:pPr>
              <w:spacing w:before="0" w:after="0"/>
              <w:ind w:left="135"/>
              <w:jc w:val="left"/>
            </w:pPr>
            <w:hyperlink r:id="rId44">
              <w:r>
                <w:rPr>
                  <w:rFonts w:ascii="Times New Roman" w:hAnsi="Times New Roman"/>
                  <w:b w:val="false"/>
                  <w:i w:val="false"/>
                  <w:color w:val="0000ff"/>
                  <w:sz w:val="22"/>
                  <w:u w:val="single"/>
                </w:rPr>
                <w:t>https://vk.com/wall-214694086_889</w:t>
              </w:r>
            </w:hyperlink>
          </w:p>
        </w:tc>
      </w:tr>
      <w:tr>
        <w:trPr>
          <w:trHeight w:val="1095" w:hRule="atLeast"/>
          <w:trHeight w:val="144" w:hRule="atLeast"/>
        </w:trPr>
        <w:tc>
          <w:tcPr>
            <w:tcW w:w="4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Причастие</w:t>
            </w:r>
          </w:p>
        </w:tc>
        <w:tc>
          <w:tcPr>
            <w:tcW w:w="94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64" w:type="dxa"/>
            <w:tcBorders/>
            <w:tcMar>
              <w:top w:w="50" w:type="dxa"/>
              <w:left w:w="100" w:type="dxa"/>
            </w:tcMar>
            <w:vAlign w:val="center"/>
          </w:tcPr>
          <w:p>
            <w:pPr>
              <w:spacing w:before="0" w:after="0" w:line="276"/>
              <w:ind w:left="135"/>
              <w:jc w:val="center"/>
            </w:pPr>
          </w:p>
        </w:tc>
        <w:tc>
          <w:tcPr>
            <w:tcW w:w="1754" w:type="dxa"/>
            <w:tcBorders/>
            <w:tcMar>
              <w:top w:w="50" w:type="dxa"/>
              <w:left w:w="100" w:type="dxa"/>
            </w:tcMar>
            <w:vAlign w:val="center"/>
          </w:tcPr>
          <w:p>
            <w:pPr>
              <w:spacing w:before="0" w:after="0" w:line="276"/>
              <w:ind w:left="135"/>
              <w:jc w:val="center"/>
            </w:pPr>
          </w:p>
        </w:tc>
        <w:tc>
          <w:tcPr>
            <w:tcW w:w="2547" w:type="dxa"/>
            <w:tcBorders/>
            <w:tcMar>
              <w:top w:w="50" w:type="dxa"/>
              <w:left w:w="100" w:type="dxa"/>
            </w:tcMar>
            <w:vAlign w:val="center"/>
          </w:tcPr>
          <w:p>
            <w:pPr>
              <w:spacing w:before="0" w:after="0"/>
              <w:ind w:left="135"/>
              <w:jc w:val="left"/>
            </w:pPr>
            <w:hyperlink r:id="rId45">
              <w:r>
                <w:rPr>
                  <w:rFonts w:ascii="Times New Roman" w:hAnsi="Times New Roman"/>
                  <w:b w:val="false"/>
                  <w:i w:val="false"/>
                  <w:color w:val="0000ff"/>
                  <w:sz w:val="22"/>
                  <w:u w:val="single"/>
                </w:rPr>
                <w:t>https://infourok.ru/prezentaciya-po-orkse-na-temu-tainstvo-prichastiya-4-klass-5106717.html</w:t>
              </w:r>
            </w:hyperlink>
          </w:p>
        </w:tc>
      </w:tr>
      <w:tr>
        <w:trPr>
          <w:trHeight w:val="825" w:hRule="atLeast"/>
          <w:trHeight w:val="144" w:hRule="atLeast"/>
        </w:trPr>
        <w:tc>
          <w:tcPr>
            <w:tcW w:w="4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Покаяние</w:t>
            </w:r>
          </w:p>
        </w:tc>
        <w:tc>
          <w:tcPr>
            <w:tcW w:w="94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64" w:type="dxa"/>
            <w:tcBorders/>
            <w:tcMar>
              <w:top w:w="50" w:type="dxa"/>
              <w:left w:w="100" w:type="dxa"/>
            </w:tcMar>
            <w:vAlign w:val="center"/>
          </w:tcPr>
          <w:p>
            <w:pPr>
              <w:spacing w:before="0" w:after="0" w:line="276"/>
              <w:ind w:left="135"/>
              <w:jc w:val="center"/>
            </w:pPr>
          </w:p>
        </w:tc>
        <w:tc>
          <w:tcPr>
            <w:tcW w:w="1754" w:type="dxa"/>
            <w:tcBorders/>
            <w:tcMar>
              <w:top w:w="50" w:type="dxa"/>
              <w:left w:w="100" w:type="dxa"/>
            </w:tcMar>
            <w:vAlign w:val="center"/>
          </w:tcPr>
          <w:p>
            <w:pPr>
              <w:spacing w:before="0" w:after="0" w:line="276"/>
              <w:ind w:left="135"/>
              <w:jc w:val="center"/>
            </w:pPr>
          </w:p>
        </w:tc>
        <w:tc>
          <w:tcPr>
            <w:tcW w:w="2547" w:type="dxa"/>
            <w:tcBorders/>
            <w:tcMar>
              <w:top w:w="50" w:type="dxa"/>
              <w:left w:w="100" w:type="dxa"/>
            </w:tcMar>
            <w:vAlign w:val="center"/>
          </w:tcPr>
          <w:p>
            <w:pPr>
              <w:spacing w:before="0" w:after="0"/>
              <w:ind w:left="135"/>
              <w:jc w:val="left"/>
            </w:pPr>
            <w:hyperlink r:id="rId46">
              <w:r>
                <w:rPr>
                  <w:rFonts w:ascii="Times New Roman" w:hAnsi="Times New Roman"/>
                  <w:b w:val="false"/>
                  <w:i w:val="false"/>
                  <w:color w:val="0000ff"/>
                  <w:sz w:val="22"/>
                  <w:u w:val="single"/>
                </w:rPr>
                <w:t>https://multiurok.ru/files/prezentatsiia-po-orkse-pravoslavie.html</w:t>
              </w:r>
            </w:hyperlink>
          </w:p>
        </w:tc>
      </w:tr>
      <w:tr>
        <w:trPr>
          <w:trHeight w:val="1635" w:hRule="atLeast"/>
          <w:trHeight w:val="144" w:hRule="atLeast"/>
        </w:trPr>
        <w:tc>
          <w:tcPr>
            <w:tcW w:w="4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Подвиг</w:t>
            </w:r>
          </w:p>
        </w:tc>
        <w:tc>
          <w:tcPr>
            <w:tcW w:w="94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64" w:type="dxa"/>
            <w:tcBorders/>
            <w:tcMar>
              <w:top w:w="50" w:type="dxa"/>
              <w:left w:w="100" w:type="dxa"/>
            </w:tcMar>
            <w:vAlign w:val="center"/>
          </w:tcPr>
          <w:p>
            <w:pPr>
              <w:spacing w:before="0" w:after="0" w:line="276"/>
              <w:ind w:left="135"/>
              <w:jc w:val="center"/>
            </w:pPr>
          </w:p>
        </w:tc>
        <w:tc>
          <w:tcPr>
            <w:tcW w:w="1754" w:type="dxa"/>
            <w:tcBorders/>
            <w:tcMar>
              <w:top w:w="50" w:type="dxa"/>
              <w:left w:w="100" w:type="dxa"/>
            </w:tcMar>
            <w:vAlign w:val="center"/>
          </w:tcPr>
          <w:p>
            <w:pPr>
              <w:spacing w:before="0" w:after="0" w:line="276"/>
              <w:ind w:left="135"/>
              <w:jc w:val="center"/>
            </w:pPr>
          </w:p>
        </w:tc>
        <w:tc>
          <w:tcPr>
            <w:tcW w:w="2547" w:type="dxa"/>
            <w:tcBorders/>
            <w:tcMar>
              <w:top w:w="50" w:type="dxa"/>
              <w:left w:w="100" w:type="dxa"/>
            </w:tcMar>
            <w:vAlign w:val="center"/>
          </w:tcPr>
          <w:p>
            <w:pPr>
              <w:spacing w:before="0" w:after="0"/>
              <w:ind w:left="135"/>
              <w:jc w:val="left"/>
            </w:pPr>
            <w:hyperlink r:id="rId47">
              <w:r>
                <w:rPr>
                  <w:rFonts w:ascii="Times New Roman" w:hAnsi="Times New Roman"/>
                  <w:b w:val="false"/>
                  <w:i w:val="false"/>
                  <w:color w:val="0000ff"/>
                  <w:sz w:val="22"/>
                  <w:u w:val="single"/>
                </w:rPr>
                <w:t>https://infourok.ru/prezentaciya-po-orkse-na-temu-podvig-klass-1213383.html</w:t>
              </w:r>
            </w:hyperlink>
          </w:p>
        </w:tc>
      </w:tr>
      <w:tr>
        <w:trPr>
          <w:trHeight w:val="555" w:hRule="atLeast"/>
          <w:trHeight w:val="144" w:hRule="atLeast"/>
        </w:trPr>
        <w:tc>
          <w:tcPr>
            <w:tcW w:w="4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Брак</w:t>
            </w:r>
          </w:p>
        </w:tc>
        <w:tc>
          <w:tcPr>
            <w:tcW w:w="94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64" w:type="dxa"/>
            <w:tcBorders/>
            <w:tcMar>
              <w:top w:w="50" w:type="dxa"/>
              <w:left w:w="100" w:type="dxa"/>
            </w:tcMar>
            <w:vAlign w:val="center"/>
          </w:tcPr>
          <w:p>
            <w:pPr>
              <w:spacing w:before="0" w:after="0" w:line="276"/>
              <w:ind w:left="135"/>
              <w:jc w:val="center"/>
            </w:pPr>
          </w:p>
        </w:tc>
        <w:tc>
          <w:tcPr>
            <w:tcW w:w="1754" w:type="dxa"/>
            <w:tcBorders/>
            <w:tcMar>
              <w:top w:w="50" w:type="dxa"/>
              <w:left w:w="100" w:type="dxa"/>
            </w:tcMar>
            <w:vAlign w:val="center"/>
          </w:tcPr>
          <w:p>
            <w:pPr>
              <w:spacing w:before="0" w:after="0" w:line="276"/>
              <w:ind w:left="135"/>
              <w:jc w:val="center"/>
            </w:pPr>
          </w:p>
        </w:tc>
        <w:tc>
          <w:tcPr>
            <w:tcW w:w="2547" w:type="dxa"/>
            <w:tcBorders/>
            <w:tcMar>
              <w:top w:w="50" w:type="dxa"/>
              <w:left w:w="100" w:type="dxa"/>
            </w:tcMar>
            <w:vAlign w:val="center"/>
          </w:tcPr>
          <w:p>
            <w:pPr>
              <w:spacing w:before="0" w:after="0"/>
              <w:ind w:left="135"/>
              <w:jc w:val="left"/>
            </w:pPr>
            <w:hyperlink r:id="rId48">
              <w:r>
                <w:rPr>
                  <w:rFonts w:ascii="Times New Roman" w:hAnsi="Times New Roman"/>
                  <w:b w:val="false"/>
                  <w:i w:val="false"/>
                  <w:color w:val="0000ff"/>
                  <w:sz w:val="22"/>
                  <w:u w:val="single"/>
                </w:rPr>
                <w:t>https://vk.com/wall-186364755_3989</w:t>
              </w:r>
            </w:hyperlink>
          </w:p>
        </w:tc>
      </w:tr>
      <w:tr>
        <w:trPr>
          <w:trHeight w:val="1095" w:hRule="atLeast"/>
          <w:trHeight w:val="144" w:hRule="atLeast"/>
        </w:trPr>
        <w:tc>
          <w:tcPr>
            <w:tcW w:w="4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Родители и дети</w:t>
            </w:r>
          </w:p>
        </w:tc>
        <w:tc>
          <w:tcPr>
            <w:tcW w:w="94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64" w:type="dxa"/>
            <w:tcBorders/>
            <w:tcMar>
              <w:top w:w="50" w:type="dxa"/>
              <w:left w:w="100" w:type="dxa"/>
            </w:tcMar>
            <w:vAlign w:val="center"/>
          </w:tcPr>
          <w:p>
            <w:pPr>
              <w:spacing w:before="0" w:after="0" w:line="276"/>
              <w:ind w:left="135"/>
              <w:jc w:val="center"/>
            </w:pPr>
          </w:p>
        </w:tc>
        <w:tc>
          <w:tcPr>
            <w:tcW w:w="1754" w:type="dxa"/>
            <w:tcBorders/>
            <w:tcMar>
              <w:top w:w="50" w:type="dxa"/>
              <w:left w:w="100" w:type="dxa"/>
            </w:tcMar>
            <w:vAlign w:val="center"/>
          </w:tcPr>
          <w:p>
            <w:pPr>
              <w:spacing w:before="0" w:after="0" w:line="276"/>
              <w:ind w:left="135"/>
              <w:jc w:val="center"/>
            </w:pPr>
          </w:p>
        </w:tc>
        <w:tc>
          <w:tcPr>
            <w:tcW w:w="2547" w:type="dxa"/>
            <w:tcBorders/>
            <w:tcMar>
              <w:top w:w="50" w:type="dxa"/>
              <w:left w:w="100" w:type="dxa"/>
            </w:tcMar>
            <w:vAlign w:val="center"/>
          </w:tcPr>
          <w:p>
            <w:pPr>
              <w:spacing w:before="0" w:after="0"/>
              <w:ind w:left="135"/>
              <w:jc w:val="left"/>
            </w:pPr>
            <w:hyperlink r:id="rId49">
              <w:r>
                <w:rPr>
                  <w:rFonts w:ascii="Times New Roman" w:hAnsi="Times New Roman"/>
                  <w:b w:val="false"/>
                  <w:i w:val="false"/>
                  <w:color w:val="0000ff"/>
                  <w:sz w:val="22"/>
                  <w:u w:val="single"/>
                </w:rPr>
                <w:t>https://infourok.ru/prezentaciya-na-temu-roditeli-i-deti-7131224.html</w:t>
              </w:r>
            </w:hyperlink>
          </w:p>
        </w:tc>
      </w:tr>
      <w:tr>
        <w:trPr>
          <w:trHeight w:val="2175" w:hRule="atLeast"/>
          <w:trHeight w:val="144" w:hRule="atLeast"/>
        </w:trPr>
        <w:tc>
          <w:tcPr>
            <w:tcW w:w="4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Монашество</w:t>
            </w:r>
          </w:p>
        </w:tc>
        <w:tc>
          <w:tcPr>
            <w:tcW w:w="94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64" w:type="dxa"/>
            <w:tcBorders/>
            <w:tcMar>
              <w:top w:w="50" w:type="dxa"/>
              <w:left w:w="100" w:type="dxa"/>
            </w:tcMar>
            <w:vAlign w:val="center"/>
          </w:tcPr>
          <w:p>
            <w:pPr>
              <w:spacing w:before="0" w:after="0" w:line="276"/>
              <w:ind w:left="135"/>
              <w:jc w:val="center"/>
            </w:pPr>
          </w:p>
        </w:tc>
        <w:tc>
          <w:tcPr>
            <w:tcW w:w="1754" w:type="dxa"/>
            <w:tcBorders/>
            <w:tcMar>
              <w:top w:w="50" w:type="dxa"/>
              <w:left w:w="100" w:type="dxa"/>
            </w:tcMar>
            <w:vAlign w:val="center"/>
          </w:tcPr>
          <w:p>
            <w:pPr>
              <w:spacing w:before="0" w:after="0" w:line="276"/>
              <w:ind w:left="135"/>
              <w:jc w:val="center"/>
            </w:pPr>
          </w:p>
        </w:tc>
        <w:tc>
          <w:tcPr>
            <w:tcW w:w="2547" w:type="dxa"/>
            <w:tcBorders/>
            <w:tcMar>
              <w:top w:w="50" w:type="dxa"/>
              <w:left w:w="100" w:type="dxa"/>
            </w:tcMar>
            <w:vAlign w:val="center"/>
          </w:tcPr>
          <w:p>
            <w:pPr>
              <w:spacing w:before="0" w:after="0"/>
              <w:ind w:left="135"/>
              <w:jc w:val="left"/>
            </w:pPr>
            <w:hyperlink r:id="rId50">
              <w:r>
                <w:rPr>
                  <w:rFonts w:ascii="Times New Roman" w:hAnsi="Times New Roman"/>
                  <w:b w:val="false"/>
                  <w:i w:val="false"/>
                  <w:color w:val="0000ff"/>
                  <w:sz w:val="22"/>
                  <w:u w:val="single"/>
                </w:rPr>
                <w:t>https://infourok.ru/prezentaciya-na-temu-monashestvo-dlya-klassa-po-osnovam-religioznih-kultur-i-svetskoy-etiki-modulyu-osnovi-pravoslavnoy-kulturi-3407501.html</w:t>
              </w:r>
            </w:hyperlink>
          </w:p>
        </w:tc>
      </w:tr>
      <w:tr>
        <w:trPr>
          <w:trHeight w:val="555" w:hRule="atLeast"/>
          <w:trHeight w:val="144" w:hRule="atLeast"/>
        </w:trPr>
        <w:tc>
          <w:tcPr>
            <w:tcW w:w="4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Труд и творчество</w:t>
            </w:r>
          </w:p>
        </w:tc>
        <w:tc>
          <w:tcPr>
            <w:tcW w:w="94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64" w:type="dxa"/>
            <w:tcBorders/>
            <w:tcMar>
              <w:top w:w="50" w:type="dxa"/>
              <w:left w:w="100" w:type="dxa"/>
            </w:tcMar>
            <w:vAlign w:val="center"/>
          </w:tcPr>
          <w:p>
            <w:pPr>
              <w:spacing w:before="0" w:after="0" w:line="276"/>
              <w:ind w:left="135"/>
              <w:jc w:val="center"/>
            </w:pPr>
          </w:p>
        </w:tc>
        <w:tc>
          <w:tcPr>
            <w:tcW w:w="1754" w:type="dxa"/>
            <w:tcBorders/>
            <w:tcMar>
              <w:top w:w="50" w:type="dxa"/>
              <w:left w:w="100" w:type="dxa"/>
            </w:tcMar>
            <w:vAlign w:val="center"/>
          </w:tcPr>
          <w:p>
            <w:pPr>
              <w:spacing w:before="0" w:after="0" w:line="276"/>
              <w:ind w:left="135"/>
              <w:jc w:val="center"/>
            </w:pPr>
          </w:p>
        </w:tc>
        <w:tc>
          <w:tcPr>
            <w:tcW w:w="2547" w:type="dxa"/>
            <w:tcBorders/>
            <w:tcMar>
              <w:top w:w="50" w:type="dxa"/>
              <w:left w:w="100" w:type="dxa"/>
            </w:tcMar>
            <w:vAlign w:val="center"/>
          </w:tcPr>
          <w:p>
            <w:pPr>
              <w:spacing w:before="0" w:after="0"/>
              <w:ind w:left="135"/>
              <w:jc w:val="left"/>
            </w:pPr>
            <w:hyperlink r:id="rId51">
              <w:r>
                <w:rPr>
                  <w:rFonts w:ascii="Times New Roman" w:hAnsi="Times New Roman"/>
                  <w:b w:val="false"/>
                  <w:i w:val="false"/>
                  <w:color w:val="0000ff"/>
                  <w:sz w:val="22"/>
                  <w:u w:val="single"/>
                </w:rPr>
                <w:t>https://vk.com/wall-214694086_1145</w:t>
              </w:r>
            </w:hyperlink>
          </w:p>
        </w:tc>
      </w:tr>
      <w:tr>
        <w:trPr>
          <w:trHeight w:val="555" w:hRule="atLeast"/>
          <w:trHeight w:val="144" w:hRule="atLeast"/>
        </w:trPr>
        <w:tc>
          <w:tcPr>
            <w:tcW w:w="4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Любовь- вершина добродетелей</w:t>
            </w:r>
          </w:p>
        </w:tc>
        <w:tc>
          <w:tcPr>
            <w:tcW w:w="94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64" w:type="dxa"/>
            <w:tcBorders/>
            <w:tcMar>
              <w:top w:w="50" w:type="dxa"/>
              <w:left w:w="100" w:type="dxa"/>
            </w:tcMar>
            <w:vAlign w:val="center"/>
          </w:tcPr>
          <w:p>
            <w:pPr>
              <w:spacing w:before="0" w:after="0" w:line="276"/>
              <w:ind w:left="135"/>
              <w:jc w:val="center"/>
            </w:pPr>
          </w:p>
        </w:tc>
        <w:tc>
          <w:tcPr>
            <w:tcW w:w="1754" w:type="dxa"/>
            <w:tcBorders/>
            <w:tcMar>
              <w:top w:w="50" w:type="dxa"/>
              <w:left w:w="100" w:type="dxa"/>
            </w:tcMar>
            <w:vAlign w:val="center"/>
          </w:tcPr>
          <w:p>
            <w:pPr>
              <w:spacing w:before="0" w:after="0" w:line="276"/>
              <w:ind w:left="135"/>
              <w:jc w:val="center"/>
            </w:pPr>
          </w:p>
        </w:tc>
        <w:tc>
          <w:tcPr>
            <w:tcW w:w="2547" w:type="dxa"/>
            <w:tcBorders/>
            <w:tcMar>
              <w:top w:w="50" w:type="dxa"/>
              <w:left w:w="100" w:type="dxa"/>
            </w:tcMar>
            <w:vAlign w:val="center"/>
          </w:tcPr>
          <w:p>
            <w:pPr>
              <w:spacing w:before="0" w:after="0"/>
              <w:ind w:left="135"/>
              <w:jc w:val="left"/>
            </w:pPr>
            <w:hyperlink r:id="rId52">
              <w:r>
                <w:rPr>
                  <w:rFonts w:ascii="Times New Roman" w:hAnsi="Times New Roman"/>
                  <w:b w:val="false"/>
                  <w:i w:val="false"/>
                  <w:color w:val="0000ff"/>
                  <w:sz w:val="22"/>
                  <w:u w:val="single"/>
                </w:rPr>
                <w:t>https://vk.com/wall-214694086_1241</w:t>
              </w:r>
            </w:hyperlink>
          </w:p>
        </w:tc>
      </w:tr>
      <w:tr>
        <w:trPr>
          <w:trHeight w:val="555" w:hRule="atLeast"/>
          <w:trHeight w:val="144" w:hRule="atLeast"/>
        </w:trPr>
        <w:tc>
          <w:tcPr>
            <w:tcW w:w="4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Суд Божий и суд человеческий</w:t>
            </w:r>
          </w:p>
        </w:tc>
        <w:tc>
          <w:tcPr>
            <w:tcW w:w="94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64" w:type="dxa"/>
            <w:tcBorders/>
            <w:tcMar>
              <w:top w:w="50" w:type="dxa"/>
              <w:left w:w="100" w:type="dxa"/>
            </w:tcMar>
            <w:vAlign w:val="center"/>
          </w:tcPr>
          <w:p>
            <w:pPr>
              <w:spacing w:before="0" w:after="0" w:line="276"/>
              <w:ind w:left="135"/>
              <w:jc w:val="center"/>
            </w:pPr>
          </w:p>
        </w:tc>
        <w:tc>
          <w:tcPr>
            <w:tcW w:w="1754" w:type="dxa"/>
            <w:tcBorders/>
            <w:tcMar>
              <w:top w:w="50" w:type="dxa"/>
              <w:left w:w="100" w:type="dxa"/>
            </w:tcMar>
            <w:vAlign w:val="center"/>
          </w:tcPr>
          <w:p>
            <w:pPr>
              <w:spacing w:before="0" w:after="0" w:line="276"/>
              <w:ind w:left="135"/>
              <w:jc w:val="center"/>
            </w:pPr>
          </w:p>
        </w:tc>
        <w:tc>
          <w:tcPr>
            <w:tcW w:w="2547" w:type="dxa"/>
            <w:tcBorders/>
            <w:tcMar>
              <w:top w:w="50" w:type="dxa"/>
              <w:left w:w="100" w:type="dxa"/>
            </w:tcMar>
            <w:vAlign w:val="center"/>
          </w:tcPr>
          <w:p>
            <w:pPr>
              <w:spacing w:before="0" w:after="0"/>
              <w:ind w:left="135"/>
              <w:jc w:val="left"/>
            </w:pPr>
            <w:hyperlink r:id="rId53">
              <w:r>
                <w:rPr>
                  <w:rFonts w:ascii="Times New Roman" w:hAnsi="Times New Roman"/>
                  <w:b w:val="false"/>
                  <w:i w:val="false"/>
                  <w:color w:val="0000ff"/>
                  <w:sz w:val="22"/>
                  <w:u w:val="single"/>
                </w:rPr>
                <w:t>https://vk.com/wall-214694086_1278</w:t>
              </w:r>
            </w:hyperlink>
          </w:p>
        </w:tc>
      </w:tr>
      <w:tr>
        <w:trPr>
          <w:trHeight w:val="555" w:hRule="atLeast"/>
          <w:trHeight w:val="144" w:hRule="atLeast"/>
        </w:trPr>
        <w:tc>
          <w:tcPr>
            <w:tcW w:w="4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Отечество земное и небесное</w:t>
            </w:r>
          </w:p>
        </w:tc>
        <w:tc>
          <w:tcPr>
            <w:tcW w:w="94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64" w:type="dxa"/>
            <w:tcBorders/>
            <w:tcMar>
              <w:top w:w="50" w:type="dxa"/>
              <w:left w:w="100" w:type="dxa"/>
            </w:tcMar>
            <w:vAlign w:val="center"/>
          </w:tcPr>
          <w:p>
            <w:pPr>
              <w:spacing w:before="0" w:after="0" w:line="276"/>
              <w:ind w:left="135"/>
              <w:jc w:val="center"/>
            </w:pPr>
          </w:p>
        </w:tc>
        <w:tc>
          <w:tcPr>
            <w:tcW w:w="1754" w:type="dxa"/>
            <w:tcBorders/>
            <w:tcMar>
              <w:top w:w="50" w:type="dxa"/>
              <w:left w:w="100" w:type="dxa"/>
            </w:tcMar>
            <w:vAlign w:val="center"/>
          </w:tcPr>
          <w:p>
            <w:pPr>
              <w:spacing w:before="0" w:after="0" w:line="276"/>
              <w:ind w:left="135"/>
              <w:jc w:val="center"/>
            </w:pPr>
          </w:p>
        </w:tc>
        <w:tc>
          <w:tcPr>
            <w:tcW w:w="2547" w:type="dxa"/>
            <w:tcBorders/>
            <w:tcMar>
              <w:top w:w="50" w:type="dxa"/>
              <w:left w:w="100" w:type="dxa"/>
            </w:tcMar>
            <w:vAlign w:val="center"/>
          </w:tcPr>
          <w:p>
            <w:pPr>
              <w:spacing w:before="0" w:after="0"/>
              <w:ind w:left="135"/>
              <w:jc w:val="left"/>
            </w:pPr>
            <w:hyperlink r:id="rId54">
              <w:r>
                <w:rPr>
                  <w:rFonts w:ascii="Times New Roman" w:hAnsi="Times New Roman"/>
                  <w:b w:val="false"/>
                  <w:i w:val="false"/>
                  <w:color w:val="0000ff"/>
                  <w:sz w:val="22"/>
                  <w:u w:val="single"/>
                </w:rPr>
                <w:t>https://vk.com/wall-214694086_1337</w:t>
              </w:r>
            </w:hyperlink>
          </w:p>
        </w:tc>
      </w:tr>
      <w:tr>
        <w:trPr>
          <w:trHeight w:val="300" w:hRule="atLeast"/>
          <w:trHeight w:val="144" w:hRule="atLeast"/>
        </w:trPr>
        <w:tc>
          <w:tcPr>
            <w:tcW w:w="4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Итоговый опрос</w:t>
            </w:r>
          </w:p>
        </w:tc>
        <w:tc>
          <w:tcPr>
            <w:tcW w:w="94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64" w:type="dxa"/>
            <w:tcBorders/>
            <w:tcMar>
              <w:top w:w="50" w:type="dxa"/>
              <w:left w:w="100" w:type="dxa"/>
            </w:tcMar>
            <w:vAlign w:val="center"/>
          </w:tcPr>
          <w:p>
            <w:pPr>
              <w:spacing w:before="0" w:after="0" w:line="276"/>
              <w:ind w:left="135"/>
              <w:jc w:val="center"/>
            </w:pPr>
          </w:p>
        </w:tc>
        <w:tc>
          <w:tcPr>
            <w:tcW w:w="1754" w:type="dxa"/>
            <w:tcBorders/>
            <w:tcMar>
              <w:top w:w="50" w:type="dxa"/>
              <w:left w:w="100" w:type="dxa"/>
            </w:tcMar>
            <w:vAlign w:val="center"/>
          </w:tcPr>
          <w:p>
            <w:pPr>
              <w:spacing w:before="0" w:after="0" w:line="276"/>
              <w:ind w:left="135"/>
              <w:jc w:val="center"/>
            </w:pPr>
          </w:p>
        </w:tc>
        <w:tc>
          <w:tcPr>
            <w:tcW w:w="2547"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4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66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5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bookmarkStart w:name="block-37876875" w:id="25"/>
    <w:p>
      <w:pPr>
        <w:sectPr>
          <w:pgSz w:w="16383" w:h="11906" w:orient="landscape"/>
        </w:sectPr>
      </w:pPr>
    </w:p>
    <w:bookmarkEnd w:id="25"/>
    <w:bookmarkEnd w:id="24"/>
    <w:bookmarkStart w:name="block-37876871" w:id="26"/>
    <w:p>
      <w:pPr>
        <w:spacing w:before="0" w:after="0"/>
        <w:ind w:left="120"/>
        <w:jc w:val="left"/>
      </w:pPr>
      <w:r>
        <w:rPr>
          <w:rFonts w:ascii="Times New Roman" w:hAnsi="Times New Roman"/>
          <w:b/>
          <w:i w:val="false"/>
          <w:color w:val="000000"/>
          <w:sz w:val="28"/>
        </w:rPr>
        <w:t>УЧЕБНО-МЕТОДИЧЕСКОЕ ОБЕСПЕЧЕНИЕ ОБРАЗОВАТЕЛЬНОГО ПРОЦЕССА</w:t>
      </w:r>
    </w:p>
    <w:p>
      <w:pPr>
        <w:spacing w:before="0" w:after="0" w:line="480"/>
        <w:ind w:left="120"/>
        <w:jc w:val="left"/>
      </w:pPr>
      <w:r>
        <w:rPr>
          <w:rFonts w:ascii="Times New Roman" w:hAnsi="Times New Roman"/>
          <w:b/>
          <w:i w:val="false"/>
          <w:color w:val="000000"/>
          <w:sz w:val="28"/>
        </w:rPr>
        <w:t>ОБЯЗАТЕЛЬНЫЕ УЧЕБНЫЕ МАТЕРИАЛЫ ДЛЯ УЧЕНИКА</w:t>
      </w:r>
    </w:p>
    <w:p>
      <w:pPr>
        <w:spacing w:before="0" w:after="0" w:line="480"/>
        <w:ind w:left="120"/>
        <w:jc w:val="left"/>
      </w:pPr>
    </w:p>
    <w:p>
      <w:pPr>
        <w:spacing w:before="0" w:after="0" w:line="480"/>
        <w:ind w:left="120"/>
        <w:jc w:val="left"/>
      </w:pPr>
      <w:bookmarkStart w:name="26f937a6-1ebc-4132-96d0-94db0ca9c185" w:id="27"/>
      <w:r>
        <w:rPr>
          <w:rFonts w:ascii="Times New Roman" w:hAnsi="Times New Roman"/>
          <w:b w:val="false"/>
          <w:i w:val="false"/>
          <w:color w:val="000000"/>
          <w:sz w:val="28"/>
        </w:rPr>
        <w:t>Основы православной культуры под редакцией О.Ю.Васильевой, 4 класс в 2-х частях; Москва издательство "Просвещение", 2024</w:t>
      </w:r>
      <w:bookmarkEnd w:id="27"/>
    </w:p>
    <w:p>
      <w:pPr>
        <w:spacing w:before="0" w:after="0"/>
        <w:ind w:left="120"/>
        <w:jc w:val="left"/>
      </w:pPr>
    </w:p>
    <w:p>
      <w:pPr>
        <w:spacing w:before="0" w:after="0" w:line="480"/>
        <w:ind w:left="120"/>
        <w:jc w:val="left"/>
      </w:pPr>
      <w:r>
        <w:rPr>
          <w:rFonts w:ascii="Times New Roman" w:hAnsi="Times New Roman"/>
          <w:b/>
          <w:i w:val="false"/>
          <w:color w:val="000000"/>
          <w:sz w:val="28"/>
        </w:rPr>
        <w:t>МЕТОДИЧЕСКИЕ МАТЕРИАЛЫ ДЛЯ УЧИТЕЛЯ</w:t>
      </w:r>
    </w:p>
    <w:p>
      <w:pPr>
        <w:spacing w:before="0" w:after="0" w:line="480"/>
        <w:ind w:left="120"/>
        <w:jc w:val="left"/>
      </w:pPr>
      <w:bookmarkStart w:name="542409a4-46a4-4f69-8094-40d6a7dde625" w:id="28"/>
      <w:r>
        <w:rPr>
          <w:rFonts w:ascii="Times New Roman" w:hAnsi="Times New Roman"/>
          <w:b w:val="false"/>
          <w:i w:val="false"/>
          <w:color w:val="000000"/>
          <w:sz w:val="28"/>
        </w:rPr>
        <w:t>Основы православной культуры методическое пособие для учителя М.А.Соловьёва, О.В.Корытко; Москва ;издательство "Просвещение</w:t>
      </w:r>
      <w:bookmarkEnd w:id="28"/>
    </w:p>
    <w:p>
      <w:pPr>
        <w:spacing w:before="0" w:after="0"/>
        <w:ind w:left="120"/>
        <w:jc w:val="left"/>
      </w:pPr>
    </w:p>
    <w:p>
      <w:pPr>
        <w:spacing w:before="0" w:after="0" w:line="480"/>
        <w:ind w:left="120"/>
        <w:jc w:val="left"/>
      </w:pPr>
      <w:r>
        <w:rPr>
          <w:rFonts w:ascii="Times New Roman" w:hAnsi="Times New Roman"/>
          <w:b/>
          <w:i w:val="false"/>
          <w:color w:val="000000"/>
          <w:sz w:val="28"/>
        </w:rPr>
        <w:t>ЦИФРОВЫЕ ОБРАЗОВАТЕЛЬНЫЕ РЕСУРСЫ И РЕСУРСЫ СЕТИ ИНТЕРНЕТ</w:t>
      </w:r>
    </w:p>
    <w:p>
      <w:pPr>
        <w:spacing w:before="0" w:after="0" w:line="480"/>
        <w:ind w:left="120"/>
        <w:jc w:val="left"/>
      </w:pPr>
      <w:bookmarkStart w:name="dee01ba2-a237-41f5-8cee-38f8e9e11c73" w:id="29"/>
      <w:r>
        <w:rPr>
          <w:rFonts w:ascii="Times New Roman" w:hAnsi="Times New Roman"/>
          <w:b w:val="false"/>
          <w:i w:val="false"/>
          <w:color w:val="000000"/>
          <w:sz w:val="28"/>
        </w:rPr>
        <w:t>https://infourok.ru/</w:t>
      </w:r>
      <w:bookmarkEnd w:id="29"/>
      <w:r>
        <w:rPr>
          <w:sz w:val="28"/>
        </w:rPr>
        <w:br/>
      </w:r>
      <w:bookmarkStart w:name="dee01ba2-a237-41f5-8cee-38f8e9e11c73" w:id="30"/>
      <w:r>
        <w:rPr>
          <w:rFonts w:ascii="Times New Roman" w:hAnsi="Times New Roman"/>
          <w:b w:val="false"/>
          <w:i w:val="false"/>
          <w:color w:val="000000"/>
          <w:sz w:val="28"/>
        </w:rPr>
        <w:t xml:space="preserve"> https://nsportal.ru/</w:t>
      </w:r>
      <w:bookmarkEnd w:id="30"/>
      <w:r>
        <w:rPr>
          <w:sz w:val="28"/>
        </w:rPr>
        <w:br/>
      </w:r>
      <w:bookmarkStart w:name="dee01ba2-a237-41f5-8cee-38f8e9e11c73" w:id="31"/>
      <w:r>
        <w:rPr>
          <w:rFonts w:ascii="Times New Roman" w:hAnsi="Times New Roman"/>
          <w:b w:val="false"/>
          <w:i w:val="false"/>
          <w:color w:val="000000"/>
          <w:sz w:val="28"/>
        </w:rPr>
        <w:t xml:space="preserve"> https://clever-lab.pro/</w:t>
      </w:r>
      <w:bookmarkEnd w:id="31"/>
    </w:p>
    <w:bookmarkStart w:name="block-37876871" w:id="32"/>
    <w:p>
      <w:pPr>
        <w:sectPr>
          <w:pgSz w:w="11906" w:h="16383" w:orient="portrait"/>
        </w:sectPr>
      </w:pPr>
    </w:p>
    <w:bookmarkEnd w:id="32"/>
    <w:bookmarkEnd w:id="26"/>
    <w:sectPr>
      <w:pgSz w:w="11907" w:h="16839" w:code="9"/>
      <w:pgMar w:top="1440" w:right="1440" w:bottom="1440" w:left="1440"/>
    </w:sectPr>
  </w:body>
</w:document>
</file>

<file path=word/numbering.xml><?xml version="1.0" encoding="utf-8"?>
<w:numbering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abstractNum w:abstractNumId="1">
    <w:multiLevelType w:val="multilevel"/>
    <w:lvl w:ilvl="0">
      <w:start w:val="1"/>
      <w:numFmt w:val="bullet"/>
      <w:lvlText w:val=""/>
      <w:lvlJc w:val="left"/>
      <w:pPr>
        <w:ind w:left="1800" w:hanging="360"/>
      </w:pPr>
      <w:rPr>
        <w:rFonts w:hint="default" w:ascii="Symbol" w:hAnsi="Symbol"/>
      </w:rPr>
    </w:lvl>
  </w:abstractNum>
  <w:abstractNum w:abstractNumId="2">
    <w:multiLevelType w:val="multilevel"/>
    <w:lvl w:ilvl="0">
      <w:start w:val="1"/>
      <w:numFmt w:val="bullet"/>
      <w:lvlText w:val=""/>
      <w:lvlJc w:val="left"/>
      <w:pPr>
        <w:ind w:left="960" w:hanging="360"/>
      </w:pPr>
      <w:rPr>
        <w:rFonts w:hint="default" w:ascii="Symbol" w:hAnsi="Symbol"/>
      </w:rPr>
    </w:lvl>
  </w:abstractNum>
  <w:abstractNum w:abstractNumId="3">
    <w:multiLevelType w:val="multilevel"/>
    <w:lvl w:ilvl="0">
      <w:start w:val="1"/>
      <w:numFmt w:val="bullet"/>
      <w:lvlText w:val=""/>
      <w:lvlJc w:val="left"/>
      <w:pPr>
        <w:ind w:left="960" w:hanging="360"/>
      </w:pPr>
      <w:rPr>
        <w:rFonts w:hint="default" w:ascii="Symbol" w:hAnsi="Symbol"/>
      </w:rPr>
    </w:lvl>
  </w:abstractNum>
  <w:abstractNum w:abstractNumId="4">
    <w:multiLevelType w:val="multilevel"/>
    <w:lvl w:ilvl="0">
      <w:start w:val="1"/>
      <w:numFmt w:val="bullet"/>
      <w:lvlText w:val=""/>
      <w:lvlJc w:val="left"/>
      <w:pPr>
        <w:ind w:left="960" w:hanging="360"/>
      </w:pPr>
      <w:rPr>
        <w:rFonts w:hint="default" w:ascii="Symbol" w:hAnsi="Symbol"/>
      </w:rPr>
    </w:lvl>
  </w:abstractNum>
  <w:abstractNum w:abstractNumId="5">
    <w:multiLevelType w:val="multilevel"/>
    <w:lvl w:ilvl="0">
      <w:start w:val="1"/>
      <w:numFmt w:val="bullet"/>
      <w:lvlText w:val=""/>
      <w:lvlJc w:val="left"/>
      <w:pPr>
        <w:ind w:left="960" w:hanging="360"/>
      </w:pPr>
      <w:rPr>
        <w:rFonts w:hint="default" w:ascii="Symbol" w:hAnsi="Symbol"/>
      </w:rPr>
    </w:lvl>
  </w:abstractNum>
  <w:abstractNum w:abstractNumId="6">
    <w:multiLevelType w:val="multilevel"/>
    <w:lvl w:ilvl="0">
      <w:start w:val="1"/>
      <w:numFmt w:val="bullet"/>
      <w:lvlText w:val=""/>
      <w:lvlJc w:val="left"/>
      <w:pPr>
        <w:ind w:left="960" w:hanging="360"/>
      </w:pPr>
      <w:rPr>
        <w:rFonts w:hint="default" w:ascii="Symbol" w:hAnsi="Symbol"/>
      </w:rPr>
    </w:lvl>
  </w:abstractNum>
  <w:abstractNum w:abstractNumId="7">
    <w:multiLevelType w:val="multilevel"/>
    <w:lvl w:ilvl="0">
      <w:start w:val="1"/>
      <w:numFmt w:val="bullet"/>
      <w:lvlText w:val=""/>
      <w:lvlJc w:val="left"/>
      <w:pPr>
        <w:ind w:left="960" w:hanging="360"/>
      </w:pPr>
      <w:rPr>
        <w:rFonts w:hint="default" w:ascii="Symbol" w:hAnsi="Symbol"/>
      </w:rPr>
    </w:lvl>
  </w:abstractNum>
  <w:abstractNum w:abstractNumId="8">
    <w:multiLevelType w:val="multilevel"/>
    <w:lvl w:ilvl="0">
      <w:start w:val="1"/>
      <w:numFmt w:val="bullet"/>
      <w:lvlText w:val=""/>
      <w:lvlJc w:val="left"/>
      <w:pPr>
        <w:ind w:left="960" w:hanging="360"/>
      </w:pPr>
      <w:rPr>
        <w:rFonts w:hint="default" w:ascii="Symbol" w:hAnsi="Symbol"/>
      </w:rPr>
    </w:lvl>
  </w:abstractNum>
  <w:abstractNum w:abstractNumId="9">
    <w:multiLevelType w:val="multilevel"/>
    <w:lvl w:ilvl="0">
      <w:start w:val="1"/>
      <w:numFmt w:val="bullet"/>
      <w:lvlText w:val=""/>
      <w:lvlJc w:val="left"/>
      <w:pPr>
        <w:ind w:left="960" w:hanging="360"/>
      </w:pPr>
      <w:rPr>
        <w:rFonts w:hint="default" w:ascii="Symbol" w:hAnsi="Symbol"/>
      </w:rPr>
    </w:lvl>
  </w:abstractNum>
  <w:abstractNum w:abstractNumId="10">
    <w:multiLevelType w:val="multilevel"/>
    <w:lvl w:ilvl="0">
      <w:start w:val="1"/>
      <w:numFmt w:val="bullet"/>
      <w:lvlText w:val=""/>
      <w:lvlJc w:val="left"/>
      <w:pPr>
        <w:ind w:left="960" w:hanging="360"/>
      </w:pPr>
      <w:rPr>
        <w:rFonts w:hint="default" w:ascii="Symbol" w:hAnsi="Symbol"/>
      </w:rPr>
    </w:lvl>
  </w:abstractNum>
  <w:abstractNum w:abstractNumId="11">
    <w:multiLevelType w:val="multilevel"/>
    <w:lvl w:ilvl="0">
      <w:start w:val="1"/>
      <w:numFmt w:val="bullet"/>
      <w:lvlText w:val=""/>
      <w:lvlJc w:val="left"/>
      <w:pPr>
        <w:ind w:left="960" w:hanging="360"/>
      </w:pPr>
      <w:rPr>
        <w:rFonts w:hint="default" w:ascii="Symbol" w:hAnsi="Symbol"/>
      </w:rPr>
    </w:lvl>
  </w:abstractNum>
  <w:abstractNum w:abstractNumId="12">
    <w:multiLevelType w:val="multilevel"/>
    <w:lvl w:ilvl="0">
      <w:start w:val="1"/>
      <w:numFmt w:val="bullet"/>
      <w:lvlText w:val=""/>
      <w:lvlJc w:val="left"/>
      <w:pPr>
        <w:ind w:left="960" w:hanging="360"/>
      </w:pPr>
      <w:rPr>
        <w:rFonts w:hint="default" w:ascii="Symbol" w:hAnsi="Symbol"/>
      </w:rPr>
    </w:lvl>
  </w:abstractNum>
  <w:abstractNum w:abstractNumId="13">
    <w:multiLevelType w:val="multilevel"/>
    <w:lvl w:ilvl="0">
      <w:start w:val="1"/>
      <w:numFmt w:val="bullet"/>
      <w:lvlText w:val=""/>
      <w:lvlJc w:val="left"/>
      <w:pPr>
        <w:ind w:left="960" w:hanging="360"/>
      </w:pPr>
      <w:rPr>
        <w:rFonts w:hint="default" w:ascii="Symbol" w:hAnsi="Symbol"/>
      </w:rPr>
    </w:lvl>
  </w:abstractNum>
  <w:abstractNum w:abstractNumId="14">
    <w:multiLevelType w:val="multilevel"/>
    <w:lvl w:ilvl="0">
      <w:start w:val="1"/>
      <w:numFmt w:val="bullet"/>
      <w:lvlText w:val=""/>
      <w:lvlJc w:val="left"/>
      <w:pPr>
        <w:ind w:left="960" w:hanging="360"/>
      </w:pPr>
      <w:rPr>
        <w:rFonts w:hint="default" w:ascii="Symbol" w:hAnsi="Symbol"/>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bering>
</file>

<file path=word/settings.xml><?xml version="1.0" encoding="utf-8"?>
<w:settings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mc:Ignorable="">
  <w:compat>
    <w:compatSetting w:name="overrideTableStyleFontSizeAndJustification" w:uri="http://schemas.microsoft.com/office/word" w:val="1"/>
  </w:compat>
</w:settings>
</file>

<file path=word/styles.xml><?xml version="1.0" encoding="utf-8"?>
<w:styles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hAnsiTheme="majorHAnsi"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hAnsiTheme="majorHAnsi" w:eastAsiaTheme="majorEastAsia" w:cstheme="majorBidi"/>
      <w:b/>
      <w:bCs/>
      <w:color w:val="4F81BD"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hAnsiTheme="majorHAnsi" w:eastAsiaTheme="majorEastAsia" w:cstheme="majorBidi"/>
      <w:b/>
      <w:bCs/>
      <w:i/>
      <w:iCs/>
      <w:color w:val="4F81BD" w:themeColor="accent1"/>
    </w:rPr>
  </w:style>
  <w:style w:type="character" w:styleId="DefaultParagraphFont" w:default="true">
    <w:name w:val="Default Paragraph Font"/>
    <w:uiPriority w:val="1"/>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styleId="HeaderChar" w:customStyle="true">
    <w:name w:val="Header Char"/>
    <w:basedOn w:val="DefaultParagraphFont"/>
    <w:link w:val="Header"/>
    <w:uiPriority w:val="99"/>
    <w:rsid w:val="00841CD9"/>
  </w:style>
  <w:style w:type="character" w:styleId="Heading1Char" w:customStyle="true">
    <w:name w:val="Heading 1 Char"/>
    <w:basedOn w:val="DefaultParagraphFont"/>
    <w:link w:val="Heading1"/>
    <w:uiPriority w:val="9"/>
    <w:rsid w:val="00841CD9"/>
    <w:rPr>
      <w:rFonts w:asciiTheme="majorHAnsi" w:hAnsiTheme="majorHAnsi" w:eastAsiaTheme="majorEastAsia" w:cstheme="majorBidi"/>
      <w:b/>
      <w:bCs/>
      <w:color w:val="365F91" w:themeColor="accent1" w:themeShade="BF"/>
      <w:sz w:val="28"/>
      <w:szCs w:val="28"/>
    </w:rPr>
  </w:style>
  <w:style w:type="character" w:styleId="Heading2Char" w:customStyle="true">
    <w:name w:val="Heading 2 Char"/>
    <w:basedOn w:val="DefaultParagraphFont"/>
    <w:link w:val="Heading2"/>
    <w:uiPriority w:val="9"/>
    <w:rsid w:val="00841CD9"/>
    <w:rPr>
      <w:rFonts w:asciiTheme="majorHAnsi" w:hAnsiTheme="majorHAnsi" w:eastAsiaTheme="majorEastAsia" w:cstheme="majorBidi"/>
      <w:b/>
      <w:bCs/>
      <w:color w:val="4F81BD" w:themeColor="accent1"/>
      <w:sz w:val="26"/>
      <w:szCs w:val="26"/>
    </w:rPr>
  </w:style>
  <w:style w:type="character" w:styleId="Heading3Char" w:customStyle="true">
    <w:name w:val="Heading 3 Char"/>
    <w:basedOn w:val="DefaultParagraphFont"/>
    <w:link w:val="Heading3"/>
    <w:uiPriority w:val="9"/>
    <w:rsid w:val="00841CD9"/>
    <w:rPr>
      <w:rFonts w:asciiTheme="majorHAnsi" w:hAnsiTheme="majorHAnsi" w:eastAsiaTheme="majorEastAsia" w:cstheme="majorBidi"/>
      <w:b/>
      <w:bCs/>
      <w:color w:val="4F81BD" w:themeColor="accent1"/>
    </w:rPr>
  </w:style>
  <w:style w:type="character" w:styleId="Heading4Char" w:customStyle="true">
    <w:name w:val="Heading 4 Char"/>
    <w:basedOn w:val="DefaultParagraphFont"/>
    <w:link w:val="Heading4"/>
    <w:uiPriority w:val="9"/>
    <w:rsid w:val="00841CD9"/>
    <w:rPr>
      <w:rFonts w:asciiTheme="majorHAnsi" w:hAnsiTheme="majorHAnsi" w:eastAsiaTheme="majorEastAsia" w:cstheme="majorBidi"/>
      <w:b/>
      <w:bCs/>
      <w:i/>
      <w:iCs/>
      <w:color w:val="4F81BD"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hAnsiTheme="majorHAnsi" w:eastAsiaTheme="majorEastAsia" w:cstheme="majorBidi"/>
      <w:i/>
      <w:iCs/>
      <w:color w:val="4F81BD" w:themeColor="accent1"/>
      <w:spacing w:val="15"/>
      <w:sz w:val="24"/>
      <w:szCs w:val="24"/>
    </w:rPr>
  </w:style>
  <w:style w:type="character" w:styleId="SubtitleChar" w:customStyle="true">
    <w:name w:val="Subtitle Char"/>
    <w:basedOn w:val="DefaultParagraphFont"/>
    <w:link w:val="Subtitle"/>
    <w:uiPriority w:val="11"/>
    <w:rsid w:val="00841CD9"/>
    <w:rPr>
      <w:rFonts w:asciiTheme="majorHAnsi" w:hAnsiTheme="majorHAnsi" w:eastAsiaTheme="majorEastAsia" w:cstheme="majorBidi"/>
      <w:i/>
      <w:iCs/>
      <w:color w:val="4F81BD" w:themeColor="accent1"/>
      <w:spacing w:val="15"/>
      <w:sz w:val="24"/>
      <w:szCs w:val="24"/>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character" w:styleId="TitleChar" w:customStyle="true">
    <w:name w:val="Title Char"/>
    <w:basedOn w:val="DefaultParagraphFont"/>
    <w:link w:val="Title"/>
    <w:uiPriority w:val="10"/>
    <w:rsid w:val="00841CD9"/>
    <w:rPr>
      <w:rFonts w:asciiTheme="majorHAnsi" w:hAnsiTheme="majorHAnsi" w:eastAsiaTheme="majorEastAsia" w:cstheme="majorBidi"/>
      <w:color w:val="17365D"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b/>
      <w:bCs/>
      <w:color w:val="4F81BD" w:themeColor="accent1"/>
      <w:sz w:val="18"/>
      <w:szCs w:val="18"/>
    </w:rPr>
  </w:style>
</w:styles>
</file>

<file path=word/_rels/document.xml.rels><?xml version="1.0" encoding="UTF-8" standalone="yes"?>
<Relationships xmlns="http://schemas.openxmlformats.org/package/2006/relationships">
    <Relationship Target="styles.xml" Type="http://schemas.openxmlformats.org/officeDocument/2006/relationships/styles" Id="rId1"/>
    <Relationship Target="settings.xml" Type="http://schemas.openxmlformats.org/officeDocument/2006/relationships/settings" Id="rId2"/>
    <Relationship Target="numbering.xml" Type="http://schemas.openxmlformats.org/officeDocument/2006/relationships/numbering" Id="rId3"/>
    <Relationship TargetMode="External" Target="https://infourok.ru/prezentaciya-po-predmetu-orkse-urok-rossiya-nasha-rodina-863095.html" Type="http://schemas.openxmlformats.org/officeDocument/2006/relationships/hyperlink" Id="rId4"/>
    <Relationship TargetMode="External" Target="https://infourok.ru/prezentaciya-po-orkse-modul-osnovi-mirovih-religioznih-kultur-na-temu-kultura-i-religiya-kl-3352084.html" Type="http://schemas.openxmlformats.org/officeDocument/2006/relationships/hyperlink" Id="rId5"/>
    <Relationship TargetMode="External" Target="https://infourok.ru/prezentaciya-po-osnovam-religioznyh-kultur-i-svetskoj-etiki-na-temu-vvedenie-v-pravoslavnuyu-duhovnuyu-tradiciyu-4-klass-5144714.html" Type="http://schemas.openxmlformats.org/officeDocument/2006/relationships/hyperlink" Id="rId6"/>
    <Relationship TargetMode="External" Target="https://infourok.ru/prezentaciya-po-orkise-na-temu-vo-chto-veryat-pravoslavnye-hristiane-4-klass-5790012.html" Type="http://schemas.openxmlformats.org/officeDocument/2006/relationships/hyperlink" Id="rId7"/>
    <Relationship TargetMode="External" Target="https://infourok.ru/prezentaciya-na-temu-dobro-i-zlo-v-pravoslavnoy-tradicii-3605241.html" Type="http://schemas.openxmlformats.org/officeDocument/2006/relationships/hyperlink" Id="rId8"/>
    <Relationship TargetMode="External" Target="https://infourok.ru/urok-i-prezentaciya-po-orkse-zolotoe-pravilo-nravstvennosti-klass-1225516.html" Type="http://schemas.openxmlformats.org/officeDocument/2006/relationships/hyperlink" Id="rId9"/>
    <Relationship TargetMode="External" Target="https://infourok.ru/prezentaciya-s-opisaniem-lyubov-k-blizhnemu-klass-2138370.html" Type="http://schemas.openxmlformats.org/officeDocument/2006/relationships/hyperlink" Id="rId10"/>
    <Relationship TargetMode="External" Target="https://infourok.ru/prezentaciya-k-otkrytomu-uroku-po-orkse-modul-osnovy-pravoslavnoj-kultury-na-temu-otnoshenie-k-trudu-6426962.html" Type="http://schemas.openxmlformats.org/officeDocument/2006/relationships/hyperlink" Id="rId11"/>
    <Relationship TargetMode="External" Target="https://infourok.ru/prezentaciya-po-orkse-na-temu-dolg-svoboda-otvetstvennost-trud-1439101.html" Type="http://schemas.openxmlformats.org/officeDocument/2006/relationships/hyperlink" Id="rId12"/>
    <Relationship TargetMode="External" Target="https://infourok.ru/urokprezentaciya-po-osnovam-pravoslavnoy-kulturi-na-temu-miloserdie-i-sostradanie-klass-2660318.html" Type="http://schemas.openxmlformats.org/officeDocument/2006/relationships/hyperlink" Id="rId13"/>
    <Relationship TargetMode="External" Target="https://multiurok.ru/files/pravoslavie-v-rossii-1.html" Type="http://schemas.openxmlformats.org/officeDocument/2006/relationships/hyperlink" Id="rId14"/>
    <Relationship TargetMode="External" Target="https://multiurok.ru/files/urok-orkse-v-4-klasse-pravoslavnyi-khram-i-drugie.html" Type="http://schemas.openxmlformats.org/officeDocument/2006/relationships/hyperlink" Id="rId15"/>
    <Relationship TargetMode="External" Target="https://nsportal.ru/nachalnaya-shkola/raznoe/2018/02/06/simvolicheskiy-yazyk-pravoslavnoy-kultury" Type="http://schemas.openxmlformats.org/officeDocument/2006/relationships/hyperlink" Id="rId16"/>
    <Relationship TargetMode="External" Target="https://nsportal.ru/nachalnaya-shkola/orkse/2022/02/17/freska-i-ikona" Type="http://schemas.openxmlformats.org/officeDocument/2006/relationships/hyperlink" Id="rId17"/>
    <Relationship TargetMode="External" Target="https://infourok.ru/podbor-form-i-naglyadnogo-materiala-k-zanyatiyu-po-teme-hristianskoe-iskusstvo-ikony-freski-cerkovnoe-penie-prikladnoe-iskusstvo-4986617.html" Type="http://schemas.openxmlformats.org/officeDocument/2006/relationships/hyperlink" Id="rId18"/>
    <Relationship TargetMode="External" Target="https://infourok.ru/prezentaciya-po-orkse-pravoslavnyj-kalendar-i-prazdniki-4-klass-6431162.html" Type="http://schemas.openxmlformats.org/officeDocument/2006/relationships/hyperlink" Id="rId19"/>
    <Relationship TargetMode="External" Target="https://infourok.ru/prezentaciya-po-opk-hristianskaya-semya-klass-2177422.html" Type="http://schemas.openxmlformats.org/officeDocument/2006/relationships/hyperlink" Id="rId20"/>
    <Relationship TargetMode="External" Target="https://infourok.ru/material.html?mid=41107" Type="http://schemas.openxmlformats.org/officeDocument/2006/relationships/hyperlink" Id="rId21"/>
    <Relationship TargetMode="External" Target="https://infourok.ru/prezentaciya_k_uroku_po_orkse_na_temu_lyubov_k_rodine_i_patriotizm__mnogonacionalnogo_naroda-172420.htm" Type="http://schemas.openxmlformats.org/officeDocument/2006/relationships/hyperlink" Id="rId22"/>
    <Relationship TargetMode="External" Target="https://infourok.ru/prezentaciya-po-predmetu-orkse-urok-rossiya-nasha-rodina-863095.html" Type="http://schemas.openxmlformats.org/officeDocument/2006/relationships/hyperlink" Id="rId23"/>
    <Relationship TargetMode="External" Target="https://infourok.ru/prezentaciya-po-orkse-modul-osnovi-mirovih-religioznih-kultur-na-temu-kultura-i-religiya-kl-3352084.html" Type="http://schemas.openxmlformats.org/officeDocument/2006/relationships/hyperlink" Id="rId24"/>
    <Relationship TargetMode="External" Target="https://infourok.ru/prezentaciya-po-osnovam-religioznyh-kultur-i-svetskoj-etiki-na-temu-vvedenie-v-pravoslavnuyu-duhovnuyu-tradiciyu-4-klass-5144714.html" Type="http://schemas.openxmlformats.org/officeDocument/2006/relationships/hyperlink" Id="rId25"/>
    <Relationship TargetMode="External" Target="https://infourok.ru/prezentaciya-k-uroku-orkse-klass-na-temu-chelovek-i-bog-v-pravoslavii-1123743.html" Type="http://schemas.openxmlformats.org/officeDocument/2006/relationships/hyperlink" Id="rId26"/>
    <Relationship TargetMode="External" Target="https://infourok.ru/prezentaciya-po-orkse-na-temu-bibliya-klass-1046443.html" Type="http://schemas.openxmlformats.org/officeDocument/2006/relationships/hyperlink" Id="rId27"/>
    <Relationship TargetMode="External" Target="https://multiurok.ru/index.php/files/prezentatsiia-k-uroku-orkise-na-temu-oshibka-pervy.html" Type="http://schemas.openxmlformats.org/officeDocument/2006/relationships/hyperlink" Id="rId28"/>
    <Relationship TargetMode="External" Target="https://ppt-online.org/1543876" Type="http://schemas.openxmlformats.org/officeDocument/2006/relationships/hyperlink" Id="rId29"/>
    <Relationship TargetMode="External" Target="https://infourok.ru/prezentaciya-po-orks-na-temu-v-ozhidanii-spasitelya-2321995.html" Type="http://schemas.openxmlformats.org/officeDocument/2006/relationships/hyperlink" Id="rId30"/>
    <Relationship TargetMode="External" Target="https://infourok.ru/prezentaciya-po-opk-zapovedey-1921076.html" Type="http://schemas.openxmlformats.org/officeDocument/2006/relationships/hyperlink" Id="rId31"/>
    <Relationship TargetMode="External" Target="https://clever-lab.pro/mod/glossary/showentry.php?eid=63 displayformat=dictionary" Type="http://schemas.openxmlformats.org/officeDocument/2006/relationships/hyperlink" Id="rId32"/>
    <Relationship TargetMode="External" Target="https://clever-lab.pro/mod/glossary/showentry.php?eid=65 displayformat=dictionary" Type="http://schemas.openxmlformats.org/officeDocument/2006/relationships/hyperlink" Id="rId33"/>
    <Relationship TargetMode="External" Target="https://infourok.ru/prezentaciya-po-opk-nagornaya-propoved-1992037.html" Type="http://schemas.openxmlformats.org/officeDocument/2006/relationships/hyperlink" Id="rId34"/>
    <Relationship TargetMode="External" Target="https://multiurok.ru/files/ievanghiel-skiie-pritchi-priezientatsiia.html" Type="http://schemas.openxmlformats.org/officeDocument/2006/relationships/hyperlink" Id="rId35"/>
    <Relationship TargetMode="External" Target="https://multiurok.ru/files/ievanghiel-skiie-pritchi-priezientatsiia.html" Type="http://schemas.openxmlformats.org/officeDocument/2006/relationships/hyperlink" Id="rId36"/>
    <Relationship TargetMode="External" Target="https://infourok.ru/prezentaciya-po-osnovam-pravoslavnoy-kulturi-na-temu-hristos-i-ego-krest-klass-2796064.html" Type="http://schemas.openxmlformats.org/officeDocument/2006/relationships/hyperlink" Id="rId37"/>
    <Relationship TargetMode="External" Target="https://infourok.ru/prezentaciya-k-uroku-opk-pasha-4-klass-6488586.html" Type="http://schemas.openxmlformats.org/officeDocument/2006/relationships/hyperlink" Id="rId38"/>
    <Relationship TargetMode="External" Target="https://infourok.ru/prezentaciya-k-uroku-opk-na-temu-hramy-rossii-6809300.html" Type="http://schemas.openxmlformats.org/officeDocument/2006/relationships/hyperlink" Id="rId39"/>
    <Relationship TargetMode="External" Target="https://infourok.ru/prezentaciya-k-uroku-opk-na-temu-hramy-rossii-6809300.html" Type="http://schemas.openxmlformats.org/officeDocument/2006/relationships/hyperlink" Id="rId40"/>
    <Relationship TargetMode="External" Target="https://infourok.ru/prezentaciya-k-uroku-po-teme-ikona-po-orkse-klass-3870965.html" Type="http://schemas.openxmlformats.org/officeDocument/2006/relationships/hyperlink" Id="rId41"/>
    <Relationship TargetMode="External" Target="https://ppt-online.org/402739" Type="http://schemas.openxmlformats.org/officeDocument/2006/relationships/hyperlink" Id="rId42"/>
    <Relationship TargetMode="External" Target="https://infourok.ru/prezentaciya-po-orkse-na-temu-pravoslavnaya-molitva-klass-490487.html" Type="http://schemas.openxmlformats.org/officeDocument/2006/relationships/hyperlink" Id="rId43"/>
    <Relationship TargetMode="External" Target="https://vk.com/wall-214694086_889" Type="http://schemas.openxmlformats.org/officeDocument/2006/relationships/hyperlink" Id="rId44"/>
    <Relationship TargetMode="External" Target="https://infourok.ru/prezentaciya-po-orkse-na-temu-tainstvo-prichastiya-4-klass-5106717.html" Type="http://schemas.openxmlformats.org/officeDocument/2006/relationships/hyperlink" Id="rId45"/>
    <Relationship TargetMode="External" Target="https://multiurok.ru/files/prezentatsiia-po-orkse-pravoslavie.html" Type="http://schemas.openxmlformats.org/officeDocument/2006/relationships/hyperlink" Id="rId46"/>
    <Relationship TargetMode="External" Target="https://infourok.ru/prezentaciya-po-orkse-na-temu-podvig-klass-1213383.html" Type="http://schemas.openxmlformats.org/officeDocument/2006/relationships/hyperlink" Id="rId47"/>
    <Relationship TargetMode="External" Target="https://vk.com/wall-186364755_3989" Type="http://schemas.openxmlformats.org/officeDocument/2006/relationships/hyperlink" Id="rId48"/>
    <Relationship TargetMode="External" Target="https://infourok.ru/prezentaciya-na-temu-roditeli-i-deti-7131224.html" Type="http://schemas.openxmlformats.org/officeDocument/2006/relationships/hyperlink" Id="rId49"/>
    <Relationship TargetMode="External" Target="https://infourok.ru/prezentaciya-na-temu-monashestvo-dlya-klassa-po-osnovam-religioznih-kultur-i-svetskoy-etiki-modulyu-osnovi-pravoslavnoy-kulturi-3407501.html" Type="http://schemas.openxmlformats.org/officeDocument/2006/relationships/hyperlink" Id="rId50"/>
    <Relationship TargetMode="External" Target="https://vk.com/wall-214694086_1145" Type="http://schemas.openxmlformats.org/officeDocument/2006/relationships/hyperlink" Id="rId51"/>
    <Relationship TargetMode="External" Target="https://vk.com/wall-214694086_1241" Type="http://schemas.openxmlformats.org/officeDocument/2006/relationships/hyperlink" Id="rId52"/>
    <Relationship TargetMode="External" Target="https://vk.com/wall-214694086_1278" Type="http://schemas.openxmlformats.org/officeDocument/2006/relationships/hyperlink" Id="rId53"/>
    <Relationship TargetMode="External" Target="https://vk.com/wall-214694086_1337" Type="http://schemas.openxmlformats.org/officeDocument/2006/relationships/hyperlink" Id="rId54"/>
</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