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052676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dd289b92-99f9-4ffd-99dd-b96878a7ef5e" w:id="1"/>
      <w:r>
        <w:rPr>
          <w:rFonts w:ascii="Times New Roman" w:hAnsi="Times New Roman"/>
          <w:b/>
          <w:i w:val="false"/>
          <w:color w:val="000000"/>
          <w:sz w:val="28"/>
        </w:rPr>
        <w:t>Министерство образования Приморского края</w:t>
      </w:r>
      <w:bookmarkEnd w:id="1"/>
      <w:r>
        <w:rPr>
          <w:rFonts w:ascii="Times New Roman" w:hAnsi="Times New Roman"/>
          <w:b/>
          <w:i w:val="false"/>
          <w:color w:val="000000"/>
          <w:sz w:val="28"/>
        </w:rPr>
        <w:t xml:space="preserve"> </w:t>
      </w:r>
    </w:p>
    <w:p>
      <w:pPr>
        <w:spacing w:before="0" w:after="0" w:line="408"/>
        <w:ind w:left="120"/>
        <w:jc w:val="center"/>
      </w:pPr>
      <w:bookmarkStart w:name="f4ab8d2b-cc63-4162-8637-082a4aa72642" w:id="2"/>
      <w:r>
        <w:rPr>
          <w:rFonts w:ascii="Times New Roman" w:hAnsi="Times New Roman"/>
          <w:b/>
          <w:i w:val="false"/>
          <w:color w:val="000000"/>
          <w:sz w:val="28"/>
        </w:rPr>
        <w:t>Отдел образования Пограничного округа</w:t>
      </w:r>
      <w:bookmarkEnd w:id="2"/>
    </w:p>
    <w:p>
      <w:pPr>
        <w:spacing w:before="0" w:after="0" w:line="408"/>
        <w:ind w:left="120"/>
        <w:jc w:val="center"/>
      </w:pPr>
      <w:r>
        <w:rPr>
          <w:rFonts w:ascii="Times New Roman" w:hAnsi="Times New Roman"/>
          <w:b/>
          <w:i w:val="false"/>
          <w:color w:val="000000"/>
          <w:sz w:val="28"/>
        </w:rPr>
        <w:t>МБОУ "Барано-Оренбургская СОШ ПМР"</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методическим объединением учителей</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Маринец С.А.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133а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26</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Бисик Е.П.</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133-а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26</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Гаврилов В.В.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133а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26</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5330270)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«Химия. Углубленный уровень»</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8b243c2b-d9e4-44f5-a2b5-32ebc85ef21c" w:id="3"/>
      <w:r>
        <w:rPr>
          <w:rFonts w:ascii="Times New Roman" w:hAnsi="Times New Roman"/>
          <w:b/>
          <w:i w:val="false"/>
          <w:color w:val="000000"/>
          <w:sz w:val="28"/>
        </w:rPr>
        <w:t>с.Барано-Оренбургское 2024-2025г.</w:t>
      </w:r>
      <w:bookmarkEnd w:id="3"/>
      <w:r>
        <w:rPr>
          <w:rFonts w:ascii="Times New Roman" w:hAnsi="Times New Roman"/>
          <w:b/>
          <w:i w:val="false"/>
          <w:color w:val="000000"/>
          <w:sz w:val="28"/>
        </w:rPr>
        <w:t xml:space="preserve"> </w:t>
      </w:r>
    </w:p>
    <w:p>
      <w:pPr>
        <w:spacing w:before="0" w:after="0"/>
        <w:ind w:left="120"/>
        <w:jc w:val="left"/>
      </w:pPr>
    </w:p>
    <w:bookmarkStart w:name="block-40526762" w:id="4"/>
    <w:p>
      <w:pPr>
        <w:sectPr>
          <w:pgSz w:w="11906" w:h="16383" w:orient="portrait"/>
        </w:sectPr>
      </w:pPr>
    </w:p>
    <w:bookmarkEnd w:id="4"/>
    <w:bookmarkEnd w:id="0"/>
    <w:bookmarkStart w:name="block-40526763" w:id="5"/>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Рабочая программа по химии на уровне среднего общего образования разработана</w:t>
      </w:r>
      <w:r>
        <w:rPr>
          <w:rFonts w:ascii="Times New Roman" w:hAnsi="Times New Roman"/>
          <w:b w:val="false"/>
          <w:i w:val="false"/>
          <w:color w:val="000000"/>
          <w:sz w:val="28"/>
        </w:rPr>
        <w:t xml:space="preserve"> на основе </w:t>
      </w:r>
      <w:r>
        <w:rPr>
          <w:rFonts w:ascii="Times New Roman" w:hAnsi="Times New Roman"/>
          <w:b w:val="false"/>
          <w:i w:val="false"/>
          <w:color w:val="000000"/>
          <w:sz w:val="28"/>
        </w:rPr>
        <w:t xml:space="preserve">Федерального закона от 29.12.2012 № 273-ФЗ «Об образовании в Российской Федерации», </w:t>
      </w:r>
      <w:r>
        <w:rPr>
          <w:rFonts w:ascii="Times New Roman" w:hAnsi="Times New Roman"/>
          <w:b w:val="false"/>
          <w:i w:val="false"/>
          <w:color w:val="000000"/>
          <w:sz w:val="28"/>
        </w:rPr>
        <w:t xml:space="preserve">требований к результатам освоения федеральной образовательной программы среднего общего образования(ФОП СОО), представленных в </w:t>
      </w:r>
      <w:r>
        <w:rPr>
          <w:rFonts w:ascii="Times New Roman" w:hAnsi="Times New Roman"/>
          <w:b w:val="false"/>
          <w:i w:val="false"/>
          <w:color w:val="000000"/>
          <w:sz w:val="28"/>
        </w:rPr>
        <w:t xml:space="preserve">Федеральном государственном образовательном стандарте </w:t>
      </w:r>
      <w:r>
        <w:rPr>
          <w:rFonts w:ascii="Times New Roman" w:hAnsi="Times New Roman"/>
          <w:b w:val="false"/>
          <w:i w:val="false"/>
          <w:color w:val="000000"/>
          <w:sz w:val="28"/>
        </w:rPr>
        <w:t>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pPr>
        <w:spacing w:before="0" w:after="0" w:line="264"/>
        <w:ind w:firstLine="600"/>
        <w:jc w:val="both"/>
      </w:pPr>
      <w:r>
        <w:rPr>
          <w:rFonts w:ascii="Times New Roman" w:hAnsi="Times New Roman"/>
          <w:b w:val="false"/>
          <w:i w:val="false"/>
          <w:color w:val="000000"/>
          <w:sz w:val="28"/>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pPr>
        <w:spacing w:before="0" w:after="0" w:line="264"/>
        <w:ind w:firstLine="600"/>
        <w:jc w:val="both"/>
      </w:pPr>
      <w:r>
        <w:rPr>
          <w:rFonts w:ascii="Times New Roman" w:hAnsi="Times New Roman"/>
          <w:b w:val="false"/>
          <w:i w:val="false"/>
          <w:color w:val="000000"/>
          <w:sz w:val="28"/>
        </w:rPr>
        <w:t>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Свидетельством тому являются следующие выполняемые программой по химии функции:</w:t>
      </w:r>
    </w:p>
    <w:p>
      <w:pPr>
        <w:numPr>
          <w:ilvl w:val="0"/>
          <w:numId w:val="1"/>
        </w:numPr>
        <w:spacing w:before="0" w:after="0" w:line="264"/>
        <w:jc w:val="both"/>
      </w:pPr>
      <w:r>
        <w:rPr>
          <w:rFonts w:ascii="Times New Roman" w:hAnsi="Times New Roman"/>
          <w:b w:val="false"/>
          <w:i w:val="false"/>
          <w:color w:val="000000"/>
          <w:sz w:val="28"/>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pPr>
        <w:numPr>
          <w:ilvl w:val="0"/>
          <w:numId w:val="1"/>
        </w:numPr>
        <w:spacing w:before="0" w:after="0" w:line="264"/>
        <w:jc w:val="both"/>
      </w:pPr>
      <w:r>
        <w:rPr>
          <w:rFonts w:ascii="Times New Roman" w:hAnsi="Times New Roman"/>
          <w:b w:val="false"/>
          <w:i w:val="false"/>
          <w:color w:val="000000"/>
          <w:sz w:val="28"/>
        </w:rPr>
        <w:t>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pPr>
        <w:spacing w:before="0" w:after="0" w:line="264"/>
        <w:ind w:firstLine="600"/>
        <w:jc w:val="both"/>
      </w:pPr>
      <w:r>
        <w:rPr>
          <w:rFonts w:ascii="Times New Roman" w:hAnsi="Times New Roman"/>
          <w:b w:val="false"/>
          <w:i w:val="false"/>
          <w:color w:val="000000"/>
          <w:sz w:val="28"/>
        </w:rPr>
        <w:t xml:space="preserve">Программа для углублённого изучения химии: </w:t>
      </w:r>
    </w:p>
    <w:p>
      <w:pPr>
        <w:numPr>
          <w:ilvl w:val="0"/>
          <w:numId w:val="2"/>
        </w:numPr>
        <w:spacing w:before="0" w:after="0" w:line="264"/>
        <w:jc w:val="both"/>
      </w:pPr>
      <w:r>
        <w:rPr>
          <w:rFonts w:ascii="Times New Roman" w:hAnsi="Times New Roman"/>
          <w:b w:val="false"/>
          <w:i w:val="false"/>
          <w:color w:val="000000"/>
          <w:sz w:val="28"/>
        </w:rPr>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pPr>
        <w:numPr>
          <w:ilvl w:val="0"/>
          <w:numId w:val="2"/>
        </w:numPr>
        <w:spacing w:before="0" w:after="0" w:line="264"/>
        <w:jc w:val="both"/>
      </w:pPr>
      <w:r>
        <w:rPr>
          <w:rFonts w:ascii="Times New Roman" w:hAnsi="Times New Roman"/>
          <w:b w:val="false"/>
          <w:i w:val="false"/>
          <w:color w:val="000000"/>
          <w:sz w:val="28"/>
        </w:rPr>
        <w:t xml:space="preserve">даёт примерное распределение учебного времени, рекомендуемого для изучения отдельных тем; </w:t>
      </w:r>
    </w:p>
    <w:p>
      <w:pPr>
        <w:numPr>
          <w:ilvl w:val="0"/>
          <w:numId w:val="2"/>
        </w:numPr>
        <w:spacing w:before="0" w:after="0" w:line="264"/>
        <w:jc w:val="both"/>
      </w:pPr>
      <w:r>
        <w:rPr>
          <w:rFonts w:ascii="Times New Roman" w:hAnsi="Times New Roman"/>
          <w:b w:val="false"/>
          <w:i w:val="false"/>
          <w:color w:val="000000"/>
          <w:sz w:val="28"/>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pPr>
        <w:numPr>
          <w:ilvl w:val="0"/>
          <w:numId w:val="2"/>
        </w:numPr>
        <w:spacing w:before="0" w:after="0" w:line="264"/>
        <w:jc w:val="both"/>
      </w:pPr>
      <w:r>
        <w:rPr>
          <w:rFonts w:ascii="Times New Roman" w:hAnsi="Times New Roman"/>
          <w:b w:val="false"/>
          <w:i w:val="false"/>
          <w:color w:val="000000"/>
          <w:sz w:val="28"/>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pPr>
        <w:spacing w:before="0" w:after="0" w:line="264"/>
        <w:ind w:firstLine="600"/>
        <w:jc w:val="both"/>
      </w:pPr>
      <w:r>
        <w:rPr>
          <w:rFonts w:ascii="Times New Roman" w:hAnsi="Times New Roman"/>
          <w:b w:val="false"/>
          <w:i w:val="false"/>
          <w:color w:val="000000"/>
          <w:sz w:val="28"/>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pPr>
        <w:spacing w:before="0" w:after="0" w:line="264"/>
        <w:ind w:firstLine="600"/>
        <w:jc w:val="both"/>
      </w:pPr>
      <w:r>
        <w:rPr>
          <w:rFonts w:ascii="Times New Roman" w:hAnsi="Times New Roman"/>
          <w:b w:val="false"/>
          <w:i w:val="false"/>
          <w:color w:val="000000"/>
          <w:sz w:val="28"/>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pPr>
        <w:spacing w:before="0" w:after="0" w:line="264"/>
        <w:ind w:firstLine="600"/>
        <w:jc w:val="both"/>
      </w:pPr>
      <w:r>
        <w:rPr>
          <w:rFonts w:ascii="Times New Roman" w:hAnsi="Times New Roman"/>
          <w:b w:val="false"/>
          <w:i w:val="false"/>
          <w:color w:val="000000"/>
          <w:sz w:val="28"/>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pPr>
        <w:spacing w:before="0" w:after="0" w:line="264"/>
        <w:ind w:firstLine="600"/>
        <w:jc w:val="both"/>
      </w:pPr>
      <w:r>
        <w:rPr>
          <w:rFonts w:ascii="Times New Roman" w:hAnsi="Times New Roman"/>
          <w:b w:val="false"/>
          <w:i w:val="false"/>
          <w:color w:val="000000"/>
          <w:sz w:val="28"/>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pPr>
        <w:spacing w:before="0" w:after="0" w:line="264"/>
        <w:ind w:firstLine="600"/>
        <w:jc w:val="both"/>
      </w:pPr>
      <w:r>
        <w:rPr>
          <w:rFonts w:ascii="Times New Roman" w:hAnsi="Times New Roman"/>
          <w:b w:val="false"/>
          <w:i w:val="false"/>
          <w:color w:val="000000"/>
          <w:sz w:val="28"/>
        </w:rPr>
        <w:t>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массы и энергии, законы термодинамики, электролиза, представления о строении веществ и другое.</w:t>
      </w:r>
    </w:p>
    <w:p>
      <w:pPr>
        <w:spacing w:before="0" w:after="0" w:line="264"/>
        <w:ind w:firstLine="600"/>
        <w:jc w:val="both"/>
      </w:pPr>
      <w:r>
        <w:rPr>
          <w:rFonts w:ascii="Times New Roman" w:hAnsi="Times New Roman"/>
          <w:b w:val="false"/>
          <w:i w:val="false"/>
          <w:color w:val="000000"/>
          <w:sz w:val="28"/>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pPr>
        <w:spacing w:before="0" w:after="0" w:line="264"/>
        <w:ind w:firstLine="600"/>
        <w:jc w:val="both"/>
      </w:pPr>
      <w:r>
        <w:rPr>
          <w:rFonts w:ascii="Times New Roman" w:hAnsi="Times New Roman"/>
          <w:b w:val="false"/>
          <w:i w:val="false"/>
          <w:color w:val="000000"/>
          <w:sz w:val="28"/>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pPr>
        <w:spacing w:before="0" w:after="0" w:line="264"/>
        <w:ind w:firstLine="600"/>
        <w:jc w:val="both"/>
      </w:pPr>
      <w:r>
        <w:rPr>
          <w:rFonts w:ascii="Times New Roman" w:hAnsi="Times New Roman"/>
          <w:b w:val="false"/>
          <w:i w:val="false"/>
          <w:color w:val="000000"/>
          <w:sz w:val="28"/>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pPr>
        <w:numPr>
          <w:ilvl w:val="0"/>
          <w:numId w:val="3"/>
        </w:numPr>
        <w:spacing w:before="0" w:after="0" w:line="264"/>
        <w:jc w:val="both"/>
      </w:pPr>
      <w:r>
        <w:rPr>
          <w:rFonts w:ascii="Times New Roman" w:hAnsi="Times New Roman"/>
          <w:b w:val="false"/>
          <w:i w:val="false"/>
          <w:color w:val="000000"/>
          <w:sz w:val="28"/>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pPr>
        <w:numPr>
          <w:ilvl w:val="0"/>
          <w:numId w:val="3"/>
        </w:numPr>
        <w:spacing w:before="0" w:after="0" w:line="264"/>
        <w:jc w:val="both"/>
      </w:pPr>
      <w:r>
        <w:rPr>
          <w:rFonts w:ascii="Times New Roman" w:hAnsi="Times New Roman"/>
          <w:b w:val="false"/>
          <w:i w:val="false"/>
          <w:color w:val="000000"/>
          <w:sz w:val="28"/>
        </w:rPr>
        <w:t>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pPr>
        <w:numPr>
          <w:ilvl w:val="0"/>
          <w:numId w:val="3"/>
        </w:numPr>
        <w:spacing w:before="0" w:after="0" w:line="264"/>
        <w:jc w:val="both"/>
      </w:pPr>
      <w:r>
        <w:rPr>
          <w:rFonts w:ascii="Times New Roman" w:hAnsi="Times New Roman"/>
          <w:b w:val="false"/>
          <w:i w:val="false"/>
          <w:color w:val="000000"/>
          <w:sz w:val="28"/>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pPr>
        <w:numPr>
          <w:ilvl w:val="0"/>
          <w:numId w:val="3"/>
        </w:numPr>
        <w:spacing w:before="0" w:after="0" w:line="264"/>
        <w:jc w:val="both"/>
      </w:pPr>
      <w:r>
        <w:rPr>
          <w:rFonts w:ascii="Times New Roman" w:hAnsi="Times New Roman"/>
          <w:b w:val="false"/>
          <w:i w:val="false"/>
          <w:color w:val="000000"/>
          <w:sz w:val="28"/>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pPr>
        <w:spacing w:before="0" w:after="0" w:line="264"/>
        <w:ind w:left="120"/>
        <w:jc w:val="both"/>
      </w:pPr>
      <w:r>
        <w:rPr>
          <w:rFonts w:ascii="Times New Roman" w:hAnsi="Times New Roman"/>
          <w:b w:val="false"/>
          <w:i w:val="false"/>
          <w:color w:val="000000"/>
          <w:sz w:val="28"/>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pPr>
        <w:numPr>
          <w:ilvl w:val="0"/>
          <w:numId w:val="4"/>
        </w:numPr>
        <w:spacing w:before="0" w:after="0" w:line="264"/>
        <w:jc w:val="both"/>
      </w:pPr>
      <w:r>
        <w:rPr>
          <w:rFonts w:ascii="Times New Roman" w:hAnsi="Times New Roman"/>
          <w:b w:val="false"/>
          <w:i w:val="false"/>
          <w:color w:val="000000"/>
          <w:sz w:val="28"/>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pPr>
        <w:numPr>
          <w:ilvl w:val="0"/>
          <w:numId w:val="4"/>
        </w:numPr>
        <w:spacing w:before="0" w:after="0" w:line="264"/>
        <w:jc w:val="both"/>
      </w:pPr>
      <w:r>
        <w:rPr>
          <w:rFonts w:ascii="Times New Roman" w:hAnsi="Times New Roman"/>
          <w:b w:val="false"/>
          <w:i w:val="false"/>
          <w:color w:val="000000"/>
          <w:sz w:val="28"/>
        </w:rPr>
        <w:t>развитие мотивации к обучению и познанию, способностей к самоконтролю и самовоспитанию на основе усвоения общечеловеческих ценностей;</w:t>
      </w:r>
    </w:p>
    <w:p>
      <w:pPr>
        <w:numPr>
          <w:ilvl w:val="0"/>
          <w:numId w:val="4"/>
        </w:numPr>
        <w:spacing w:before="0" w:after="0" w:line="264"/>
        <w:jc w:val="both"/>
      </w:pPr>
      <w:r>
        <w:rPr>
          <w:rFonts w:ascii="Times New Roman" w:hAnsi="Times New Roman"/>
          <w:b w:val="false"/>
          <w:i w:val="false"/>
          <w:color w:val="000000"/>
          <w:sz w:val="28"/>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pPr>
        <w:numPr>
          <w:ilvl w:val="0"/>
          <w:numId w:val="4"/>
        </w:numPr>
        <w:spacing w:before="0" w:after="0" w:line="264"/>
        <w:jc w:val="both"/>
      </w:pPr>
      <w:r>
        <w:rPr>
          <w:rFonts w:ascii="Times New Roman" w:hAnsi="Times New Roman"/>
          <w:b w:val="false"/>
          <w:i w:val="false"/>
          <w:color w:val="000000"/>
          <w:sz w:val="28"/>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pPr>
        <w:spacing w:before="0" w:after="0" w:line="264"/>
        <w:ind w:left="120"/>
        <w:jc w:val="both"/>
      </w:pPr>
      <w:bookmarkStart w:name="a144c275-5dda-41db-8d94-37f2810a0979" w:id="6"/>
      <w:r>
        <w:rPr>
          <w:rFonts w:ascii="Times New Roman" w:hAnsi="Times New Roman"/>
          <w:b w:val="false"/>
          <w:i w:val="false"/>
          <w:color w:val="000000"/>
          <w:sz w:val="28"/>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6"/>
    </w:p>
    <w:p>
      <w:pPr>
        <w:spacing w:before="0" w:after="0" w:line="264"/>
        <w:ind w:left="120"/>
        <w:jc w:val="both"/>
      </w:pPr>
    </w:p>
    <w:bookmarkStart w:name="block-40526763" w:id="7"/>
    <w:p>
      <w:pPr>
        <w:sectPr>
          <w:pgSz w:w="11906" w:h="16383" w:orient="portrait"/>
        </w:sectPr>
      </w:pPr>
    </w:p>
    <w:bookmarkEnd w:id="7"/>
    <w:bookmarkEnd w:id="5"/>
    <w:bookmarkStart w:name="block-40526765" w:id="8"/>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10 КЛАСС </w:t>
      </w:r>
    </w:p>
    <w:p>
      <w:pPr>
        <w:spacing w:before="0" w:after="0" w:line="264"/>
        <w:ind w:left="120"/>
        <w:jc w:val="both"/>
      </w:pPr>
    </w:p>
    <w:p>
      <w:pPr>
        <w:spacing w:before="0" w:after="0" w:line="264"/>
        <w:ind w:left="120"/>
        <w:jc w:val="both"/>
      </w:pPr>
      <w:r>
        <w:rPr>
          <w:rFonts w:ascii="Times New Roman" w:hAnsi="Times New Roman"/>
          <w:b/>
          <w:i w:val="false"/>
          <w:color w:val="000000"/>
          <w:sz w:val="28"/>
        </w:rPr>
        <w:t>ОРГАНИЧЕСКАЯ ХИМИЯ</w:t>
      </w:r>
    </w:p>
    <w:p>
      <w:pPr>
        <w:spacing w:before="0" w:after="0" w:line="264"/>
        <w:ind w:firstLine="600"/>
        <w:jc w:val="both"/>
      </w:pPr>
      <w:r>
        <w:rPr>
          <w:rFonts w:ascii="Times New Roman" w:hAnsi="Times New Roman"/>
          <w:b/>
          <w:i w:val="false"/>
          <w:color w:val="000000"/>
          <w:sz w:val="28"/>
        </w:rPr>
        <w:t>Теоретические основы органической химии.</w:t>
      </w:r>
    </w:p>
    <w:p>
      <w:pPr>
        <w:spacing w:before="0" w:after="0" w:line="264"/>
        <w:ind w:firstLine="600"/>
        <w:jc w:val="both"/>
      </w:pPr>
      <w:r>
        <w:rPr>
          <w:rFonts w:ascii="Times New Roman" w:hAnsi="Times New Roman"/>
          <w:b w:val="false"/>
          <w:i w:val="false"/>
          <w:color w:val="000000"/>
          <w:sz w:val="28"/>
        </w:rPr>
        <w:t xml:space="preserve">Предмет и значение органической химии, представление о многообразии органических соединений. </w:t>
      </w:r>
    </w:p>
    <w:p>
      <w:pPr>
        <w:spacing w:before="0" w:after="0" w:line="264"/>
        <w:ind w:firstLine="600"/>
        <w:jc w:val="both"/>
      </w:pPr>
      <w:r>
        <w:rPr>
          <w:rFonts w:ascii="Times New Roman" w:hAnsi="Times New Roman"/>
          <w:b w:val="false"/>
          <w:i w:val="false"/>
          <w:color w:val="000000"/>
          <w:sz w:val="28"/>
        </w:rPr>
        <w:t>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σ- и π-связи.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pPr>
        <w:spacing w:before="0" w:after="0" w:line="264"/>
        <w:ind w:firstLine="600"/>
        <w:jc w:val="both"/>
      </w:pPr>
      <w:r>
        <w:rPr>
          <w:rFonts w:ascii="Times New Roman" w:hAnsi="Times New Roman"/>
          <w:b w:val="false"/>
          <w:i w:val="false"/>
          <w:color w:val="000000"/>
          <w:sz w:val="28"/>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Изомерия. Виды изомерии: структурная, пространственная. Электронные эффекты в молекулах органических соединений (индуктивный и мезомерный эффекты). </w:t>
      </w:r>
    </w:p>
    <w:p>
      <w:pPr>
        <w:spacing w:before="0" w:after="0" w:line="264"/>
        <w:ind w:firstLine="600"/>
        <w:jc w:val="both"/>
      </w:pPr>
      <w:r>
        <w:rPr>
          <w:rFonts w:ascii="Times New Roman" w:hAnsi="Times New Roman"/>
          <w:b w:val="false"/>
          <w:i w:val="false"/>
          <w:color w:val="000000"/>
          <w:sz w:val="28"/>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(IUPAC) и тривиальные названия отдельных представителей.</w:t>
      </w:r>
    </w:p>
    <w:p>
      <w:pPr>
        <w:spacing w:before="0" w:after="0" w:line="264"/>
        <w:ind w:firstLine="600"/>
        <w:jc w:val="both"/>
      </w:pPr>
      <w:r>
        <w:rPr>
          <w:rFonts w:ascii="Times New Roman" w:hAnsi="Times New Roman"/>
          <w:b w:val="false"/>
          <w:i w:val="false"/>
          <w:color w:val="000000"/>
          <w:sz w:val="28"/>
        </w:rPr>
        <w:t>Особенности и классификация органических реакций. Окислительно-восстановительные реакции в органической химии.</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pPr>
        <w:spacing w:before="0" w:after="0" w:line="264"/>
        <w:ind w:firstLine="600"/>
        <w:jc w:val="both"/>
      </w:pPr>
      <w:r>
        <w:rPr>
          <w:rFonts w:ascii="Times New Roman" w:hAnsi="Times New Roman"/>
          <w:b/>
          <w:i w:val="false"/>
          <w:color w:val="000000"/>
          <w:sz w:val="28"/>
        </w:rPr>
        <w:t>Углеводороды.</w:t>
      </w:r>
    </w:p>
    <w:p>
      <w:pPr>
        <w:spacing w:before="0" w:after="0" w:line="264"/>
        <w:ind w:firstLine="600"/>
        <w:jc w:val="both"/>
      </w:pPr>
      <w:r>
        <w:rPr>
          <w:rFonts w:ascii="Times New Roman" w:hAnsi="Times New Roman"/>
          <w:b w:val="false"/>
          <w:i w:val="false"/>
          <w:color w:val="000000"/>
          <w:sz w:val="28"/>
        </w:rPr>
        <w:t>Алканы. Гомологический ряд алканов, общая формула, номенклатура и изомерия. Электронное и пространственное строение молекул алканов, sp</w:t>
      </w:r>
      <w:r>
        <w:rPr>
          <w:rFonts w:ascii="Times New Roman" w:hAnsi="Times New Roman"/>
          <w:b w:val="false"/>
          <w:i w:val="false"/>
          <w:color w:val="000000"/>
          <w:sz w:val="28"/>
          <w:vertAlign w:val="superscript"/>
        </w:rPr>
        <w:t>3</w:t>
      </w:r>
      <w:r>
        <w:rPr>
          <w:rFonts w:ascii="Times New Roman" w:hAnsi="Times New Roman"/>
          <w:b w:val="false"/>
          <w:i w:val="false"/>
          <w:color w:val="000000"/>
          <w:sz w:val="28"/>
        </w:rPr>
        <w:t xml:space="preserve">-гибридизация атомных орбиталей углерода, σ-связь. Физические свойства алканов. </w:t>
      </w:r>
    </w:p>
    <w:p>
      <w:pPr>
        <w:spacing w:before="0" w:after="0" w:line="264"/>
        <w:ind w:firstLine="600"/>
        <w:jc w:val="both"/>
      </w:pPr>
      <w:r>
        <w:rPr>
          <w:rFonts w:ascii="Times New Roman" w:hAnsi="Times New Roman"/>
          <w:b w:val="false"/>
          <w:i w:val="false"/>
          <w:color w:val="000000"/>
          <w:sz w:val="28"/>
        </w:rPr>
        <w:t xml:space="preserve">Химические свойства алканов: реакции замещения, изомеризации, дегидрирования, циклизации, пиролиза, крекинга, горения. </w:t>
      </w:r>
      <w:r>
        <w:rPr>
          <w:rFonts w:ascii="Times New Roman" w:hAnsi="Times New Roman"/>
          <w:b w:val="false"/>
          <w:i w:val="false"/>
          <w:color w:val="000000"/>
          <w:sz w:val="28"/>
        </w:rPr>
        <w:t>Представление о механизме реакций радикального замещения.</w:t>
      </w:r>
    </w:p>
    <w:p>
      <w:pPr>
        <w:spacing w:before="0" w:after="0" w:line="264"/>
        <w:ind w:firstLine="600"/>
        <w:jc w:val="both"/>
      </w:pPr>
      <w:r>
        <w:rPr>
          <w:rFonts w:ascii="Times New Roman" w:hAnsi="Times New Roman"/>
          <w:b w:val="false"/>
          <w:i w:val="false"/>
          <w:color w:val="000000"/>
          <w:sz w:val="28"/>
        </w:rPr>
        <w:t xml:space="preserve">Нахождение в природе. Способы получения и применение алканов. </w:t>
      </w:r>
    </w:p>
    <w:p>
      <w:pPr>
        <w:spacing w:before="0" w:after="0" w:line="264"/>
        <w:ind w:firstLine="600"/>
        <w:jc w:val="both"/>
      </w:pPr>
      <w:r>
        <w:rPr>
          <w:rFonts w:ascii="Times New Roman" w:hAnsi="Times New Roman"/>
          <w:b w:val="false"/>
          <w:i w:val="false"/>
          <w:color w:val="000000"/>
          <w:sz w:val="28"/>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pPr>
        <w:spacing w:before="0" w:after="0" w:line="264"/>
        <w:ind w:firstLine="600"/>
        <w:jc w:val="both"/>
      </w:pPr>
      <w:r>
        <w:rPr>
          <w:rFonts w:ascii="Times New Roman" w:hAnsi="Times New Roman"/>
          <w:b w:val="false"/>
          <w:i w:val="false"/>
          <w:color w:val="000000"/>
          <w:sz w:val="28"/>
        </w:rPr>
        <w:t>Алкены. Гомологический ряд алкенов, общая формула, номенклатура. Электронное и пространственное строение молекул алкенов, sp</w:t>
      </w:r>
      <w:r>
        <w:rPr>
          <w:rFonts w:ascii="Times New Roman" w:hAnsi="Times New Roman"/>
          <w:b w:val="false"/>
          <w:i w:val="false"/>
          <w:color w:val="000000"/>
          <w:sz w:val="28"/>
          <w:vertAlign w:val="superscript"/>
        </w:rPr>
        <w:t>2</w:t>
      </w:r>
      <w:r>
        <w:rPr>
          <w:rFonts w:ascii="Times New Roman" w:hAnsi="Times New Roman"/>
          <w:b w:val="false"/>
          <w:i w:val="false"/>
          <w:color w:val="000000"/>
          <w:sz w:val="28"/>
        </w:rPr>
        <w:t xml:space="preserve">-гибридизация атомных орбиталей углерода, σ- и π-связи. Структурная и геометрическая (цис-транс-) изомерия. Физические свойства алкенов. Химические свойства: реакции присоединения, замещения в α-положение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pPr>
        <w:spacing w:before="0" w:after="0" w:line="264"/>
        <w:ind w:firstLine="600"/>
        <w:jc w:val="both"/>
      </w:pPr>
      <w:r>
        <w:rPr>
          <w:rFonts w:ascii="Times New Roman" w:hAnsi="Times New Roman"/>
          <w:b w:val="false"/>
          <w:i w:val="false"/>
          <w:color w:val="000000"/>
          <w:sz w:val="28"/>
        </w:rPr>
        <w:t xml:space="preserve">Алкадиены. Классификация алкадиенов (сопряжённые, изолированные, </w:t>
      </w:r>
      <w:r>
        <w:rPr>
          <w:rFonts w:ascii="Times New Roman" w:hAnsi="Times New Roman"/>
          <w:b w:val="false"/>
          <w:i/>
          <w:color w:val="000000"/>
          <w:sz w:val="28"/>
        </w:rPr>
        <w:t>кумулированные</w:t>
      </w:r>
      <w:r>
        <w:rPr>
          <w:rFonts w:ascii="Times New Roman" w:hAnsi="Times New Roman"/>
          <w:b w:val="false"/>
          <w:i w:val="false"/>
          <w:color w:val="000000"/>
          <w:sz w:val="28"/>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pPr>
        <w:spacing w:before="0" w:after="0" w:line="264"/>
        <w:ind w:firstLine="600"/>
        <w:jc w:val="both"/>
      </w:pPr>
      <w:r>
        <w:rPr>
          <w:rFonts w:ascii="Times New Roman" w:hAnsi="Times New Roman"/>
          <w:b w:val="false"/>
          <w:i w:val="false"/>
          <w:color w:val="000000"/>
          <w:sz w:val="28"/>
        </w:rPr>
        <w:t>Алкины. Гомологический ряд алкинов, общая формула, номенклатура и изомерия. Электронное и пространственное строение молекул алкинов, sp-гибридизация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pPr>
        <w:spacing w:before="0" w:after="0" w:line="264"/>
        <w:ind w:firstLine="600"/>
        <w:jc w:val="both"/>
      </w:pPr>
      <w:r>
        <w:rPr>
          <w:rFonts w:ascii="Times New Roman" w:hAnsi="Times New Roman"/>
          <w:b w:val="false"/>
          <w:i w:val="false"/>
          <w:color w:val="000000"/>
          <w:sz w:val="28"/>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pPr>
        <w:spacing w:before="0" w:after="0" w:line="264"/>
        <w:ind w:firstLine="600"/>
        <w:jc w:val="both"/>
      </w:pPr>
      <w:r>
        <w:rPr>
          <w:rFonts w:ascii="Times New Roman" w:hAnsi="Times New Roman"/>
          <w:b w:val="false"/>
          <w:i w:val="false"/>
          <w:color w:val="000000"/>
          <w:sz w:val="28"/>
        </w:rPr>
        <w:t xml:space="preserve">Природный газ. Попутные нефтяные газы. Нефть и её происхождение. Каменный уголь и продукты его переработки. Способы переработки нефти: перегонка, крекинг (термический, каталитический), риформинг, пиролиз. Продукты переработки нефти, их применение в промышленности и в быту. </w:t>
      </w:r>
    </w:p>
    <w:p>
      <w:pPr>
        <w:spacing w:before="0" w:after="0" w:line="264"/>
        <w:ind w:firstLine="600"/>
        <w:jc w:val="both"/>
      </w:pPr>
      <w:r>
        <w:rPr>
          <w:rFonts w:ascii="Times New Roman" w:hAnsi="Times New Roman"/>
          <w:b w:val="false"/>
          <w:i w:val="false"/>
          <w:color w:val="000000"/>
          <w:sz w:val="28"/>
        </w:rPr>
        <w:t>Генетическая связь между различными классами углеводородов.</w:t>
      </w:r>
    </w:p>
    <w:p>
      <w:pPr>
        <w:spacing w:before="0" w:after="0" w:line="264"/>
        <w:ind w:firstLine="600"/>
        <w:jc w:val="both"/>
      </w:pPr>
      <w:r>
        <w:rPr>
          <w:rFonts w:ascii="Times New Roman" w:hAnsi="Times New Roman"/>
          <w:b w:val="false"/>
          <w:i w:val="false"/>
          <w:color w:val="000000"/>
          <w:sz w:val="28"/>
        </w:rPr>
        <w:t xml:space="preserve">Электронное строение галогенпроизводных углеводородов. Реакции замещения галогена на гидроксогруппу, </w:t>
      </w:r>
      <w:r>
        <w:rPr>
          <w:rFonts w:ascii="Times New Roman" w:hAnsi="Times New Roman"/>
          <w:b w:val="false"/>
          <w:i w:val="false"/>
          <w:color w:val="000000"/>
          <w:sz w:val="28"/>
        </w:rPr>
        <w:t>нитрогруппу</w:t>
      </w:r>
      <w:r>
        <w:rPr>
          <w:rFonts w:ascii="Times New Roman" w:hAnsi="Times New Roman"/>
          <w:b w:val="false"/>
          <w:i w:val="false"/>
          <w:color w:val="000000"/>
          <w:sz w:val="28"/>
        </w:rPr>
        <w:t xml:space="preserve">, </w:t>
      </w:r>
      <w:r>
        <w:rPr>
          <w:rFonts w:ascii="Times New Roman" w:hAnsi="Times New Roman"/>
          <w:b w:val="false"/>
          <w:i w:val="false"/>
          <w:color w:val="000000"/>
          <w:sz w:val="28"/>
        </w:rPr>
        <w:t>цианогруппу</w:t>
      </w:r>
      <w:r>
        <w:rPr>
          <w:rFonts w:ascii="Times New Roman" w:hAnsi="Times New Roman"/>
          <w:b w:val="false"/>
          <w:i w:val="false"/>
          <w:color w:val="000000"/>
          <w:sz w:val="28"/>
        </w:rPr>
        <w:t xml:space="preserve">, </w:t>
      </w:r>
      <w:r>
        <w:rPr>
          <w:rFonts w:ascii="Times New Roman" w:hAnsi="Times New Roman"/>
          <w:b w:val="false"/>
          <w:i w:val="false"/>
          <w:color w:val="000000"/>
          <w:sz w:val="28"/>
        </w:rPr>
        <w:t>аминогруппу</w:t>
      </w:r>
      <w:r>
        <w:rPr>
          <w:rFonts w:ascii="Times New Roman" w:hAnsi="Times New Roman"/>
          <w:b w:val="false"/>
          <w:i w:val="false"/>
          <w:color w:val="000000"/>
          <w:sz w:val="28"/>
        </w:rPr>
        <w:t xml:space="preserve">. Действие на галогенпроизводные водного и спиртового раствора щёлочи. Взаимодействие дигалогеналканов с магнием и цинком. </w:t>
      </w:r>
      <w:r>
        <w:rPr>
          <w:rFonts w:ascii="Times New Roman" w:hAnsi="Times New Roman"/>
          <w:b w:val="false"/>
          <w:i w:val="false"/>
          <w:color w:val="000000"/>
          <w:sz w:val="28"/>
        </w:rPr>
        <w:t>Понятие о металлоорганических соединениях</w:t>
      </w:r>
      <w:r>
        <w:rPr>
          <w:rFonts w:ascii="Times New Roman" w:hAnsi="Times New Roman"/>
          <w:b w:val="false"/>
          <w:i w:val="false"/>
          <w:color w:val="000000"/>
          <w:sz w:val="28"/>
        </w:rPr>
        <w:t>. Использование галогенпроизводных углеводородов в быту, технике и при синтезе органических веществ.</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серебра(I)),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pPr>
        <w:spacing w:before="0" w:after="0" w:line="264"/>
        <w:ind w:firstLine="600"/>
        <w:jc w:val="both"/>
      </w:pPr>
      <w:r>
        <w:rPr>
          <w:rFonts w:ascii="Times New Roman" w:hAnsi="Times New Roman"/>
          <w:b/>
          <w:i w:val="false"/>
          <w:color w:val="000000"/>
          <w:sz w:val="28"/>
        </w:rPr>
        <w:t>Кислородсодержащие органические соединения.</w:t>
      </w:r>
    </w:p>
    <w:p>
      <w:pPr>
        <w:spacing w:before="0" w:after="0" w:line="264"/>
        <w:ind w:firstLine="600"/>
        <w:jc w:val="both"/>
      </w:pPr>
      <w:r>
        <w:rPr>
          <w:rFonts w:ascii="Times New Roman" w:hAnsi="Times New Roman"/>
          <w:b w:val="false"/>
          <w:i w:val="false"/>
          <w:color w:val="000000"/>
          <w:sz w:val="28"/>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pPr>
        <w:spacing w:before="0" w:after="0" w:line="264"/>
        <w:ind w:firstLine="600"/>
        <w:jc w:val="both"/>
      </w:pPr>
      <w:r>
        <w:rPr>
          <w:rFonts w:ascii="Times New Roman" w:hAnsi="Times New Roman"/>
          <w:b w:val="false"/>
          <w:i w:val="false"/>
          <w:color w:val="000000"/>
          <w:sz w:val="28"/>
        </w:rPr>
        <w:t xml:space="preserve">Простые эфиры, номенклатура и изомерия. Особенности физических и химических свойств. </w:t>
      </w:r>
    </w:p>
    <w:p>
      <w:pPr>
        <w:spacing w:before="0" w:after="0" w:line="264"/>
        <w:ind w:firstLine="600"/>
        <w:jc w:val="both"/>
      </w:pPr>
      <w:r>
        <w:rPr>
          <w:rFonts w:ascii="Times New Roman" w:hAnsi="Times New Roman"/>
          <w:b w:val="false"/>
          <w:i w:val="false"/>
          <w:color w:val="000000"/>
          <w:sz w:val="28"/>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w:t>
      </w:r>
      <w:r>
        <w:rPr>
          <w:rFonts w:ascii="Times New Roman" w:hAnsi="Times New Roman"/>
          <w:b w:val="false"/>
          <w:i w:val="false"/>
          <w:color w:val="000000"/>
          <w:sz w:val="28"/>
        </w:rPr>
        <w:t xml:space="preserve">Представление о механизме реакций нуклеофильного замещения. </w:t>
      </w:r>
      <w:r>
        <w:rPr>
          <w:rFonts w:ascii="Times New Roman" w:hAnsi="Times New Roman"/>
          <w:b w:val="false"/>
          <w:i w:val="false"/>
          <w:color w:val="000000"/>
          <w:sz w:val="28"/>
        </w:rPr>
        <w:t xml:space="preserve">Действие на организм человека. Способы получения и применение многоатомных спиртов. </w:t>
      </w:r>
    </w:p>
    <w:p>
      <w:pPr>
        <w:spacing w:before="0" w:after="0" w:line="264"/>
        <w:ind w:firstLine="600"/>
        <w:jc w:val="both"/>
      </w:pPr>
      <w:r>
        <w:rPr>
          <w:rFonts w:ascii="Times New Roman" w:hAnsi="Times New Roman"/>
          <w:b w:val="false"/>
          <w:i w:val="false"/>
          <w:color w:val="000000"/>
          <w:sz w:val="28"/>
        </w:rPr>
        <w:t xml:space="preserve">Фенол. Строение молекулы, взаимное влияние гидроксогруппы и бензольного ядра. Физические свойства фенола. Особенности химических свойств фенола. Качественные реакции на фенол. Токсичность фенола. Способы получения и применение фенола. Фенолформальдегидная смола. </w:t>
      </w:r>
    </w:p>
    <w:p>
      <w:pPr>
        <w:spacing w:before="0" w:after="0" w:line="264"/>
        <w:ind w:firstLine="600"/>
        <w:jc w:val="both"/>
      </w:pPr>
      <w:r>
        <w:rPr>
          <w:rFonts w:ascii="Times New Roman" w:hAnsi="Times New Roman"/>
          <w:b w:val="false"/>
          <w:i w:val="false"/>
          <w:color w:val="000000"/>
          <w:sz w:val="28"/>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pPr>
        <w:spacing w:before="0" w:after="0" w:line="264"/>
        <w:ind w:firstLine="600"/>
        <w:jc w:val="both"/>
      </w:pPr>
      <w:r>
        <w:rPr>
          <w:rFonts w:ascii="Times New Roman" w:hAnsi="Times New Roman"/>
          <w:b w:val="false"/>
          <w:i w:val="false"/>
          <w:color w:val="000000"/>
          <w:sz w:val="28"/>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Pr>
          <w:rFonts w:ascii="Times New Roman" w:hAnsi="Times New Roman"/>
          <w:b w:val="false"/>
          <w:i/>
          <w:color w:val="000000"/>
          <w:sz w:val="28"/>
        </w:rPr>
        <w:t>линолевая, линоленовая</w:t>
      </w:r>
      <w:r>
        <w:rPr>
          <w:rFonts w:ascii="Times New Roman" w:hAnsi="Times New Roman"/>
          <w:b w:val="false"/>
          <w:i w:val="false"/>
          <w:color w:val="000000"/>
          <w:sz w:val="28"/>
        </w:rPr>
        <w:t xml:space="preserve"> кислоты. Способы получения и применение карбоновых кислот.</w:t>
      </w:r>
    </w:p>
    <w:p>
      <w:pPr>
        <w:spacing w:before="0" w:after="0" w:line="264"/>
        <w:ind w:firstLine="600"/>
        <w:jc w:val="both"/>
      </w:pPr>
      <w:r>
        <w:rPr>
          <w:rFonts w:ascii="Times New Roman" w:hAnsi="Times New Roman"/>
          <w:b w:val="false"/>
          <w:i w:val="false"/>
          <w:color w:val="000000"/>
          <w:sz w:val="28"/>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pPr>
        <w:spacing w:before="0" w:after="0" w:line="264"/>
        <w:ind w:firstLine="600"/>
        <w:jc w:val="both"/>
      </w:pPr>
      <w:r>
        <w:rPr>
          <w:rFonts w:ascii="Times New Roman" w:hAnsi="Times New Roman"/>
          <w:b w:val="false"/>
          <w:i w:val="false"/>
          <w:color w:val="000000"/>
          <w:sz w:val="28"/>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pPr>
        <w:spacing w:before="0" w:after="0" w:line="264"/>
        <w:ind w:firstLine="600"/>
        <w:jc w:val="both"/>
      </w:pPr>
      <w:r>
        <w:rPr>
          <w:rFonts w:ascii="Times New Roman" w:hAnsi="Times New Roman"/>
          <w:b w:val="false"/>
          <w:i w:val="false"/>
          <w:color w:val="000000"/>
          <w:sz w:val="28"/>
        </w:rPr>
        <w:t xml:space="preserve">Мыла́ как соли высших карбоновых кислот, их моющее действие. </w:t>
      </w:r>
    </w:p>
    <w:p>
      <w:pPr>
        <w:spacing w:before="0" w:after="0" w:line="264"/>
        <w:ind w:firstLine="600"/>
        <w:jc w:val="both"/>
      </w:pPr>
      <w:r>
        <w:rPr>
          <w:rFonts w:ascii="Times New Roman" w:hAnsi="Times New Roman"/>
          <w:b w:val="false"/>
          <w:i w:val="false"/>
          <w:color w:val="000000"/>
          <w:sz w:val="28"/>
        </w:rPr>
        <w:t xml:space="preserve">Общая характеристика углеводов. Классификация углеводов (моно-, ди- и полисахариды). Моносахариды: глюкоза, фруктоза, </w:t>
      </w:r>
      <w:r>
        <w:rPr>
          <w:rFonts w:ascii="Times New Roman" w:hAnsi="Times New Roman"/>
          <w:b w:val="false"/>
          <w:i w:val="false"/>
          <w:color w:val="000000"/>
          <w:sz w:val="28"/>
        </w:rPr>
        <w:t>галактоза</w:t>
      </w:r>
      <w:r>
        <w:rPr>
          <w:rFonts w:ascii="Times New Roman" w:hAnsi="Times New Roman"/>
          <w:b w:val="false"/>
          <w:i w:val="false"/>
          <w:color w:val="000000"/>
          <w:sz w:val="28"/>
        </w:rPr>
        <w:t xml:space="preserve">, </w:t>
      </w:r>
      <w:r>
        <w:rPr>
          <w:rFonts w:ascii="Times New Roman" w:hAnsi="Times New Roman"/>
          <w:b w:val="false"/>
          <w:i w:val="false"/>
          <w:color w:val="000000"/>
          <w:sz w:val="28"/>
        </w:rPr>
        <w:t>рибоза</w:t>
      </w:r>
      <w:r>
        <w:rPr>
          <w:rFonts w:ascii="Times New Roman" w:hAnsi="Times New Roman"/>
          <w:b w:val="false"/>
          <w:i w:val="false"/>
          <w:color w:val="000000"/>
          <w:sz w:val="28"/>
        </w:rPr>
        <w:t xml:space="preserve">, </w:t>
      </w:r>
      <w:r>
        <w:rPr>
          <w:rFonts w:ascii="Times New Roman" w:hAnsi="Times New Roman"/>
          <w:b w:val="false"/>
          <w:i w:val="false"/>
          <w:color w:val="000000"/>
          <w:sz w:val="28"/>
        </w:rPr>
        <w:t>дезоксирибоза</w:t>
      </w:r>
      <w:r>
        <w:rPr>
          <w:rFonts w:ascii="Times New Roman" w:hAnsi="Times New Roman"/>
          <w:b w:val="false"/>
          <w:i w:val="false"/>
          <w:color w:val="000000"/>
          <w:sz w:val="28"/>
        </w:rPr>
        <w:t xml:space="preserve">.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w:t>
      </w:r>
      <w:r>
        <w:rPr>
          <w:rFonts w:ascii="Times New Roman" w:hAnsi="Times New Roman"/>
          <w:b w:val="false"/>
          <w:i w:val="false"/>
          <w:color w:val="000000"/>
          <w:sz w:val="28"/>
        </w:rPr>
        <w:t>лактоза</w:t>
      </w:r>
      <w:r>
        <w:rPr>
          <w:rFonts w:ascii="Times New Roman" w:hAnsi="Times New Roman"/>
          <w:b w:val="false"/>
          <w:i w:val="false"/>
          <w:color w:val="000000"/>
          <w:sz w:val="28"/>
        </w:rPr>
        <w:t xml:space="preserve">.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диамминсеребра(I) и гидроксидом меди(II)), реакция глицерина с гидроксидом меди(II), химические свойства раствора уксусной кислоты, взаимодействие раствора глюкозы с гидроксидом меди(II), взаимодействие крахмала с иодом, решение экспериментальных задач по темам «Спирты и фенолы», «Карбоновые кислоты. Сложные эфиры». </w:t>
      </w:r>
    </w:p>
    <w:p>
      <w:pPr>
        <w:spacing w:before="0" w:after="0" w:line="264"/>
        <w:ind w:firstLine="600"/>
        <w:jc w:val="both"/>
      </w:pPr>
      <w:r>
        <w:rPr>
          <w:rFonts w:ascii="Times New Roman" w:hAnsi="Times New Roman"/>
          <w:b/>
          <w:i w:val="false"/>
          <w:color w:val="000000"/>
          <w:sz w:val="28"/>
        </w:rPr>
        <w:t>Азотсодержащие органические соединения.</w:t>
      </w:r>
    </w:p>
    <w:p>
      <w:pPr>
        <w:spacing w:before="0" w:after="0" w:line="264"/>
        <w:ind w:firstLine="600"/>
        <w:jc w:val="both"/>
      </w:pPr>
      <w:r>
        <w:rPr>
          <w:rFonts w:ascii="Times New Roman" w:hAnsi="Times New Roman"/>
          <w:b w:val="false"/>
          <w:i w:val="false"/>
          <w:color w:val="000000"/>
          <w:sz w:val="28"/>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pPr>
        <w:spacing w:before="0" w:after="0" w:line="264"/>
        <w:ind w:firstLine="600"/>
        <w:jc w:val="both"/>
      </w:pPr>
      <w:r>
        <w:rPr>
          <w:rFonts w:ascii="Times New Roman" w:hAnsi="Times New Roman"/>
          <w:b w:val="false"/>
          <w:i w:val="false"/>
          <w:color w:val="000000"/>
          <w:sz w:val="28"/>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pPr>
        <w:spacing w:before="0" w:after="0" w:line="264"/>
        <w:ind w:firstLine="600"/>
        <w:jc w:val="both"/>
      </w:pPr>
      <w:r>
        <w:rPr>
          <w:rFonts w:ascii="Times New Roman" w:hAnsi="Times New Roman"/>
          <w:b w:val="false"/>
          <w:i w:val="false"/>
          <w:color w:val="000000"/>
          <w:sz w:val="28"/>
        </w:rPr>
        <w:t>Аминокислоты. Номенклатура и изомерия. Отдельные представители α-аминокислот: глицин, аланин</w:t>
      </w:r>
      <w:r>
        <w:rPr>
          <w:rFonts w:ascii="Times New Roman" w:hAnsi="Times New Roman"/>
          <w:b w:val="false"/>
          <w:i/>
          <w:color w:val="000000"/>
          <w:sz w:val="28"/>
        </w:rPr>
        <w:t xml:space="preserve">. </w:t>
      </w:r>
      <w:r>
        <w:rPr>
          <w:rFonts w:ascii="Times New Roman" w:hAnsi="Times New Roman"/>
          <w:b w:val="false"/>
          <w:i w:val="false"/>
          <w:color w:val="000000"/>
          <w:sz w:val="28"/>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pPr>
        <w:spacing w:before="0" w:after="0" w:line="264"/>
        <w:ind w:firstLine="600"/>
        <w:jc w:val="both"/>
      </w:pPr>
      <w:r>
        <w:rPr>
          <w:rFonts w:ascii="Times New Roman" w:hAnsi="Times New Roman"/>
          <w:b w:val="false"/>
          <w:i w:val="false"/>
          <w:color w:val="000000"/>
          <w:sz w:val="28"/>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pPr>
        <w:spacing w:before="0" w:after="0" w:line="264"/>
        <w:ind w:firstLine="600"/>
        <w:jc w:val="both"/>
      </w:pPr>
      <w:r>
        <w:rPr>
          <w:rFonts w:ascii="Times New Roman" w:hAnsi="Times New Roman"/>
          <w:b/>
          <w:i w:val="false"/>
          <w:color w:val="000000"/>
          <w:sz w:val="28"/>
        </w:rPr>
        <w:t>Высокомолекулярные соединения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pPr>
        <w:spacing w:before="0" w:after="0" w:line="264"/>
        <w:ind w:firstLine="600"/>
        <w:jc w:val="both"/>
      </w:pPr>
      <w:r>
        <w:rPr>
          <w:rFonts w:ascii="Times New Roman" w:hAnsi="Times New Roman"/>
          <w:b w:val="false"/>
          <w:i w:val="false"/>
          <w:color w:val="000000"/>
          <w:sz w:val="28"/>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pPr>
        <w:spacing w:before="0" w:after="0" w:line="264"/>
        <w:ind w:firstLine="600"/>
        <w:jc w:val="both"/>
      </w:pPr>
      <w:r>
        <w:rPr>
          <w:rFonts w:ascii="Times New Roman" w:hAnsi="Times New Roman"/>
          <w:b w:val="false"/>
          <w:i w:val="false"/>
          <w:color w:val="000000"/>
          <w:sz w:val="28"/>
        </w:rPr>
        <w:t xml:space="preserve">Эластомеры: натуральный каучук, синтетические каучуки (бутадиеновый, хлоропреновый, изопреновый) и </w:t>
      </w:r>
      <w:r>
        <w:rPr>
          <w:rFonts w:ascii="Times New Roman" w:hAnsi="Times New Roman"/>
          <w:b w:val="false"/>
          <w:i w:val="false"/>
          <w:color w:val="000000"/>
          <w:sz w:val="28"/>
        </w:rPr>
        <w:t>силиконы</w:t>
      </w:r>
      <w:r>
        <w:rPr>
          <w:rFonts w:ascii="Times New Roman" w:hAnsi="Times New Roman"/>
          <w:b w:val="false"/>
          <w:i w:val="false"/>
          <w:color w:val="000000"/>
          <w:sz w:val="28"/>
        </w:rPr>
        <w:t xml:space="preserve">. Резина. </w:t>
      </w:r>
    </w:p>
    <w:p>
      <w:pPr>
        <w:spacing w:before="0" w:after="0" w:line="264"/>
        <w:ind w:firstLine="600"/>
        <w:jc w:val="both"/>
      </w:pPr>
      <w:r>
        <w:rPr>
          <w:rFonts w:ascii="Times New Roman" w:hAnsi="Times New Roman"/>
          <w:b w:val="false"/>
          <w:i w:val="false"/>
          <w:color w:val="000000"/>
          <w:sz w:val="28"/>
        </w:rPr>
        <w:t xml:space="preserve">Волокна: натуральные (хлопок, шерсть, шёлк), искусственные (вискоза, ацетатное волокно), синтетические (капрон и лавсан). </w:t>
      </w:r>
    </w:p>
    <w:p>
      <w:pPr>
        <w:spacing w:before="0" w:after="0" w:line="264"/>
        <w:ind w:firstLine="600"/>
        <w:jc w:val="both"/>
      </w:pPr>
      <w:r>
        <w:rPr>
          <w:rFonts w:ascii="Times New Roman" w:hAnsi="Times New Roman"/>
          <w:b w:val="false"/>
          <w:i w:val="false"/>
          <w:color w:val="000000"/>
          <w:sz w:val="28"/>
        </w:rPr>
        <w:t>Полимеры специального назначения (тефлон, кевлар, электропроводящие полимеры, биоразлагаемые полимеры)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pPr>
        <w:spacing w:before="0" w:after="0" w:line="264"/>
        <w:ind w:firstLine="600"/>
        <w:jc w:val="both"/>
      </w:pPr>
      <w:r>
        <w:rPr>
          <w:rFonts w:ascii="Times New Roman" w:hAnsi="Times New Roman"/>
          <w:b w:val="false"/>
          <w:i w:val="false"/>
          <w:color w:val="000000"/>
          <w:sz w:val="28"/>
        </w:rPr>
        <w:t>Расчётные задачи.</w:t>
      </w:r>
    </w:p>
    <w:p>
      <w:pPr>
        <w:spacing w:before="0" w:after="0" w:line="264"/>
        <w:ind w:firstLine="600"/>
        <w:jc w:val="both"/>
      </w:pPr>
      <w:r>
        <w:rPr>
          <w:rFonts w:ascii="Times New Roman" w:hAnsi="Times New Roman"/>
          <w:b w:val="false"/>
          <w:i w:val="false"/>
          <w:color w:val="000000"/>
          <w:sz w:val="28"/>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pPr>
        <w:spacing w:before="0" w:after="0" w:line="264"/>
        <w:ind w:firstLine="600"/>
        <w:jc w:val="both"/>
      </w:pPr>
      <w:r>
        <w:rPr>
          <w:rFonts w:ascii="Times New Roman" w:hAnsi="Times New Roman"/>
          <w:b w:val="false"/>
          <w:i w:val="false"/>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pPr>
        <w:spacing w:before="0" w:after="0" w:line="264"/>
        <w:ind w:firstLine="600"/>
        <w:jc w:val="both"/>
      </w:pPr>
      <w:r>
        <w:rPr>
          <w:rFonts w:ascii="Times New Roman" w:hAnsi="Times New Roman"/>
          <w:b w:val="false"/>
          <w:i w:val="false"/>
          <w:color w:val="000000"/>
          <w:sz w:val="28"/>
        </w:rPr>
        <w:t xml:space="preserve">Биология: клетка, организм, экосистема, биосфера, метаболизм, наследственность, автотрофный и гетеротрофный тип питания, брожение, фотосинтез, дыхание, белки, углеводы, жиры, нуклеиновые кислоты, ферменты. </w:t>
      </w:r>
    </w:p>
    <w:p>
      <w:pPr>
        <w:spacing w:before="0" w:after="0" w:line="264"/>
        <w:ind w:firstLine="600"/>
        <w:jc w:val="both"/>
      </w:pPr>
      <w:r>
        <w:rPr>
          <w:rFonts w:ascii="Times New Roman" w:hAnsi="Times New Roman"/>
          <w:b w:val="false"/>
          <w:i w:val="false"/>
          <w:color w:val="000000"/>
          <w:sz w:val="28"/>
        </w:rPr>
        <w:t>География: полезные ископаемые, топливо.</w:t>
      </w:r>
    </w:p>
    <w:p>
      <w:pPr>
        <w:spacing w:before="0" w:after="0" w:line="264"/>
        <w:ind w:firstLine="600"/>
        <w:jc w:val="both"/>
      </w:pPr>
      <w:r>
        <w:rPr>
          <w:rFonts w:ascii="Times New Roman" w:hAnsi="Times New Roman"/>
          <w:b w:val="false"/>
          <w:i w:val="false"/>
          <w:color w:val="000000"/>
          <w:sz w:val="28"/>
        </w:rPr>
        <w:t>Технология: пищевые продукты, основы рационального питания, моющие средства, материалы из искусственных и синтетических волокон.</w:t>
      </w:r>
    </w:p>
    <w:p>
      <w:pPr>
        <w:spacing w:before="0" w:after="0"/>
        <w:ind w:left="120"/>
        <w:jc w:val="both"/>
      </w:pPr>
    </w:p>
    <w:p>
      <w:pPr>
        <w:spacing w:before="0" w:after="0"/>
        <w:ind w:left="120"/>
        <w:jc w:val="both"/>
      </w:pPr>
      <w:r>
        <w:rPr>
          <w:rFonts w:ascii="Times New Roman" w:hAnsi="Times New Roman"/>
          <w:b/>
          <w:i w:val="false"/>
          <w:color w:val="000000"/>
          <w:sz w:val="28"/>
        </w:rPr>
        <w:t xml:space="preserve">11 КЛАСС </w:t>
      </w:r>
    </w:p>
    <w:p>
      <w:pPr>
        <w:spacing w:before="0" w:after="0"/>
        <w:ind w:left="120"/>
        <w:jc w:val="both"/>
      </w:pPr>
    </w:p>
    <w:p>
      <w:pPr>
        <w:spacing w:before="0" w:after="0"/>
        <w:ind w:left="120"/>
        <w:jc w:val="both"/>
      </w:pPr>
      <w:r>
        <w:rPr>
          <w:rFonts w:ascii="Times New Roman" w:hAnsi="Times New Roman"/>
          <w:b/>
          <w:i w:val="false"/>
          <w:color w:val="333333"/>
          <w:sz w:val="28"/>
        </w:rPr>
        <w:t>ОБЩАЯ И НЕОРГАНИЧЕСКАЯ ХИМИЯ</w:t>
      </w:r>
    </w:p>
    <w:p>
      <w:pPr>
        <w:spacing w:before="0" w:after="0" w:line="264"/>
        <w:ind w:firstLine="600"/>
        <w:jc w:val="both"/>
      </w:pPr>
      <w:r>
        <w:rPr>
          <w:rFonts w:ascii="Times New Roman" w:hAnsi="Times New Roman"/>
          <w:b/>
          <w:i w:val="false"/>
          <w:color w:val="000000"/>
          <w:sz w:val="28"/>
        </w:rPr>
        <w:t>Теоретические основы химии.</w:t>
      </w:r>
    </w:p>
    <w:p>
      <w:pPr>
        <w:spacing w:before="0" w:after="0" w:line="264"/>
        <w:ind w:firstLine="600"/>
        <w:jc w:val="both"/>
      </w:pPr>
      <w:r>
        <w:rPr>
          <w:rFonts w:ascii="Times New Roman" w:hAnsi="Times New Roman"/>
          <w:b w:val="false"/>
          <w:i w:val="false"/>
          <w:color w:val="000000"/>
          <w:sz w:val="28"/>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(s-, p-, d-, f-элементы). Распределение электронов по атомным орбиталям</w:t>
      </w:r>
      <w:r>
        <w:rPr>
          <w:rFonts w:ascii="Times New Roman" w:hAnsi="Times New Roman"/>
          <w:b w:val="false"/>
          <w:i/>
          <w:color w:val="000000"/>
          <w:sz w:val="28"/>
        </w:rPr>
        <w:t>.</w:t>
      </w:r>
      <w:r>
        <w:rPr>
          <w:rFonts w:ascii="Times New Roman" w:hAnsi="Times New Roman"/>
          <w:b w:val="false"/>
          <w:i w:val="false"/>
          <w:color w:val="000000"/>
          <w:sz w:val="28"/>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pPr>
        <w:spacing w:before="0" w:after="0" w:line="264"/>
        <w:ind w:firstLine="600"/>
        <w:jc w:val="both"/>
      </w:pPr>
      <w:r>
        <w:rPr>
          <w:rFonts w:ascii="Times New Roman" w:hAnsi="Times New Roman"/>
          <w:b w:val="false"/>
          <w:i w:val="false"/>
          <w:color w:val="000000"/>
          <w:sz w:val="28"/>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pPr>
        <w:spacing w:before="0" w:after="0" w:line="264"/>
        <w:ind w:firstLine="600"/>
        <w:jc w:val="both"/>
      </w:pPr>
      <w:r>
        <w:rPr>
          <w:rFonts w:ascii="Times New Roman" w:hAnsi="Times New Roman"/>
          <w:b w:val="false"/>
          <w:i w:val="false"/>
          <w:color w:val="000000"/>
          <w:sz w:val="28"/>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pPr>
        <w:spacing w:before="0" w:after="0" w:line="264"/>
        <w:ind w:firstLine="600"/>
        <w:jc w:val="both"/>
      </w:pPr>
      <w:r>
        <w:rPr>
          <w:rFonts w:ascii="Times New Roman" w:hAnsi="Times New Roman"/>
          <w:b w:val="false"/>
          <w:i w:val="false"/>
          <w:color w:val="000000"/>
          <w:sz w:val="28"/>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pPr>
        <w:spacing w:before="0" w:after="0" w:line="264"/>
        <w:ind w:firstLine="600"/>
        <w:jc w:val="both"/>
      </w:pPr>
      <w:r>
        <w:rPr>
          <w:rFonts w:ascii="Times New Roman" w:hAnsi="Times New Roman"/>
          <w:b w:val="false"/>
          <w:i w:val="false"/>
          <w:color w:val="000000"/>
          <w:sz w:val="28"/>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pPr>
        <w:spacing w:before="0" w:after="0" w:line="264"/>
        <w:ind w:firstLine="600"/>
        <w:jc w:val="both"/>
      </w:pPr>
      <w:r>
        <w:rPr>
          <w:rFonts w:ascii="Times New Roman" w:hAnsi="Times New Roman"/>
          <w:b w:val="false"/>
          <w:i w:val="false"/>
          <w:color w:val="000000"/>
          <w:sz w:val="28"/>
        </w:rPr>
        <w:t xml:space="preserve">Вещества молекулярного и немолекулярного строения. Типы кристаллических решёток (структур) и свойства веществ. </w:t>
      </w:r>
    </w:p>
    <w:p>
      <w:pPr>
        <w:spacing w:before="0" w:after="0" w:line="264"/>
        <w:ind w:firstLine="600"/>
        <w:jc w:val="both"/>
      </w:pPr>
      <w:r>
        <w:rPr>
          <w:rFonts w:ascii="Times New Roman" w:hAnsi="Times New Roman"/>
          <w:b w:val="false"/>
          <w:i w:val="false"/>
          <w:color w:val="000000"/>
          <w:sz w:val="28"/>
        </w:rPr>
        <w:t xml:space="preserve">Понятие о дисперсных системах. Истинные растворы. </w:t>
      </w:r>
      <w:r>
        <w:rPr>
          <w:rFonts w:ascii="Times New Roman" w:hAnsi="Times New Roman"/>
          <w:b w:val="false"/>
          <w:i w:val="false"/>
          <w:color w:val="000000"/>
          <w:sz w:val="28"/>
        </w:rPr>
        <w:t>Представление о коллоидных растворах</w:t>
      </w:r>
      <w:r>
        <w:rPr>
          <w:rFonts w:ascii="Times New Roman" w:hAnsi="Times New Roman"/>
          <w:b w:val="false"/>
          <w:i w:val="false"/>
          <w:color w:val="000000"/>
          <w:sz w:val="28"/>
        </w:rPr>
        <w:t>.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pPr>
        <w:spacing w:before="0" w:after="0" w:line="264"/>
        <w:ind w:firstLine="600"/>
        <w:jc w:val="both"/>
      </w:pPr>
      <w:r>
        <w:rPr>
          <w:rFonts w:ascii="Times New Roman" w:hAnsi="Times New Roman"/>
          <w:b w:val="false"/>
          <w:i w:val="false"/>
          <w:color w:val="000000"/>
          <w:sz w:val="28"/>
        </w:rPr>
        <w:t>Классификация и номенклатура неорганических веществ. Тривиальные названия отдельных представителей неорганических веществ.</w:t>
      </w:r>
    </w:p>
    <w:p>
      <w:pPr>
        <w:spacing w:before="0" w:after="0" w:line="264"/>
        <w:ind w:firstLine="600"/>
        <w:jc w:val="both"/>
      </w:pPr>
      <w:r>
        <w:rPr>
          <w:rFonts w:ascii="Times New Roman" w:hAnsi="Times New Roman"/>
          <w:b w:val="false"/>
          <w:i w:val="false"/>
          <w:color w:val="000000"/>
          <w:sz w:val="28"/>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pPr>
        <w:spacing w:before="0" w:after="0" w:line="264"/>
        <w:ind w:firstLine="600"/>
        <w:jc w:val="both"/>
      </w:pPr>
      <w:r>
        <w:rPr>
          <w:rFonts w:ascii="Times New Roman" w:hAnsi="Times New Roman"/>
          <w:b w:val="false"/>
          <w:i w:val="false"/>
          <w:color w:val="000000"/>
          <w:sz w:val="28"/>
        </w:rPr>
        <w:t xml:space="preserve">Скорость химической реакции, её зависимость от различных факторов. Гомогенные и гетерогенные реакции. Катализ и катализаторы. </w:t>
      </w:r>
    </w:p>
    <w:p>
      <w:pPr>
        <w:spacing w:before="0" w:after="0" w:line="264"/>
        <w:ind w:firstLine="600"/>
        <w:jc w:val="both"/>
      </w:pPr>
      <w:r>
        <w:rPr>
          <w:rFonts w:ascii="Times New Roman" w:hAnsi="Times New Roman"/>
          <w:b w:val="false"/>
          <w:i w:val="false"/>
          <w:color w:val="000000"/>
          <w:sz w:val="28"/>
        </w:rPr>
        <w:t xml:space="preserve">Обратимые и необратимые реакции. Химическое равновесие. </w:t>
      </w:r>
      <w:r>
        <w:rPr>
          <w:rFonts w:ascii="Times New Roman" w:hAnsi="Times New Roman"/>
          <w:b w:val="false"/>
          <w:i w:val="false"/>
          <w:color w:val="000000"/>
          <w:sz w:val="28"/>
        </w:rPr>
        <w:t>Константа химического равновесия</w:t>
      </w:r>
      <w:r>
        <w:rPr>
          <w:rFonts w:ascii="Times New Roman" w:hAnsi="Times New Roman"/>
          <w:b w:val="false"/>
          <w:i w:val="false"/>
          <w:color w:val="000000"/>
          <w:sz w:val="28"/>
        </w:rPr>
        <w:t xml:space="preserve">. Факторы, влияющие на положение химического равновесия: температура, давление и концентрации веществ, участвующих в реакции. Принцип Ле Шателье. </w:t>
      </w:r>
    </w:p>
    <w:p>
      <w:pPr>
        <w:spacing w:before="0" w:after="0" w:line="264"/>
        <w:ind w:firstLine="600"/>
        <w:jc w:val="both"/>
      </w:pPr>
      <w:r>
        <w:rPr>
          <w:rFonts w:ascii="Times New Roman" w:hAnsi="Times New Roman"/>
          <w:b w:val="false"/>
          <w:i w:val="false"/>
          <w:color w:val="000000"/>
          <w:sz w:val="28"/>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(pH) раствора. Гидролиз солей. Реакции ионного обмена.</w:t>
      </w:r>
    </w:p>
    <w:p>
      <w:pPr>
        <w:spacing w:before="0" w:after="0" w:line="264"/>
        <w:ind w:firstLine="600"/>
        <w:jc w:val="both"/>
      </w:pPr>
      <w:r>
        <w:rPr>
          <w:rFonts w:ascii="Times New Roman" w:hAnsi="Times New Roman"/>
          <w:b w:val="false"/>
          <w:i w:val="false"/>
          <w:color w:val="000000"/>
          <w:sz w:val="28"/>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pPr>
        <w:spacing w:before="0" w:after="0" w:line="264"/>
        <w:ind w:firstLine="600"/>
        <w:jc w:val="both"/>
      </w:pPr>
      <w:r>
        <w:rPr>
          <w:rFonts w:ascii="Times New Roman" w:hAnsi="Times New Roman"/>
          <w:b/>
          <w:i w:val="false"/>
          <w:color w:val="000000"/>
          <w:sz w:val="28"/>
        </w:rPr>
        <w:t>Неорганическая химия.</w:t>
      </w:r>
    </w:p>
    <w:p>
      <w:pPr>
        <w:spacing w:before="0" w:after="0" w:line="264"/>
        <w:ind w:firstLine="600"/>
        <w:jc w:val="both"/>
      </w:pPr>
      <w:r>
        <w:rPr>
          <w:rFonts w:ascii="Times New Roman" w:hAnsi="Times New Roman"/>
          <w:b w:val="false"/>
          <w:i w:val="false"/>
          <w:color w:val="000000"/>
          <w:sz w:val="28"/>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pPr>
        <w:spacing w:before="0" w:after="0" w:line="264"/>
        <w:ind w:firstLine="600"/>
        <w:jc w:val="both"/>
      </w:pPr>
      <w:r>
        <w:rPr>
          <w:rFonts w:ascii="Times New Roman" w:hAnsi="Times New Roman"/>
          <w:b w:val="false"/>
          <w:i w:val="false"/>
          <w:color w:val="000000"/>
          <w:sz w:val="28"/>
        </w:rPr>
        <w:t xml:space="preserve">Водород. Получение, физические и химические свойства: реакции с металлами и неметаллами, восстановительные свойства. Гидриды. </w:t>
      </w:r>
      <w:r>
        <w:rPr>
          <w:rFonts w:ascii="Times New Roman" w:hAnsi="Times New Roman"/>
          <w:b w:val="false"/>
          <w:i w:val="false"/>
          <w:color w:val="000000"/>
          <w:sz w:val="28"/>
        </w:rPr>
        <w:t>Топливные элементы.</w:t>
      </w:r>
    </w:p>
    <w:p>
      <w:pPr>
        <w:spacing w:before="0" w:after="0" w:line="264"/>
        <w:ind w:firstLine="600"/>
        <w:jc w:val="both"/>
      </w:pPr>
      <w:r>
        <w:rPr>
          <w:rFonts w:ascii="Times New Roman" w:hAnsi="Times New Roman"/>
          <w:b w:val="false"/>
          <w:i w:val="false"/>
          <w:color w:val="000000"/>
          <w:sz w:val="28"/>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pPr>
        <w:spacing w:before="0" w:after="0" w:line="264"/>
        <w:ind w:firstLine="600"/>
        <w:jc w:val="both"/>
      </w:pPr>
      <w:r>
        <w:rPr>
          <w:rFonts w:ascii="Times New Roman" w:hAnsi="Times New Roman"/>
          <w:b w:val="false"/>
          <w:i w:val="false"/>
          <w:color w:val="000000"/>
          <w:sz w:val="28"/>
        </w:rPr>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pPr>
        <w:spacing w:before="0" w:after="0" w:line="264"/>
        <w:ind w:firstLine="600"/>
        <w:jc w:val="both"/>
      </w:pPr>
      <w:r>
        <w:rPr>
          <w:rFonts w:ascii="Times New Roman" w:hAnsi="Times New Roman"/>
          <w:b w:val="false"/>
          <w:i w:val="false"/>
          <w:color w:val="000000"/>
          <w:sz w:val="28"/>
        </w:rPr>
        <w:t>Сера. Нахождение в природе, способы получения, физические и химические свойства. Сероводород, сульфиды. Оксид серы(IV), оксид серы(VI). Сернистая и серная кислоты и их соли. Особенности свойств серной кислоты. Применение серы и её соединений.</w:t>
      </w:r>
    </w:p>
    <w:p>
      <w:pPr>
        <w:spacing w:before="0" w:after="0" w:line="264"/>
        <w:ind w:firstLine="600"/>
        <w:jc w:val="both"/>
      </w:pPr>
      <w:r>
        <w:rPr>
          <w:rFonts w:ascii="Times New Roman" w:hAnsi="Times New Roman"/>
          <w:b w:val="false"/>
          <w:i w:val="false"/>
          <w:color w:val="000000"/>
          <w:sz w:val="28"/>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pPr>
        <w:spacing w:before="0" w:after="0" w:line="264"/>
        <w:ind w:firstLine="600"/>
        <w:jc w:val="both"/>
      </w:pPr>
      <w:r>
        <w:rPr>
          <w:rFonts w:ascii="Times New Roman" w:hAnsi="Times New Roman"/>
          <w:b w:val="false"/>
          <w:i w:val="false"/>
          <w:color w:val="000000"/>
          <w:sz w:val="28"/>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pPr>
        <w:spacing w:before="0" w:after="0" w:line="264"/>
        <w:ind w:firstLine="600"/>
        <w:jc w:val="both"/>
      </w:pPr>
      <w:r>
        <w:rPr>
          <w:rFonts w:ascii="Times New Roman" w:hAnsi="Times New Roman"/>
          <w:b w:val="false"/>
          <w:i w:val="false"/>
          <w:color w:val="000000"/>
          <w:sz w:val="28"/>
        </w:rPr>
        <w:t xml:space="preserve">Углерод, нахождение в природе. Аллотропные модификации. Физические и химические свойства простых веществ, образованных углеродом. Оксид углерода(II), оксид углерода(IV), угольная кислота и её соли. Активированный уголь, </w:t>
      </w:r>
      <w:r>
        <w:rPr>
          <w:rFonts w:ascii="Times New Roman" w:hAnsi="Times New Roman"/>
          <w:b w:val="false"/>
          <w:i w:val="false"/>
          <w:color w:val="000000"/>
          <w:sz w:val="28"/>
        </w:rPr>
        <w:t>адсорбция</w:t>
      </w:r>
      <w:r>
        <w:rPr>
          <w:rFonts w:ascii="Times New Roman" w:hAnsi="Times New Roman"/>
          <w:b w:val="false"/>
          <w:i w:val="false"/>
          <w:color w:val="000000"/>
          <w:sz w:val="28"/>
        </w:rPr>
        <w:t xml:space="preserve">. </w:t>
      </w:r>
      <w:r>
        <w:rPr>
          <w:rFonts w:ascii="Times New Roman" w:hAnsi="Times New Roman"/>
          <w:b w:val="false"/>
          <w:i w:val="false"/>
          <w:color w:val="000000"/>
          <w:sz w:val="28"/>
        </w:rPr>
        <w:t>Фуллерены, графен, углеродные нанотрубки</w:t>
      </w:r>
      <w:r>
        <w:rPr>
          <w:rFonts w:ascii="Times New Roman" w:hAnsi="Times New Roman"/>
          <w:b w:val="false"/>
          <w:i w:val="false"/>
          <w:color w:val="000000"/>
          <w:sz w:val="28"/>
        </w:rPr>
        <w:t xml:space="preserve">. Применение простых веществ, образованных углеродом, и его соединений. </w:t>
      </w:r>
    </w:p>
    <w:p>
      <w:pPr>
        <w:spacing w:before="0" w:after="0" w:line="264"/>
        <w:ind w:firstLine="600"/>
        <w:jc w:val="both"/>
      </w:pPr>
      <w:r>
        <w:rPr>
          <w:rFonts w:ascii="Times New Roman" w:hAnsi="Times New Roman"/>
          <w:b w:val="false"/>
          <w:i w:val="false"/>
          <w:color w:val="000000"/>
          <w:sz w:val="28"/>
        </w:rPr>
        <w:t>Кремний. Нахождение в природе, способы получения, физические и химические свойства. Оксид кремния(IV), кремниевая кислота, силикаты. Применение кремния и его соединений. Стекло, его получение, виды стекла.</w:t>
      </w:r>
    </w:p>
    <w:p>
      <w:pPr>
        <w:spacing w:before="0" w:after="0" w:line="264"/>
        <w:ind w:firstLine="600"/>
        <w:jc w:val="both"/>
      </w:pPr>
      <w:r>
        <w:rPr>
          <w:rFonts w:ascii="Times New Roman" w:hAnsi="Times New Roman"/>
          <w:b w:val="false"/>
          <w:i w:val="false"/>
          <w:color w:val="000000"/>
          <w:sz w:val="28"/>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pPr>
        <w:spacing w:before="0" w:after="0" w:line="264"/>
        <w:ind w:firstLine="600"/>
        <w:jc w:val="both"/>
      </w:pPr>
      <w:r>
        <w:rPr>
          <w:rFonts w:ascii="Times New Roman" w:hAnsi="Times New Roman"/>
          <w:b w:val="false"/>
          <w:i w:val="false"/>
          <w:color w:val="000000"/>
          <w:sz w:val="28"/>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pPr>
        <w:spacing w:before="0" w:after="0" w:line="264"/>
        <w:ind w:firstLine="600"/>
        <w:jc w:val="both"/>
      </w:pPr>
      <w:r>
        <w:rPr>
          <w:rFonts w:ascii="Times New Roman" w:hAnsi="Times New Roman"/>
          <w:b w:val="false"/>
          <w:i w:val="false"/>
          <w:color w:val="000000"/>
          <w:sz w:val="28"/>
        </w:rPr>
        <w:t xml:space="preserve">Общая характеристика металлов IA-группы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pPr>
        <w:spacing w:before="0" w:after="0" w:line="264"/>
        <w:ind w:firstLine="600"/>
        <w:jc w:val="both"/>
      </w:pPr>
      <w:r>
        <w:rPr>
          <w:rFonts w:ascii="Times New Roman" w:hAnsi="Times New Roman"/>
          <w:b w:val="false"/>
          <w:i w:val="false"/>
          <w:color w:val="000000"/>
          <w:sz w:val="28"/>
        </w:rPr>
        <w:t>Общая характеристика металлов IIA-группы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pPr>
        <w:spacing w:before="0" w:after="0" w:line="264"/>
        <w:ind w:firstLine="600"/>
        <w:jc w:val="both"/>
      </w:pPr>
      <w:r>
        <w:rPr>
          <w:rFonts w:ascii="Times New Roman" w:hAnsi="Times New Roman"/>
          <w:b w:val="false"/>
          <w:i w:val="false"/>
          <w:color w:val="000000"/>
          <w:sz w:val="28"/>
        </w:rPr>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pPr>
        <w:spacing w:before="0" w:after="0" w:line="264"/>
        <w:ind w:firstLine="600"/>
        <w:jc w:val="both"/>
      </w:pPr>
      <w:r>
        <w:rPr>
          <w:rFonts w:ascii="Times New Roman" w:hAnsi="Times New Roman"/>
          <w:b w:val="false"/>
          <w:i w:val="false"/>
          <w:color w:val="000000"/>
          <w:sz w:val="28"/>
        </w:rPr>
        <w:t>Общая характеристика металлов побочных подгрупп (Б-групп) Периодической системы химических элементов.</w:t>
      </w:r>
    </w:p>
    <w:p>
      <w:pPr>
        <w:spacing w:before="0" w:after="0" w:line="264"/>
        <w:ind w:firstLine="600"/>
        <w:jc w:val="both"/>
      </w:pPr>
      <w:r>
        <w:rPr>
          <w:rFonts w:ascii="Times New Roman" w:hAnsi="Times New Roman"/>
          <w:b w:val="false"/>
          <w:i w:val="false"/>
          <w:color w:val="000000"/>
          <w:sz w:val="28"/>
        </w:rPr>
        <w:t>Физические и химические свойства хрома и его соединений. Оксиды и гидроксиды хрома(II), хрома(III) и хрома(VI). Хроматы и дихроматы, их окислительные свойства. Получение и применение хрома.</w:t>
      </w:r>
    </w:p>
    <w:p>
      <w:pPr>
        <w:spacing w:before="0" w:after="0" w:line="264"/>
        <w:ind w:firstLine="600"/>
        <w:jc w:val="both"/>
      </w:pPr>
      <w:r>
        <w:rPr>
          <w:rFonts w:ascii="Times New Roman" w:hAnsi="Times New Roman"/>
          <w:b w:val="false"/>
          <w:i w:val="false"/>
          <w:color w:val="000000"/>
          <w:sz w:val="28"/>
        </w:rPr>
        <w:t xml:space="preserve">Физические и химические свойства марганца и его соединений. Важнейшие соединения марганца(II), марганца(IV), марганца(VI) и марганца(VII). Перманганат калия, его окислительные свойства. </w:t>
      </w:r>
    </w:p>
    <w:p>
      <w:pPr>
        <w:spacing w:before="0" w:after="0" w:line="264"/>
        <w:ind w:firstLine="600"/>
        <w:jc w:val="both"/>
      </w:pPr>
      <w:r>
        <w:rPr>
          <w:rFonts w:ascii="Times New Roman" w:hAnsi="Times New Roman"/>
          <w:b w:val="false"/>
          <w:i w:val="false"/>
          <w:color w:val="000000"/>
          <w:sz w:val="28"/>
        </w:rPr>
        <w:t>Физические и химические свойства железа и его соединений. Оксиды, гидроксиды и соли железа(II) и железа(III). Получение и применение железа и его сплавов.</w:t>
      </w:r>
    </w:p>
    <w:p>
      <w:pPr>
        <w:spacing w:before="0" w:after="0" w:line="264"/>
        <w:ind w:firstLine="600"/>
        <w:jc w:val="both"/>
      </w:pPr>
      <w:r>
        <w:rPr>
          <w:rFonts w:ascii="Times New Roman" w:hAnsi="Times New Roman"/>
          <w:b w:val="false"/>
          <w:i w:val="false"/>
          <w:color w:val="000000"/>
          <w:sz w:val="28"/>
        </w:rPr>
        <w:t>Физические и химические свойства меди и её соединений. Получение и применение меди и её соединений.</w:t>
      </w:r>
    </w:p>
    <w:p>
      <w:pPr>
        <w:spacing w:before="0" w:after="0" w:line="264"/>
        <w:ind w:firstLine="600"/>
        <w:jc w:val="both"/>
      </w:pPr>
      <w:r>
        <w:rPr>
          <w:rFonts w:ascii="Times New Roman" w:hAnsi="Times New Roman"/>
          <w:b w:val="false"/>
          <w:i w:val="false"/>
          <w:color w:val="000000"/>
          <w:sz w:val="28"/>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pPr>
        <w:spacing w:before="0" w:after="0" w:line="264"/>
        <w:ind w:firstLine="600"/>
        <w:jc w:val="both"/>
      </w:pPr>
      <w:r>
        <w:rPr>
          <w:rFonts w:ascii="Times New Roman" w:hAnsi="Times New Roman"/>
          <w:b/>
          <w:i w:val="false"/>
          <w:color w:val="000000"/>
          <w:sz w:val="28"/>
        </w:rPr>
        <w:t>Химия и жизнь.</w:t>
      </w:r>
    </w:p>
    <w:p>
      <w:pPr>
        <w:spacing w:before="0" w:after="0" w:line="264"/>
        <w:ind w:firstLine="600"/>
        <w:jc w:val="both"/>
      </w:pPr>
      <w:r>
        <w:rPr>
          <w:rFonts w:ascii="Times New Roman" w:hAnsi="Times New Roman"/>
          <w:b w:val="false"/>
          <w:i w:val="false"/>
          <w:color w:val="000000"/>
          <w:sz w:val="28"/>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pPr>
        <w:spacing w:before="0" w:after="0" w:line="264"/>
        <w:ind w:firstLine="600"/>
        <w:jc w:val="both"/>
      </w:pPr>
      <w:r>
        <w:rPr>
          <w:rFonts w:ascii="Times New Roman" w:hAnsi="Times New Roman"/>
          <w:b w:val="false"/>
          <w:i w:val="false"/>
          <w:color w:val="000000"/>
          <w:sz w:val="28"/>
        </w:rPr>
        <w:t>Химия и здоровье человека. Лекарственные средства. Правила использования лекарственных препаратов. Роль химии в развитии медицины.</w:t>
      </w:r>
    </w:p>
    <w:p>
      <w:pPr>
        <w:spacing w:before="0" w:after="0" w:line="264"/>
        <w:ind w:firstLine="600"/>
        <w:jc w:val="both"/>
      </w:pPr>
      <w:r>
        <w:rPr>
          <w:rFonts w:ascii="Times New Roman" w:hAnsi="Times New Roman"/>
          <w:b w:val="false"/>
          <w:i w:val="false"/>
          <w:color w:val="000000"/>
          <w:sz w:val="28"/>
        </w:rPr>
        <w:t>Химия пищи: основные компоненты, пищевые добавки. Роль химии в обеспечении пищевой безопасности.</w:t>
      </w:r>
    </w:p>
    <w:p>
      <w:pPr>
        <w:spacing w:before="0" w:after="0" w:line="264"/>
        <w:ind w:firstLine="600"/>
        <w:jc w:val="both"/>
      </w:pPr>
      <w:r>
        <w:rPr>
          <w:rFonts w:ascii="Times New Roman" w:hAnsi="Times New Roman"/>
          <w:b w:val="false"/>
          <w:i w:val="false"/>
          <w:color w:val="000000"/>
          <w:sz w:val="28"/>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pPr>
        <w:spacing w:before="0" w:after="0" w:line="264"/>
        <w:ind w:firstLine="600"/>
        <w:jc w:val="both"/>
      </w:pPr>
      <w:r>
        <w:rPr>
          <w:rFonts w:ascii="Times New Roman" w:hAnsi="Times New Roman"/>
          <w:b w:val="false"/>
          <w:i w:val="false"/>
          <w:color w:val="000000"/>
          <w:sz w:val="28"/>
        </w:rPr>
        <w:t xml:space="preserve">Химия в строительстве: важнейшие строительные материалы (цемент, бетон). </w:t>
      </w:r>
    </w:p>
    <w:p>
      <w:pPr>
        <w:spacing w:before="0" w:after="0" w:line="264"/>
        <w:ind w:firstLine="600"/>
        <w:jc w:val="both"/>
      </w:pPr>
      <w:r>
        <w:rPr>
          <w:rFonts w:ascii="Times New Roman" w:hAnsi="Times New Roman"/>
          <w:b w:val="false"/>
          <w:i w:val="false"/>
          <w:color w:val="000000"/>
          <w:sz w:val="28"/>
        </w:rPr>
        <w:t xml:space="preserve">Химия в сельском хозяйстве. Органические и минеральные удобрения. </w:t>
      </w:r>
    </w:p>
    <w:p>
      <w:pPr>
        <w:spacing w:before="0" w:after="0" w:line="264"/>
        <w:ind w:firstLine="600"/>
        <w:jc w:val="both"/>
      </w:pPr>
      <w:r>
        <w:rPr>
          <w:rFonts w:ascii="Times New Roman" w:hAnsi="Times New Roman"/>
          <w:b w:val="false"/>
          <w:i w:val="false"/>
          <w:color w:val="000000"/>
          <w:sz w:val="28"/>
        </w:rPr>
        <w:t xml:space="preserve">Современные конструкционные материалы, краски, стекло, керамика. </w:t>
      </w:r>
      <w:r>
        <w:rPr>
          <w:rFonts w:ascii="Times New Roman" w:hAnsi="Times New Roman"/>
          <w:b w:val="false"/>
          <w:i w:val="false"/>
          <w:color w:val="000000"/>
          <w:sz w:val="28"/>
        </w:rPr>
        <w:t>Материалы для электроники</w:t>
      </w:r>
      <w:r>
        <w:rPr>
          <w:rFonts w:ascii="Times New Roman" w:hAnsi="Times New Roman"/>
          <w:b w:val="false"/>
          <w:i w:val="false"/>
          <w:color w:val="000000"/>
          <w:sz w:val="28"/>
        </w:rPr>
        <w:t xml:space="preserve">. </w:t>
      </w:r>
      <w:r>
        <w:rPr>
          <w:rFonts w:ascii="Times New Roman" w:hAnsi="Times New Roman"/>
          <w:b w:val="false"/>
          <w:i w:val="false"/>
          <w:color w:val="000000"/>
          <w:sz w:val="28"/>
        </w:rPr>
        <w:t>Нанотехнологии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Расчётные задачи.</w:t>
      </w:r>
    </w:p>
    <w:p>
      <w:pPr>
        <w:spacing w:before="0" w:after="0" w:line="264"/>
        <w:ind w:firstLine="600"/>
        <w:jc w:val="both"/>
      </w:pPr>
      <w:r>
        <w:rPr>
          <w:rFonts w:ascii="Times New Roman" w:hAnsi="Times New Roman"/>
          <w:b w:val="false"/>
          <w:i w:val="false"/>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pPr>
        <w:spacing w:before="0" w:after="0" w:line="264"/>
        <w:ind w:firstLine="600"/>
        <w:jc w:val="both"/>
      </w:pPr>
      <w:r>
        <w:rPr>
          <w:rFonts w:ascii="Times New Roman" w:hAnsi="Times New Roman"/>
          <w:b w:val="false"/>
          <w:i w:val="false"/>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pPr>
        <w:spacing w:before="0" w:after="0" w:line="264"/>
        <w:ind w:firstLine="600"/>
        <w:jc w:val="both"/>
      </w:pPr>
      <w:r>
        <w:rPr>
          <w:rFonts w:ascii="Times New Roman" w:hAnsi="Times New Roman"/>
          <w:b w:val="false"/>
          <w:i w:val="false"/>
          <w:color w:val="000000"/>
          <w:sz w:val="28"/>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pPr>
        <w:spacing w:before="0" w:after="0" w:line="264"/>
        <w:ind w:firstLine="600"/>
        <w:jc w:val="both"/>
      </w:pPr>
      <w:r>
        <w:rPr>
          <w:rFonts w:ascii="Times New Roman" w:hAnsi="Times New Roman"/>
          <w:b w:val="false"/>
          <w:i w:val="false"/>
          <w:color w:val="000000"/>
          <w:sz w:val="28"/>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pPr>
        <w:spacing w:before="0" w:after="0" w:line="264"/>
        <w:ind w:firstLine="600"/>
        <w:jc w:val="both"/>
      </w:pPr>
      <w:r>
        <w:rPr>
          <w:rFonts w:ascii="Times New Roman" w:hAnsi="Times New Roman"/>
          <w:b w:val="false"/>
          <w:i w:val="false"/>
          <w:color w:val="000000"/>
          <w:sz w:val="28"/>
        </w:rPr>
        <w:t>География: минералы, горные породы, полезные ископаемые, топливо, ресурсы.</w:t>
      </w:r>
    </w:p>
    <w:p>
      <w:pPr>
        <w:spacing w:before="0" w:after="0" w:line="264"/>
        <w:ind w:firstLine="600"/>
        <w:jc w:val="both"/>
      </w:pPr>
      <w:r>
        <w:rPr>
          <w:rFonts w:ascii="Times New Roman" w:hAnsi="Times New Roman"/>
          <w:b w:val="false"/>
          <w:i w:val="false"/>
          <w:color w:val="000000"/>
          <w:sz w:val="28"/>
        </w:rPr>
        <w:t>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bookmarkStart w:name="block-40526765" w:id="9"/>
    <w:p>
      <w:pPr>
        <w:sectPr>
          <w:pgSz w:w="11906" w:h="16383" w:orient="portrait"/>
        </w:sectPr>
      </w:pPr>
    </w:p>
    <w:bookmarkEnd w:id="9"/>
    <w:bookmarkEnd w:id="8"/>
    <w:bookmarkStart w:name="block-40526764" w:id="10"/>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ХИМИИ НА УГЛУБЛЕННОМ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pPr>
        <w:spacing w:before="0" w:after="0" w:line="264"/>
        <w:ind w:firstLine="600"/>
        <w:jc w:val="both"/>
      </w:pPr>
      <w:r>
        <w:rPr>
          <w:rFonts w:ascii="Times New Roman" w:hAnsi="Times New Roman"/>
          <w:b w:val="false"/>
          <w:i w:val="false"/>
          <w:color w:val="000000"/>
          <w:sz w:val="28"/>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pPr>
        <w:spacing w:before="0" w:after="0" w:line="264"/>
        <w:ind w:firstLine="600"/>
        <w:jc w:val="both"/>
      </w:pPr>
      <w:r>
        <w:rPr>
          <w:rFonts w:ascii="Times New Roman" w:hAnsi="Times New Roman"/>
          <w:b/>
          <w:i w:val="false"/>
          <w:color w:val="000000"/>
          <w:sz w:val="28"/>
        </w:rPr>
        <w:t>1) гражданского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осознания обучающимися своих конституционных прав и обязанностей, уважения к закону и правопорядку;</w:t>
      </w:r>
    </w:p>
    <w:p>
      <w:pPr>
        <w:spacing w:before="0" w:after="0" w:line="264"/>
        <w:ind w:firstLine="600"/>
        <w:jc w:val="both"/>
      </w:pPr>
      <w:r>
        <w:rPr>
          <w:rFonts w:ascii="Times New Roman" w:hAnsi="Times New Roman"/>
          <w:b w:val="false"/>
          <w:i w:val="false"/>
          <w:color w:val="000000"/>
          <w:sz w:val="28"/>
        </w:rPr>
        <w:t xml:space="preserve">представления о социальных нормах и правилах межличностных отношений в коллективе; </w:t>
      </w:r>
    </w:p>
    <w:p>
      <w:pPr>
        <w:spacing w:before="0" w:after="0" w:line="264"/>
        <w:ind w:firstLine="600"/>
        <w:jc w:val="both"/>
      </w:pPr>
      <w:r>
        <w:rPr>
          <w:rFonts w:ascii="Times New Roman" w:hAnsi="Times New Roman"/>
          <w:b w:val="false"/>
          <w:i w:val="false"/>
          <w:color w:val="000000"/>
          <w:sz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pPr>
        <w:spacing w:before="0" w:after="0" w:line="264"/>
        <w:ind w:firstLine="600"/>
        <w:jc w:val="both"/>
      </w:pPr>
      <w:r>
        <w:rPr>
          <w:rFonts w:ascii="Times New Roman" w:hAnsi="Times New Roman"/>
          <w:b w:val="false"/>
          <w:i w:val="false"/>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ценностного отношения к историческому и научному наследию отечественной химии; </w:t>
      </w:r>
    </w:p>
    <w:p>
      <w:pPr>
        <w:spacing w:before="0" w:after="0" w:line="264"/>
        <w:ind w:firstLine="600"/>
        <w:jc w:val="both"/>
      </w:pPr>
      <w:r>
        <w:rPr>
          <w:rFonts w:ascii="Times New Roman" w:hAnsi="Times New Roman"/>
          <w:b w:val="false"/>
          <w:i w:val="false"/>
          <w:color w:val="000000"/>
          <w:sz w:val="28"/>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pPr>
        <w:spacing w:before="0" w:after="0" w:line="264"/>
        <w:ind w:firstLine="600"/>
        <w:jc w:val="both"/>
      </w:pPr>
      <w:r>
        <w:rPr>
          <w:rFonts w:ascii="Times New Roman" w:hAnsi="Times New Roman"/>
          <w:b w:val="false"/>
          <w:i w:val="false"/>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нравственного сознания, этического поведения;</w:t>
      </w:r>
    </w:p>
    <w:p>
      <w:pPr>
        <w:spacing w:before="0" w:after="0" w:line="264"/>
        <w:ind w:firstLine="600"/>
        <w:jc w:val="both"/>
      </w:pPr>
      <w:r>
        <w:rPr>
          <w:rFonts w:ascii="Times New Roman" w:hAnsi="Times New Roman"/>
          <w:b w:val="false"/>
          <w:i w:val="false"/>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pPr>
        <w:spacing w:before="0" w:after="0" w:line="264"/>
        <w:ind w:firstLine="600"/>
        <w:jc w:val="both"/>
      </w:pPr>
      <w:r>
        <w:rPr>
          <w:rFonts w:ascii="Times New Roman" w:hAnsi="Times New Roman"/>
          <w:b/>
          <w:i w:val="false"/>
          <w:color w:val="000000"/>
          <w:sz w:val="28"/>
        </w:rPr>
        <w:t>4) формирования культуры здоровья:</w:t>
      </w:r>
    </w:p>
    <w:p>
      <w:pPr>
        <w:spacing w:before="0" w:after="0" w:line="264"/>
        <w:ind w:firstLine="600"/>
        <w:jc w:val="both"/>
      </w:pPr>
      <w:r>
        <w:rPr>
          <w:rFonts w:ascii="Times New Roman" w:hAnsi="Times New Roman"/>
          <w:b w:val="false"/>
          <w:i w:val="false"/>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pPr>
        <w:spacing w:before="0" w:after="0" w:line="264"/>
        <w:ind w:firstLine="600"/>
        <w:jc w:val="both"/>
      </w:pPr>
      <w:r>
        <w:rPr>
          <w:rFonts w:ascii="Times New Roman" w:hAnsi="Times New Roman"/>
          <w:b w:val="false"/>
          <w:i w:val="false"/>
          <w:color w:val="000000"/>
          <w:sz w:val="28"/>
        </w:rPr>
        <w:t xml:space="preserve">соблюдения правил безопасного обращения с веществами в быту, повседневной жизни, в трудовой деятельности; </w:t>
      </w:r>
    </w:p>
    <w:p>
      <w:pPr>
        <w:spacing w:before="0" w:after="0" w:line="264"/>
        <w:ind w:firstLine="600"/>
        <w:jc w:val="both"/>
      </w:pPr>
      <w:r>
        <w:rPr>
          <w:rFonts w:ascii="Times New Roman" w:hAnsi="Times New Roman"/>
          <w:b w:val="false"/>
          <w:i w:val="false"/>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pPr>
        <w:spacing w:before="0" w:after="0" w:line="264"/>
        <w:ind w:firstLine="600"/>
        <w:jc w:val="both"/>
      </w:pPr>
      <w:r>
        <w:rPr>
          <w:rFonts w:ascii="Times New Roman" w:hAnsi="Times New Roman"/>
          <w:b w:val="false"/>
          <w:i w:val="false"/>
          <w:color w:val="000000"/>
          <w:sz w:val="28"/>
        </w:rPr>
        <w:t>осознания последствий и неприятия вредных привычек (употребления алкоголя, наркотиков, курения);</w:t>
      </w:r>
    </w:p>
    <w:p>
      <w:pPr>
        <w:spacing w:before="0" w:after="0" w:line="264"/>
        <w:ind w:firstLine="600"/>
        <w:jc w:val="both"/>
      </w:pPr>
      <w:r>
        <w:rPr>
          <w:rFonts w:ascii="Times New Roman" w:hAnsi="Times New Roman"/>
          <w:b/>
          <w:i w:val="false"/>
          <w:color w:val="000000"/>
          <w:sz w:val="28"/>
        </w:rPr>
        <w:t>5) трудового воспитания:</w:t>
      </w:r>
    </w:p>
    <w:p>
      <w:pPr>
        <w:spacing w:before="0" w:after="0" w:line="264"/>
        <w:ind w:firstLine="600"/>
        <w:jc w:val="both"/>
      </w:pPr>
      <w:r>
        <w:rPr>
          <w:rFonts w:ascii="Times New Roman" w:hAnsi="Times New Roman"/>
          <w:b w:val="false"/>
          <w:i w:val="false"/>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pPr>
        <w:spacing w:before="0" w:after="0" w:line="264"/>
        <w:ind w:firstLine="600"/>
        <w:jc w:val="both"/>
      </w:pPr>
      <w:r>
        <w:rPr>
          <w:rFonts w:ascii="Times New Roman" w:hAnsi="Times New Roman"/>
          <w:b w:val="false"/>
          <w:i w:val="false"/>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pPr>
        <w:spacing w:before="0" w:after="0" w:line="264"/>
        <w:ind w:firstLine="600"/>
        <w:jc w:val="both"/>
      </w:pPr>
      <w:r>
        <w:rPr>
          <w:rFonts w:ascii="Times New Roman" w:hAnsi="Times New Roman"/>
          <w:b w:val="false"/>
          <w:i w:val="false"/>
          <w:color w:val="000000"/>
          <w:sz w:val="28"/>
        </w:rPr>
        <w:t xml:space="preserve">интереса к практическому изучению профессий различного рода, в том числе на основе применения предметных знаний по химии; </w:t>
      </w:r>
    </w:p>
    <w:p>
      <w:pPr>
        <w:spacing w:before="0" w:after="0" w:line="264"/>
        <w:ind w:firstLine="600"/>
        <w:jc w:val="both"/>
      </w:pPr>
      <w:r>
        <w:rPr>
          <w:rFonts w:ascii="Times New Roman" w:hAnsi="Times New Roman"/>
          <w:b w:val="false"/>
          <w:i w:val="false"/>
          <w:color w:val="000000"/>
          <w:sz w:val="28"/>
        </w:rPr>
        <w:t xml:space="preserve">уважения к труду, людям труда и результатам трудовой деятельности; </w:t>
      </w:r>
    </w:p>
    <w:p>
      <w:pPr>
        <w:spacing w:before="0" w:after="0" w:line="264"/>
        <w:ind w:firstLine="600"/>
        <w:jc w:val="both"/>
      </w:pPr>
      <w:r>
        <w:rPr>
          <w:rFonts w:ascii="Times New Roman" w:hAnsi="Times New Roman"/>
          <w:b w:val="false"/>
          <w:i w:val="false"/>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pPr>
        <w:spacing w:before="0" w:after="0" w:line="264"/>
        <w:ind w:firstLine="600"/>
        <w:jc w:val="both"/>
      </w:pPr>
      <w:r>
        <w:rPr>
          <w:rFonts w:ascii="Times New Roman" w:hAnsi="Times New Roman"/>
          <w:b/>
          <w:i w:val="false"/>
          <w:color w:val="000000"/>
          <w:sz w:val="28"/>
        </w:rPr>
        <w:t>6) 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целесообразного отношения к природе как источнику существования жизни на Земле;</w:t>
      </w:r>
    </w:p>
    <w:p>
      <w:pPr>
        <w:spacing w:before="0" w:after="0" w:line="264"/>
        <w:ind w:firstLine="600"/>
        <w:jc w:val="both"/>
      </w:pPr>
      <w:r>
        <w:rPr>
          <w:rFonts w:ascii="Times New Roman" w:hAnsi="Times New Roman"/>
          <w:b w:val="false"/>
          <w:i w:val="false"/>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pPr>
        <w:spacing w:before="0" w:after="0" w:line="264"/>
        <w:ind w:firstLine="600"/>
        <w:jc w:val="both"/>
      </w:pPr>
      <w:r>
        <w:rPr>
          <w:rFonts w:ascii="Times New Roman" w:hAnsi="Times New Roman"/>
          <w:b w:val="false"/>
          <w:i w:val="false"/>
          <w:color w:val="000000"/>
          <w:sz w:val="28"/>
        </w:rPr>
        <w:t>осознания необходимости использования достижений химии для решения вопросов рационального природопользования;</w:t>
      </w:r>
    </w:p>
    <w:p>
      <w:pPr>
        <w:spacing w:before="0" w:after="0" w:line="264"/>
        <w:ind w:firstLine="600"/>
        <w:jc w:val="both"/>
      </w:pPr>
      <w:r>
        <w:rPr>
          <w:rFonts w:ascii="Times New Roman" w:hAnsi="Times New Roman"/>
          <w:b w:val="false"/>
          <w:i w:val="false"/>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pPr>
        <w:spacing w:before="0" w:after="0" w:line="264"/>
        <w:ind w:firstLine="600"/>
        <w:jc w:val="both"/>
      </w:pPr>
      <w:r>
        <w:rPr>
          <w:rFonts w:ascii="Times New Roman" w:hAnsi="Times New Roman"/>
          <w:b w:val="false"/>
          <w:i w:val="false"/>
          <w:color w:val="000000"/>
          <w:sz w:val="28"/>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pPr>
        <w:spacing w:before="0" w:after="0" w:line="264"/>
        <w:ind w:firstLine="600"/>
        <w:jc w:val="both"/>
      </w:pPr>
      <w:r>
        <w:rPr>
          <w:rFonts w:ascii="Times New Roman" w:hAnsi="Times New Roman"/>
          <w:b/>
          <w:i w:val="false"/>
          <w:color w:val="000000"/>
          <w:sz w:val="28"/>
        </w:rPr>
        <w:t>7) ценности научного познания:</w:t>
      </w:r>
    </w:p>
    <w:p>
      <w:pPr>
        <w:spacing w:before="0" w:after="0" w:line="264"/>
        <w:ind w:firstLine="600"/>
        <w:jc w:val="both"/>
      </w:pPr>
      <w:r>
        <w:rPr>
          <w:rFonts w:ascii="Times New Roman" w:hAnsi="Times New Roman"/>
          <w:b w:val="false"/>
          <w:i w:val="false"/>
          <w:color w:val="000000"/>
          <w:sz w:val="28"/>
        </w:rPr>
        <w:t xml:space="preserve">мировоззрения, соответствующего современному уровню развития науки и общественной практики; </w:t>
      </w:r>
    </w:p>
    <w:p>
      <w:pPr>
        <w:spacing w:before="0" w:after="0" w:line="264"/>
        <w:ind w:firstLine="600"/>
        <w:jc w:val="both"/>
      </w:pPr>
      <w:r>
        <w:rPr>
          <w:rFonts w:ascii="Times New Roman" w:hAnsi="Times New Roman"/>
          <w:b w:val="false"/>
          <w:i w:val="false"/>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pPr>
        <w:spacing w:before="0" w:after="0" w:line="264"/>
        <w:ind w:firstLine="600"/>
        <w:jc w:val="both"/>
      </w:pPr>
      <w:r>
        <w:rPr>
          <w:rFonts w:ascii="Times New Roman" w:hAnsi="Times New Roman"/>
          <w:b w:val="false"/>
          <w:i w:val="false"/>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pPr>
        <w:spacing w:before="0" w:after="0" w:line="264"/>
        <w:ind w:firstLine="600"/>
        <w:jc w:val="both"/>
      </w:pPr>
      <w:r>
        <w:rPr>
          <w:rFonts w:ascii="Times New Roman" w:hAnsi="Times New Roman"/>
          <w:b w:val="false"/>
          <w:i w:val="false"/>
          <w:color w:val="000000"/>
          <w:sz w:val="28"/>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pPr>
        <w:spacing w:before="0" w:after="0" w:line="264"/>
        <w:ind w:firstLine="600"/>
        <w:jc w:val="both"/>
      </w:pPr>
      <w:r>
        <w:rPr>
          <w:rFonts w:ascii="Times New Roman" w:hAnsi="Times New Roman"/>
          <w:b w:val="false"/>
          <w:i w:val="false"/>
          <w:color w:val="000000"/>
          <w:sz w:val="28"/>
        </w:rPr>
        <w:t>способности самостоятельно использовать химические знания для решения проблем в реальных жизненных ситуациях;</w:t>
      </w:r>
    </w:p>
    <w:p>
      <w:pPr>
        <w:spacing w:before="0" w:after="0" w:line="264"/>
        <w:ind w:firstLine="600"/>
        <w:jc w:val="both"/>
      </w:pPr>
      <w:r>
        <w:rPr>
          <w:rFonts w:ascii="Times New Roman" w:hAnsi="Times New Roman"/>
          <w:b w:val="false"/>
          <w:i w:val="false"/>
          <w:color w:val="000000"/>
          <w:sz w:val="28"/>
        </w:rPr>
        <w:t xml:space="preserve">интереса к познанию, исследовательской деятельности; </w:t>
      </w:r>
    </w:p>
    <w:p>
      <w:pPr>
        <w:spacing w:before="0" w:after="0" w:line="264"/>
        <w:ind w:firstLine="600"/>
        <w:jc w:val="both"/>
      </w:pPr>
      <w:r>
        <w:rPr>
          <w:rFonts w:ascii="Times New Roman" w:hAnsi="Times New Roman"/>
          <w:b w:val="false"/>
          <w:i w:val="false"/>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pPr>
        <w:spacing w:before="0" w:after="0" w:line="264"/>
        <w:ind w:firstLine="600"/>
        <w:jc w:val="both"/>
      </w:pPr>
      <w:r>
        <w:rPr>
          <w:rFonts w:ascii="Times New Roman" w:hAnsi="Times New Roman"/>
          <w:b w:val="false"/>
          <w:i w:val="false"/>
          <w:color w:val="000000"/>
          <w:sz w:val="28"/>
        </w:rPr>
        <w:t>интереса к особенностям труда в различных сферах профессиональной деятельности.</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программы по химии на уровне среднего общего образования включают: </w:t>
      </w:r>
    </w:p>
    <w:p>
      <w:pPr>
        <w:spacing w:before="0" w:after="0" w:line="264"/>
        <w:ind w:firstLine="600"/>
        <w:jc w:val="both"/>
      </w:pPr>
      <w:r>
        <w:rPr>
          <w:rFonts w:ascii="Times New Roman" w:hAnsi="Times New Roman"/>
          <w:b w:val="false"/>
          <w:i w:val="false"/>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pPr>
        <w:spacing w:before="0" w:after="0" w:line="264"/>
        <w:ind w:firstLine="600"/>
        <w:jc w:val="both"/>
      </w:pPr>
      <w:r>
        <w:rPr>
          <w:rFonts w:ascii="Times New Roman" w:hAnsi="Times New Roman"/>
          <w:b w:val="false"/>
          <w:i w:val="false"/>
          <w:color w:val="000000"/>
          <w:sz w:val="28"/>
        </w:rPr>
        <w:t xml:space="preserve">универсальные учебные действия (познавательные, коммуникативные, регулятивные), </w:t>
      </w:r>
      <w:r>
        <w:rPr>
          <w:rFonts w:ascii="Times New Roman" w:hAnsi="Times New Roman"/>
          <w:b w:val="false"/>
          <w:i w:val="false"/>
          <w:color w:val="000000"/>
          <w:sz w:val="28"/>
        </w:rPr>
        <w:t xml:space="preserve">обеспечивающие формирование функциональной грамотности и социальной компетенции обучающихся; </w:t>
      </w:r>
    </w:p>
    <w:p>
      <w:pPr>
        <w:spacing w:before="0" w:after="0" w:line="264"/>
        <w:ind w:firstLine="600"/>
        <w:jc w:val="both"/>
      </w:pPr>
      <w:r>
        <w:rPr>
          <w:rFonts w:ascii="Times New Roman" w:hAnsi="Times New Roman"/>
          <w:b w:val="false"/>
          <w:i w:val="false"/>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w:t>
      </w:r>
      <w:r>
        <w:rPr>
          <w:rFonts w:ascii="Times New Roman" w:hAnsi="Times New Roman"/>
          <w:b w:val="false"/>
          <w:i w:val="false"/>
          <w:color w:val="000000"/>
          <w:sz w:val="28"/>
        </w:rPr>
        <w:t>ике.</w:t>
      </w:r>
    </w:p>
    <w:p>
      <w:pPr>
        <w:spacing w:before="0" w:after="0" w:line="264"/>
        <w:ind w:firstLine="600"/>
        <w:jc w:val="both"/>
      </w:pPr>
      <w:r>
        <w:rPr>
          <w:rFonts w:ascii="Times New Roman" w:hAnsi="Times New Roman"/>
          <w:b w:val="false"/>
          <w:i w:val="false"/>
          <w:color w:val="000000"/>
          <w:sz w:val="28"/>
        </w:rPr>
        <w:t>Метапредметные результаты отражают овладение универсальными учебными познавательными, коммуникативными и регулятивными действиями.</w:t>
      </w:r>
    </w:p>
    <w:p>
      <w:pPr>
        <w:spacing w:before="0" w:after="0" w:line="264"/>
        <w:ind w:left="120"/>
        <w:jc w:val="left"/>
      </w:pPr>
    </w:p>
    <w:p>
      <w:pPr>
        <w:spacing w:before="0" w:after="0" w:line="264"/>
        <w:ind w:left="120"/>
        <w:jc w:val="left"/>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1) 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самостоятельно формулировать и актуализировать проблему, рассматривать её всесторонне;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before="0" w:after="0" w:line="264"/>
        <w:ind w:firstLine="600"/>
        <w:jc w:val="both"/>
      </w:pPr>
      <w:r>
        <w:rPr>
          <w:rFonts w:ascii="Times New Roman" w:hAnsi="Times New Roman"/>
          <w:b w:val="false"/>
          <w:i w:val="false"/>
          <w:color w:val="000000"/>
          <w:sz w:val="28"/>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pPr>
        <w:spacing w:before="0" w:after="0" w:line="264"/>
        <w:ind w:firstLine="600"/>
        <w:jc w:val="both"/>
      </w:pPr>
      <w:r>
        <w:rPr>
          <w:rFonts w:ascii="Times New Roman" w:hAnsi="Times New Roman"/>
          <w:b w:val="false"/>
          <w:i w:val="false"/>
          <w:color w:val="000000"/>
          <w:sz w:val="28"/>
        </w:rPr>
        <w:t>выбирать основания и критерии для классификации веществ и химических реакций;</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причинно-следственные связи между изучаемыми явлениями; </w:t>
      </w:r>
    </w:p>
    <w:p>
      <w:pPr>
        <w:spacing w:before="0" w:after="0" w:line="264"/>
        <w:ind w:firstLine="600"/>
        <w:jc w:val="both"/>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before="0" w:after="0" w:line="264"/>
        <w:ind w:firstLine="600"/>
        <w:jc w:val="both"/>
      </w:pPr>
      <w:r>
        <w:rPr>
          <w:rFonts w:ascii="Times New Roman" w:hAnsi="Times New Roman"/>
          <w:b w:val="false"/>
          <w:i w:val="false"/>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spacing w:before="0" w:after="0" w:line="264"/>
        <w:ind w:firstLine="600"/>
        <w:jc w:val="both"/>
      </w:pPr>
      <w:r>
        <w:rPr>
          <w:rFonts w:ascii="Times New Roman" w:hAnsi="Times New Roman"/>
          <w:b w:val="false"/>
          <w:i w:val="false"/>
          <w:color w:val="000000"/>
          <w:sz w:val="28"/>
        </w:rPr>
        <w:t>владеть основами методов научного познания веществ и химических реакций;</w:t>
      </w:r>
    </w:p>
    <w:p>
      <w:pPr>
        <w:spacing w:before="0" w:after="0" w:line="264"/>
        <w:ind w:firstLine="600"/>
        <w:jc w:val="both"/>
      </w:pPr>
      <w:r>
        <w:rPr>
          <w:rFonts w:ascii="Times New Roman" w:hAnsi="Times New Roman"/>
          <w:b w:val="false"/>
          <w:i w:val="false"/>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pPr>
        <w:spacing w:before="0" w:after="0" w:line="264"/>
        <w:ind w:firstLine="600"/>
        <w:jc w:val="both"/>
      </w:pPr>
      <w:r>
        <w:rPr>
          <w:rFonts w:ascii="Times New Roman" w:hAnsi="Times New Roman"/>
          <w:b w:val="false"/>
          <w:i w:val="false"/>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pPr>
        <w:spacing w:before="0" w:after="0" w:line="264"/>
        <w:ind w:firstLine="600"/>
        <w:jc w:val="both"/>
      </w:pPr>
      <w:r>
        <w:rPr>
          <w:rFonts w:ascii="Times New Roman" w:hAnsi="Times New Roman"/>
          <w:b w:val="false"/>
          <w:i w:val="false"/>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pPr>
        <w:spacing w:before="0" w:after="0" w:line="264"/>
        <w:ind w:firstLine="600"/>
        <w:jc w:val="both"/>
      </w:pPr>
      <w:r>
        <w:rPr>
          <w:rFonts w:ascii="Times New Roman" w:hAnsi="Times New Roman"/>
          <w:b w:val="false"/>
          <w:i w:val="false"/>
          <w:color w:val="000000"/>
          <w:sz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pPr>
        <w:spacing w:before="0" w:after="0" w:line="264"/>
        <w:ind w:firstLine="600"/>
        <w:jc w:val="both"/>
      </w:pPr>
      <w:r>
        <w:rPr>
          <w:rFonts w:ascii="Times New Roman" w:hAnsi="Times New Roman"/>
          <w:b w:val="false"/>
          <w:i w:val="false"/>
          <w:color w:val="000000"/>
          <w:sz w:val="28"/>
        </w:rPr>
        <w:t xml:space="preserve">приобретать опыт использования информационно-коммуникативных технологий и различных поисковых систем; </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(схемы, графики, диаграммы, таблицы, рисунки и другие);</w:t>
      </w:r>
    </w:p>
    <w:p>
      <w:pPr>
        <w:spacing w:before="0" w:after="0" w:line="264"/>
        <w:ind w:firstLine="600"/>
        <w:jc w:val="both"/>
      </w:pPr>
      <w:r>
        <w:rPr>
          <w:rFonts w:ascii="Times New Roman" w:hAnsi="Times New Roman"/>
          <w:b w:val="false"/>
          <w:i w:val="false"/>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pPr>
        <w:spacing w:before="0" w:after="0"/>
        <w:ind w:left="120"/>
        <w:jc w:val="left"/>
      </w:pPr>
    </w:p>
    <w:p>
      <w:pPr>
        <w:spacing w:before="0" w:after="0"/>
        <w:ind w:firstLine="600"/>
        <w:jc w:val="left"/>
      </w:pPr>
      <w:r>
        <w:rPr>
          <w:rFonts w:ascii="Times New Roman" w:hAnsi="Times New Roman"/>
          <w:b w:val="false"/>
          <w:i w:val="false"/>
          <w:color w:val="000000"/>
          <w:sz w:val="28"/>
        </w:rPr>
        <w:t>использовать знаково-символические средства наглядности.</w:t>
      </w:r>
    </w:p>
    <w:p>
      <w:pPr>
        <w:spacing w:before="0" w:after="0"/>
        <w:ind w:left="120"/>
        <w:jc w:val="left"/>
      </w:pPr>
    </w:p>
    <w:p>
      <w:pPr>
        <w:spacing w:before="0" w:after="0"/>
        <w:ind w:left="120"/>
        <w:jc w:val="left"/>
      </w:pPr>
    </w:p>
    <w:p>
      <w:pPr>
        <w:spacing w:before="0" w:after="0"/>
        <w:ind w:firstLine="600"/>
        <w:jc w:val="left"/>
      </w:pPr>
      <w:r>
        <w:rPr>
          <w:rFonts w:ascii="Times New Roman" w:hAnsi="Times New Roman"/>
          <w:b/>
          <w:i w:val="false"/>
          <w:color w:val="000000"/>
          <w:sz w:val="28"/>
        </w:rPr>
        <w:t>Коммуникативные универсальные учебные действия:</w:t>
      </w:r>
    </w:p>
    <w:p>
      <w:pPr>
        <w:spacing w:before="0" w:after="0"/>
        <w:ind w:left="120"/>
        <w:jc w:val="left"/>
      </w:pPr>
    </w:p>
    <w:p>
      <w:pPr>
        <w:spacing w:before="0" w:after="0"/>
        <w:ind w:firstLine="600"/>
        <w:jc w:val="left"/>
      </w:pPr>
      <w:r>
        <w:rPr>
          <w:rFonts w:ascii="Times New Roman" w:hAnsi="Times New Roman"/>
          <w:b w:val="false"/>
          <w:i w:val="false"/>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выступать с</w:t>
      </w:r>
      <w:r>
        <w:rPr>
          <w:rFonts w:ascii="Times New Roman" w:hAnsi="Times New Roman"/>
          <w:b w:val="false"/>
          <w:i w:val="false"/>
          <w:color w:val="000000"/>
          <w:sz w:val="28"/>
        </w:rPr>
        <w:t xml:space="preserve">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pPr>
        <w:spacing w:before="0" w:after="0"/>
        <w:ind w:left="120"/>
        <w:jc w:val="left"/>
      </w:pPr>
    </w:p>
    <w:p>
      <w:pPr>
        <w:spacing w:before="0" w:after="0"/>
        <w:ind w:left="120"/>
        <w:jc w:val="left"/>
      </w:pP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w:t>
      </w:r>
      <w:r>
        <w:rPr>
          <w:rFonts w:ascii="Times New Roman" w:hAnsi="Times New Roman"/>
          <w:b w:val="false"/>
          <w:i w:val="false"/>
          <w:color w:val="000000"/>
          <w:sz w:val="28"/>
        </w:rPr>
        <w:t xml:space="preserve"> </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осуществлять самоконтроль деятельности на основе самоанализа и самооценки.</w:t>
      </w:r>
    </w:p>
    <w:p>
      <w:pPr>
        <w:spacing w:before="0" w:after="0" w:line="264"/>
        <w:ind w:firstLine="600"/>
        <w:jc w:val="both"/>
      </w:pPr>
      <w:bookmarkStart w:name="_Toc139840030" w:id="11"/>
      <w:bookmarkEnd w:id="11"/>
      <w:r>
        <w:rPr>
          <w:rFonts w:ascii="Times New Roman" w:hAnsi="Times New Roman"/>
          <w:b/>
          <w:i w:val="false"/>
          <w:color w:val="000000"/>
          <w:sz w:val="28"/>
        </w:rPr>
        <w:t>ПРЕДМЕТНЫЕ</w:t>
      </w:r>
      <w:r>
        <w:rPr>
          <w:rFonts w:ascii="Times New Roman" w:hAnsi="Times New Roman"/>
          <w:b/>
          <w:i w:val="false"/>
          <w:color w:val="000000"/>
          <w:sz w:val="28"/>
        </w:rPr>
        <w:t xml:space="preserve"> РЕЗУЛЬТАТЫ</w:t>
      </w: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pPr>
        <w:spacing w:before="0" w:after="0" w:line="264"/>
        <w:ind w:left="120"/>
        <w:jc w:val="both"/>
      </w:pPr>
      <w:bookmarkStart w:name="_Toc139840030" w:id="12"/>
      <w:bookmarkEnd w:id="12"/>
    </w:p>
    <w:p>
      <w:pPr>
        <w:spacing w:before="0" w:after="0" w:line="264"/>
        <w:ind w:firstLine="600"/>
        <w:jc w:val="both"/>
      </w:pPr>
      <w:r>
        <w:rPr>
          <w:rFonts w:ascii="Times New Roman" w:hAnsi="Times New Roman"/>
          <w:b/>
          <w:i w:val="false"/>
          <w:color w:val="000000"/>
          <w:sz w:val="28"/>
        </w:rPr>
        <w:t>10 КЛАСС</w:t>
      </w:r>
    </w:p>
    <w:p>
      <w:pPr>
        <w:spacing w:before="0" w:after="0" w:line="264"/>
        <w:ind w:firstLine="600"/>
        <w:jc w:val="both"/>
      </w:pPr>
      <w:r>
        <w:rPr>
          <w:rFonts w:ascii="Times New Roman" w:hAnsi="Times New Roman"/>
          <w:b w:val="false"/>
          <w:i w:val="false"/>
          <w:color w:val="000000"/>
          <w:sz w:val="28"/>
        </w:rPr>
        <w:t>Предметные результаты освоения курса «Органическая химия» отражают:</w:t>
      </w:r>
    </w:p>
    <w:p>
      <w:pPr>
        <w:spacing w:before="0" w:after="0" w:line="264"/>
        <w:ind w:firstLine="600"/>
        <w:jc w:val="both"/>
      </w:pPr>
      <w:r>
        <w:rPr>
          <w:rFonts w:ascii="Times New Roman" w:hAnsi="Times New Roman"/>
          <w:b w:val="false"/>
          <w:i w:val="false"/>
          <w:color w:val="000000"/>
          <w:sz w:val="28"/>
        </w:rPr>
        <w:t>сформированность</w:t>
      </w:r>
      <w:r>
        <w:rPr>
          <w:rFonts w:ascii="Times New Roman" w:hAnsi="Times New Roman"/>
          <w:b w:val="false"/>
          <w:i w:val="false"/>
          <w:color w:val="000000"/>
          <w:sz w:val="28"/>
        </w:rPr>
        <w:t xml:space="preserve">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pPr>
        <w:spacing w:before="0" w:after="0" w:line="264"/>
        <w:ind w:firstLine="600"/>
        <w:jc w:val="both"/>
      </w:pPr>
      <w:r>
        <w:rPr>
          <w:rFonts w:ascii="Times New Roman" w:hAnsi="Times New Roman"/>
          <w:b w:val="false"/>
          <w:i w:val="false"/>
          <w:color w:val="000000"/>
          <w:sz w:val="28"/>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s-, p-, d-атомные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w:t>
      </w:r>
      <w:r>
        <w:rPr>
          <w:rFonts w:ascii="Times New Roman" w:hAnsi="Times New Roman"/>
          <w:b w:val="false"/>
          <w:i w:val="false"/>
          <w:color w:val="000000"/>
          <w:sz w:val="28"/>
        </w:rPr>
        <w:t>оптическая</w:t>
      </w:r>
      <w:r>
        <w:rPr>
          <w:rFonts w:ascii="Times New Roman" w:hAnsi="Times New Roman"/>
          <w:b w:val="false"/>
          <w:i w:val="false"/>
          <w:color w:val="000000"/>
          <w:sz w:val="28"/>
        </w:rPr>
        <w:t>),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I и II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pPr>
        <w:spacing w:before="0" w:after="0" w:line="264"/>
        <w:ind w:firstLine="600"/>
        <w:jc w:val="both"/>
      </w:pPr>
      <w:r>
        <w:rPr>
          <w:rFonts w:ascii="Times New Roman" w:hAnsi="Times New Roman"/>
          <w:b w:val="false"/>
          <w:i w:val="false"/>
          <w:color w:val="000000"/>
          <w:sz w:val="28"/>
        </w:rPr>
        <w:t>сформированность умений: выявлять характерные признаки понятий, устанавливать</w:t>
      </w:r>
      <w:r>
        <w:rPr>
          <w:rFonts w:ascii="Times New Roman" w:hAnsi="Times New Roman"/>
          <w:b w:val="false"/>
          <w:i/>
          <w:color w:val="000000"/>
          <w:sz w:val="28"/>
        </w:rPr>
        <w:t xml:space="preserve"> </w:t>
      </w:r>
      <w:r>
        <w:rPr>
          <w:rFonts w:ascii="Times New Roman" w:hAnsi="Times New Roman"/>
          <w:b w:val="false"/>
          <w:i w:val="false"/>
          <w:color w:val="000000"/>
          <w:sz w:val="28"/>
        </w:rPr>
        <w:t xml:space="preserve">их взаимосвязь, использовать соответствующие понятия при описании состава, строения и свойств органических соединений; </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p>
    <w:p>
      <w:pPr>
        <w:spacing w:before="0" w:after="0" w:line="264"/>
        <w:ind w:firstLine="600"/>
        <w:jc w:val="both"/>
      </w:pPr>
      <w:r>
        <w:rPr>
          <w:rFonts w:ascii="Times New Roman" w:hAnsi="Times New Roman"/>
          <w:b w:val="false"/>
          <w:i w:val="false"/>
          <w:color w:val="000000"/>
          <w:sz w:val="28"/>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pPr>
        <w:spacing w:before="0" w:after="0" w:line="264"/>
        <w:ind w:firstLine="600"/>
        <w:jc w:val="both"/>
      </w:pPr>
      <w:r>
        <w:rPr>
          <w:rFonts w:ascii="Times New Roman" w:hAnsi="Times New Roman"/>
          <w:b w:val="false"/>
          <w:i w:val="false"/>
          <w:color w:val="000000"/>
          <w:sz w:val="28"/>
        </w:rPr>
        <w:t>составлять</w:t>
      </w:r>
      <w:r>
        <w:rPr>
          <w:rFonts w:ascii="Times New Roman" w:hAnsi="Times New Roman"/>
          <w:b w:val="false"/>
          <w:i w:val="false"/>
          <w:color w:val="000000"/>
          <w:sz w:val="28"/>
        </w:rPr>
        <w:t xml:space="preserve">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pPr>
        <w:spacing w:before="0" w:after="0" w:line="264"/>
        <w:ind w:firstLine="600"/>
        <w:jc w:val="both"/>
      </w:pPr>
      <w:r>
        <w:rPr>
          <w:rFonts w:ascii="Times New Roman" w:hAnsi="Times New Roman"/>
          <w:b w:val="false"/>
          <w:i w:val="false"/>
          <w:color w:val="000000"/>
          <w:sz w:val="28"/>
        </w:rPr>
        <w:t>изготавливать</w:t>
      </w:r>
      <w:r>
        <w:rPr>
          <w:rFonts w:ascii="Times New Roman" w:hAnsi="Times New Roman"/>
          <w:b w:val="false"/>
          <w:i w:val="false"/>
          <w:color w:val="000000"/>
          <w:sz w:val="28"/>
        </w:rPr>
        <w:t xml:space="preserve"> модели молекул органических веществ для иллюстрации их химического и пространственного строения;</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r>
        <w:rPr>
          <w:rFonts w:ascii="Times New Roman" w:hAnsi="Times New Roman"/>
          <w:b w:val="false"/>
          <w:i w:val="false"/>
          <w:color w:val="000000"/>
          <w:sz w:val="28"/>
        </w:rPr>
        <w:t xml:space="preserve">устанавливать принадлежность изученных органических веществ по их составу и строению к определённому классу/группе соединений, </w:t>
      </w:r>
      <w:r>
        <w:rPr>
          <w:rFonts w:ascii="Times New Roman" w:hAnsi="Times New Roman"/>
          <w:b w:val="false"/>
          <w:i w:val="false"/>
          <w:color w:val="000000"/>
          <w:sz w:val="28"/>
        </w:rPr>
        <w:t>давать</w:t>
      </w:r>
      <w:r>
        <w:rPr>
          <w:rFonts w:ascii="Times New Roman" w:hAnsi="Times New Roman"/>
          <w:b w:val="false"/>
          <w:i w:val="false"/>
          <w:color w:val="000000"/>
          <w:sz w:val="28"/>
        </w:rPr>
        <w:t xml:space="preserve"> им названия по систематической номенклатуре (IUPAC) и </w:t>
      </w:r>
      <w:r>
        <w:rPr>
          <w:rFonts w:ascii="Times New Roman" w:hAnsi="Times New Roman"/>
          <w:b w:val="false"/>
          <w:i w:val="false"/>
          <w:color w:val="000000"/>
          <w:sz w:val="28"/>
        </w:rPr>
        <w:t>приводить</w:t>
      </w:r>
      <w:r>
        <w:rPr>
          <w:rFonts w:ascii="Times New Roman" w:hAnsi="Times New Roman"/>
          <w:b w:val="false"/>
          <w:i w:val="false"/>
          <w:color w:val="000000"/>
          <w:sz w:val="28"/>
        </w:rPr>
        <w:t xml:space="preserve">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определять вид химической связи в органических соединениях (ковалентная и ионная связь, σ- и π-связь, водородная связь);</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 xml:space="preserve">применять положения теории строения органических веществ А. М. Бутлерова для объяснения зависимости свойств веществ от их состава и строения; </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r>
        <w:rPr>
          <w:rFonts w:ascii="Times New Roman" w:hAnsi="Times New Roman"/>
          <w:b w:val="false"/>
          <w:i w:val="false"/>
          <w:color w:val="000000"/>
          <w:sz w:val="28"/>
        </w:rPr>
        <w:t xml:space="preserve">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подтверждать на конкретных примерах характер зависимости реакционной способности органических соединений от кратности и типа ковалентной связи (σ- и π-связи), взаимного влияния атомов и групп атомов в молекулах;</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pPr>
        <w:spacing w:before="0" w:after="0" w:line="264"/>
        <w:ind w:firstLine="600"/>
        <w:jc w:val="both"/>
      </w:pPr>
      <w:r>
        <w:rPr>
          <w:rFonts w:ascii="Times New Roman" w:hAnsi="Times New Roman"/>
          <w:b w:val="false"/>
          <w:i w:val="false"/>
          <w:color w:val="000000"/>
          <w:sz w:val="28"/>
        </w:rPr>
        <w:t xml:space="preserve">сформированность </w:t>
      </w:r>
      <w:r>
        <w:rPr>
          <w:rFonts w:ascii="Times New Roman" w:hAnsi="Times New Roman"/>
          <w:b w:val="false"/>
          <w:i w:val="false"/>
          <w:color w:val="000000"/>
          <w:sz w:val="28"/>
        </w:rPr>
        <w:t xml:space="preserve">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pPr>
        <w:spacing w:before="0" w:after="0" w:line="264"/>
        <w:ind w:firstLine="600"/>
        <w:jc w:val="both"/>
      </w:pPr>
      <w:r>
        <w:rPr>
          <w:rFonts w:ascii="Times New Roman" w:hAnsi="Times New Roman"/>
          <w:b w:val="false"/>
          <w:i w:val="false"/>
          <w:color w:val="000000"/>
          <w:sz w:val="28"/>
        </w:rPr>
        <w:t>сформированность умения применять</w:t>
      </w:r>
      <w:r>
        <w:rPr>
          <w:rFonts w:ascii="Times New Roman" w:hAnsi="Times New Roman"/>
          <w:b w:val="false"/>
          <w:i/>
          <w:color w:val="000000"/>
          <w:sz w:val="28"/>
        </w:rPr>
        <w:t xml:space="preserve"> </w:t>
      </w:r>
      <w:r>
        <w:rPr>
          <w:rFonts w:ascii="Times New Roman" w:hAnsi="Times New Roman"/>
          <w:b w:val="false"/>
          <w:i w:val="false"/>
          <w:color w:val="000000"/>
          <w:sz w:val="28"/>
        </w:rPr>
        <w:t>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r>
        <w:rPr>
          <w:rFonts w:ascii="Times New Roman" w:hAnsi="Times New Roman"/>
          <w:b w:val="false"/>
          <w:i w:val="false"/>
          <w:color w:val="000000"/>
          <w:sz w:val="28"/>
        </w:rPr>
        <w:t xml:space="preserve">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w:t>
      </w:r>
      <w:r>
        <w:rPr>
          <w:rFonts w:ascii="Times New Roman" w:hAnsi="Times New Roman"/>
          <w:b w:val="false"/>
          <w:i w:val="false"/>
          <w:color w:val="000000"/>
          <w:sz w:val="28"/>
        </w:rPr>
        <w:t>использовать</w:t>
      </w:r>
      <w:r>
        <w:rPr>
          <w:rFonts w:ascii="Times New Roman" w:hAnsi="Times New Roman"/>
          <w:b w:val="false"/>
          <w:i w:val="false"/>
          <w:color w:val="000000"/>
          <w:sz w:val="28"/>
        </w:rPr>
        <w:t xml:space="preserve"> системные знания по органической химии для объяснения и прогнозирования явлений, имеющих естественно-научную природу;</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r>
        <w:rPr>
          <w:rFonts w:ascii="Times New Roman" w:hAnsi="Times New Roman"/>
          <w:b w:val="false"/>
          <w:i w:val="false"/>
          <w:color w:val="000000"/>
          <w:sz w:val="28"/>
        </w:rPr>
        <w:t xml:space="preserve">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pPr>
        <w:spacing w:before="0" w:after="0" w:line="264"/>
        <w:ind w:firstLine="600"/>
        <w:jc w:val="both"/>
      </w:pPr>
      <w:r>
        <w:rPr>
          <w:rFonts w:ascii="Times New Roman" w:hAnsi="Times New Roman"/>
          <w:b w:val="false"/>
          <w:i w:val="false"/>
          <w:color w:val="000000"/>
          <w:sz w:val="28"/>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Pr>
          <w:rFonts w:ascii="Times New Roman" w:hAnsi="Times New Roman"/>
          <w:b w:val="false"/>
          <w:i/>
          <w:color w:val="000000"/>
          <w:sz w:val="28"/>
        </w:rPr>
        <w:t xml:space="preserve"> </w:t>
      </w:r>
      <w:r>
        <w:rPr>
          <w:rFonts w:ascii="Times New Roman" w:hAnsi="Times New Roman"/>
          <w:b w:val="false"/>
          <w:i w:val="false"/>
          <w:color w:val="000000"/>
          <w:sz w:val="28"/>
        </w:rPr>
        <w:t>полученные знания для принятия грамотных решений проблем в ситуациях, связанных с химией;</w:t>
      </w:r>
    </w:p>
    <w:p>
      <w:pPr>
        <w:spacing w:before="0" w:after="0" w:line="264"/>
        <w:ind w:firstLine="600"/>
        <w:jc w:val="both"/>
      </w:pPr>
      <w:r>
        <w:rPr>
          <w:rFonts w:ascii="Times New Roman" w:hAnsi="Times New Roman"/>
          <w:b w:val="false"/>
          <w:i w:val="false"/>
          <w:color w:val="000000"/>
          <w:sz w:val="28"/>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Pr>
          <w:rFonts w:ascii="Times New Roman" w:hAnsi="Times New Roman"/>
          <w:b w:val="false"/>
          <w:i/>
          <w:color w:val="000000"/>
          <w:sz w:val="28"/>
        </w:rPr>
        <w:t xml:space="preserve"> и </w:t>
      </w:r>
      <w:r>
        <w:rPr>
          <w:rFonts w:ascii="Times New Roman" w:hAnsi="Times New Roman"/>
          <w:b w:val="false"/>
          <w:i w:val="false"/>
          <w:color w:val="000000"/>
          <w:sz w:val="28"/>
        </w:rPr>
        <w:t xml:space="preserve">оценивать их достоверность; </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p>
    <w:p>
      <w:pPr>
        <w:spacing w:before="0" w:after="0" w:line="264"/>
        <w:ind w:firstLine="600"/>
        <w:jc w:val="both"/>
      </w:pPr>
      <w:r>
        <w:rPr>
          <w:rFonts w:ascii="Times New Roman" w:hAnsi="Times New Roman"/>
          <w:b w:val="false"/>
          <w:i w:val="false"/>
          <w:color w:val="000000"/>
          <w:sz w:val="28"/>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pPr>
        <w:spacing w:before="0" w:after="0" w:line="264"/>
        <w:ind w:firstLine="600"/>
        <w:jc w:val="both"/>
      </w:pPr>
      <w:r>
        <w:rPr>
          <w:rFonts w:ascii="Times New Roman" w:hAnsi="Times New Roman"/>
          <w:b w:val="false"/>
          <w:i w:val="false"/>
          <w:color w:val="000000"/>
          <w:sz w:val="28"/>
        </w:rPr>
        <w:t>осознавать опасность токсического действия на живые организмы определённых органических веществ, понимая смысл показателя ПДК;</w:t>
      </w:r>
    </w:p>
    <w:p>
      <w:pPr>
        <w:spacing w:before="0" w:after="0" w:line="264"/>
        <w:ind w:firstLine="600"/>
        <w:jc w:val="both"/>
      </w:pPr>
      <w:r>
        <w:rPr>
          <w:rFonts w:ascii="Times New Roman" w:hAnsi="Times New Roman"/>
          <w:b w:val="false"/>
          <w:i w:val="false"/>
          <w:color w:val="000000"/>
          <w:sz w:val="28"/>
        </w:rPr>
        <w:t>анализировать целесообразность применения органических веществ в промышленности и в быту с точки зрения соотношения риск-польза;</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r>
        <w:rPr>
          <w:rFonts w:ascii="Times New Roman" w:hAnsi="Times New Roman"/>
          <w:b w:val="false"/>
          <w:i w:val="false"/>
          <w:color w:val="000000"/>
          <w:sz w:val="28"/>
        </w:rPr>
        <w:t xml:space="preserve">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w:t>
      </w:r>
      <w:r>
        <w:rPr>
          <w:rFonts w:ascii="Times New Roman" w:hAnsi="Times New Roman"/>
          <w:b w:val="false"/>
          <w:i w:val="false"/>
          <w:color w:val="000000"/>
          <w:sz w:val="28"/>
        </w:rPr>
        <w:t>анализировать</w:t>
      </w:r>
      <w:r>
        <w:rPr>
          <w:rFonts w:ascii="Times New Roman" w:hAnsi="Times New Roman"/>
          <w:b w:val="false"/>
          <w:i w:val="false"/>
          <w:color w:val="000000"/>
          <w:sz w:val="28"/>
        </w:rPr>
        <w:t xml:space="preserve"> химическую информацию, </w:t>
      </w:r>
      <w:r>
        <w:rPr>
          <w:rFonts w:ascii="Times New Roman" w:hAnsi="Times New Roman"/>
          <w:b w:val="false"/>
          <w:i w:val="false"/>
          <w:color w:val="000000"/>
          <w:sz w:val="28"/>
        </w:rPr>
        <w:t>перерабатывать</w:t>
      </w:r>
      <w:r>
        <w:rPr>
          <w:rFonts w:ascii="Times New Roman" w:hAnsi="Times New Roman"/>
          <w:b w:val="false"/>
          <w:i w:val="false"/>
          <w:color w:val="000000"/>
          <w:sz w:val="28"/>
        </w:rPr>
        <w:t xml:space="preserve"> её и </w:t>
      </w:r>
      <w:r>
        <w:rPr>
          <w:rFonts w:ascii="Times New Roman" w:hAnsi="Times New Roman"/>
          <w:b w:val="false"/>
          <w:i w:val="false"/>
          <w:color w:val="000000"/>
          <w:sz w:val="28"/>
        </w:rPr>
        <w:t>использовать</w:t>
      </w:r>
      <w:r>
        <w:rPr>
          <w:rFonts w:ascii="Times New Roman" w:hAnsi="Times New Roman"/>
          <w:b w:val="false"/>
          <w:i w:val="false"/>
          <w:color w:val="000000"/>
          <w:sz w:val="28"/>
        </w:rPr>
        <w:t xml:space="preserve"> в соответствии с поставленной учебной задачей.</w:t>
      </w:r>
    </w:p>
    <w:p>
      <w:pPr>
        <w:spacing w:before="0" w:after="0" w:line="264"/>
        <w:ind w:firstLine="600"/>
        <w:jc w:val="both"/>
      </w:pPr>
      <w:r>
        <w:rPr>
          <w:rFonts w:ascii="Times New Roman" w:hAnsi="Times New Roman"/>
          <w:b/>
          <w:i w:val="false"/>
          <w:color w:val="000000"/>
          <w:sz w:val="28"/>
        </w:rPr>
        <w:t>11 КЛАСС</w:t>
      </w:r>
    </w:p>
    <w:p>
      <w:pPr>
        <w:spacing w:before="0" w:after="0" w:line="264"/>
        <w:ind w:firstLine="600"/>
        <w:jc w:val="both"/>
      </w:pPr>
      <w:r>
        <w:rPr>
          <w:rFonts w:ascii="Times New Roman" w:hAnsi="Times New Roman"/>
          <w:b w:val="false"/>
          <w:i w:val="false"/>
          <w:color w:val="000000"/>
          <w:sz w:val="28"/>
        </w:rPr>
        <w:t>Предметные результаты освоения курса «Общая и неорганическая химия» отражают</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pPr>
        <w:spacing w:before="0" w:after="0" w:line="264"/>
        <w:ind w:firstLine="600"/>
        <w:jc w:val="both"/>
      </w:pPr>
      <w:r>
        <w:rPr>
          <w:rFonts w:ascii="Times New Roman" w:hAnsi="Times New Roman"/>
          <w:b w:val="false"/>
          <w:i w:val="false"/>
          <w:color w:val="000000"/>
          <w:sz w:val="28"/>
        </w:rPr>
        <w:t>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s-, p-, d-атомные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r>
        <w:rPr>
          <w:rFonts w:ascii="Times New Roman" w:hAnsi="Times New Roman"/>
          <w:b w:val="false"/>
          <w:i w:val="false"/>
          <w:color w:val="000000"/>
          <w:sz w:val="28"/>
        </w:rPr>
        <w:t xml:space="preserve">выявлять характерные признаки понятий, </w:t>
      </w:r>
      <w:r>
        <w:rPr>
          <w:rFonts w:ascii="Times New Roman" w:hAnsi="Times New Roman"/>
          <w:b w:val="false"/>
          <w:i w:val="false"/>
          <w:color w:val="000000"/>
          <w:sz w:val="28"/>
        </w:rPr>
        <w:t>устанавливать</w:t>
      </w:r>
      <w:r>
        <w:rPr>
          <w:rFonts w:ascii="Times New Roman" w:hAnsi="Times New Roman"/>
          <w:b w:val="false"/>
          <w:i w:val="false"/>
          <w:color w:val="000000"/>
          <w:sz w:val="28"/>
        </w:rPr>
        <w:t xml:space="preserve"> их взаимосвязь, </w:t>
      </w:r>
      <w:r>
        <w:rPr>
          <w:rFonts w:ascii="Times New Roman" w:hAnsi="Times New Roman"/>
          <w:b w:val="false"/>
          <w:i w:val="false"/>
          <w:color w:val="000000"/>
          <w:sz w:val="28"/>
        </w:rPr>
        <w:t>использовать</w:t>
      </w:r>
      <w:r>
        <w:rPr>
          <w:rFonts w:ascii="Times New Roman" w:hAnsi="Times New Roman"/>
          <w:b w:val="false"/>
          <w:i w:val="false"/>
          <w:color w:val="000000"/>
          <w:sz w:val="28"/>
        </w:rPr>
        <w:t xml:space="preserve"> соответствующие понятия при описании неорганических веществ и их превращений;</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веществ;</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r>
        <w:rPr>
          <w:rFonts w:ascii="Times New Roman" w:hAnsi="Times New Roman"/>
          <w:b w:val="false"/>
          <w:i w:val="false"/>
          <w:color w:val="000000"/>
          <w:sz w:val="28"/>
        </w:rPr>
        <w:t xml:space="preserve">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w:t>
      </w:r>
      <w:r>
        <w:rPr>
          <w:rFonts w:ascii="Times New Roman" w:hAnsi="Times New Roman"/>
          <w:b w:val="false"/>
          <w:i w:val="false"/>
          <w:color w:val="000000"/>
          <w:sz w:val="28"/>
        </w:rPr>
        <w:t>выбирать</w:t>
      </w:r>
      <w:r>
        <w:rPr>
          <w:rFonts w:ascii="Times New Roman" w:hAnsi="Times New Roman"/>
          <w:b w:val="false"/>
          <w:i w:val="false"/>
          <w:color w:val="000000"/>
          <w:sz w:val="28"/>
        </w:rPr>
        <w:t xml:space="preserve"> основания и критерии для классификации изучаемых веществ и химических реакций;</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раскрывать смысл периодического закона Д. И. Менделеева и демонстрировать его систематизирующую, объяснительную и прогностическую функции;</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«s-, p-, d-атомные орбитали», «основное и возбуждённое энергетические состояния атома»; объяснять</w:t>
      </w:r>
      <w:r>
        <w:rPr>
          <w:rFonts w:ascii="Times New Roman" w:hAnsi="Times New Roman"/>
          <w:b w:val="false"/>
          <w:i/>
          <w:color w:val="000000"/>
          <w:sz w:val="28"/>
        </w:rPr>
        <w:t xml:space="preserve"> </w:t>
      </w:r>
      <w:r>
        <w:rPr>
          <w:rFonts w:ascii="Times New Roman" w:hAnsi="Times New Roman"/>
          <w:b w:val="false"/>
          <w:i w:val="false"/>
          <w:color w:val="000000"/>
          <w:sz w:val="28"/>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r>
        <w:rPr>
          <w:rFonts w:ascii="Times New Roman" w:hAnsi="Times New Roman"/>
          <w:b w:val="false"/>
          <w:i w:val="false"/>
          <w:color w:val="000000"/>
          <w:sz w:val="28"/>
        </w:rPr>
        <w:t xml:space="preserve">характеризовать (описывать) общие химические свойства веществ различных классов, </w:t>
      </w:r>
      <w:r>
        <w:rPr>
          <w:rFonts w:ascii="Times New Roman" w:hAnsi="Times New Roman"/>
          <w:b w:val="false"/>
          <w:i w:val="false"/>
          <w:color w:val="000000"/>
          <w:sz w:val="28"/>
        </w:rPr>
        <w:t>подтверждать</w:t>
      </w:r>
      <w:r>
        <w:rPr>
          <w:rFonts w:ascii="Times New Roman" w:hAnsi="Times New Roman"/>
          <w:b w:val="false"/>
          <w:i w:val="false"/>
          <w:color w:val="000000"/>
          <w:sz w:val="28"/>
        </w:rPr>
        <w:t xml:space="preserve"> существование генетической связи между неорганическими веществами с помощью уравнений соответствующих химических реакций;</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pPr>
        <w:spacing w:before="0" w:after="0" w:line="264"/>
        <w:ind w:firstLine="600"/>
        <w:jc w:val="both"/>
      </w:pPr>
      <w:r>
        <w:rPr>
          <w:rFonts w:ascii="Times New Roman" w:hAnsi="Times New Roman"/>
          <w:b w:val="false"/>
          <w:i w:val="false"/>
          <w:color w:val="000000"/>
          <w:sz w:val="28"/>
        </w:rPr>
        <w:t xml:space="preserve">сформированность </w:t>
      </w:r>
      <w:r>
        <w:rPr>
          <w:rFonts w:ascii="Times New Roman" w:hAnsi="Times New Roman"/>
          <w:b w:val="false"/>
          <w:i w:val="false"/>
          <w:color w:val="000000"/>
          <w:sz w:val="28"/>
        </w:rPr>
        <w:t xml:space="preserve">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w:t>
      </w:r>
      <w:r>
        <w:rPr>
          <w:rFonts w:ascii="Times New Roman" w:hAnsi="Times New Roman"/>
          <w:b w:val="false"/>
          <w:i w:val="false"/>
          <w:color w:val="000000"/>
          <w:sz w:val="28"/>
        </w:rPr>
        <w:t>применять</w:t>
      </w:r>
      <w:r>
        <w:rPr>
          <w:rFonts w:ascii="Times New Roman" w:hAnsi="Times New Roman"/>
          <w:b w:val="false"/>
          <w:i w:val="false"/>
          <w:color w:val="000000"/>
          <w:sz w:val="28"/>
        </w:rPr>
        <w:t xml:space="preserve">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pPr>
        <w:spacing w:before="0" w:after="0" w:line="264"/>
        <w:ind w:firstLine="600"/>
        <w:jc w:val="both"/>
      </w:pPr>
      <w:r>
        <w:rPr>
          <w:rFonts w:ascii="Times New Roman" w:hAnsi="Times New Roman"/>
          <w:b w:val="false"/>
          <w:i w:val="false"/>
          <w:color w:val="000000"/>
          <w:sz w:val="28"/>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w:t>
      </w:r>
      <w:r>
        <w:rPr>
          <w:rFonts w:ascii="Times New Roman" w:hAnsi="Times New Roman"/>
          <w:b w:val="false"/>
          <w:i/>
          <w:color w:val="000000"/>
          <w:sz w:val="28"/>
        </w:rPr>
        <w:t xml:space="preserve"> </w:t>
      </w:r>
      <w:r>
        <w:rPr>
          <w:rFonts w:ascii="Times New Roman" w:hAnsi="Times New Roman"/>
          <w:b w:val="false"/>
          <w:i w:val="false"/>
          <w:color w:val="000000"/>
          <w:sz w:val="28"/>
        </w:rPr>
        <w:t>их достоверность;</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r>
        <w:rPr>
          <w:rFonts w:ascii="Times New Roman" w:hAnsi="Times New Roman"/>
          <w:b w:val="false"/>
          <w:i w:val="false"/>
          <w:color w:val="000000"/>
          <w:sz w:val="28"/>
        </w:rPr>
        <w:t xml:space="preserve">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r>
        <w:rPr>
          <w:rFonts w:ascii="Times New Roman" w:hAnsi="Times New Roman"/>
          <w:b w:val="false"/>
          <w:i w:val="false"/>
          <w:color w:val="000000"/>
          <w:sz w:val="28"/>
        </w:rPr>
        <w:t>осознавать</w:t>
      </w:r>
      <w:r>
        <w:rPr>
          <w:rFonts w:ascii="Times New Roman" w:hAnsi="Times New Roman"/>
          <w:b w:val="false"/>
          <w:i w:val="false"/>
          <w:color w:val="000000"/>
          <w:sz w:val="28"/>
        </w:rPr>
        <w:t xml:space="preserve"> опасность токсического действия на живые организмы определённых неорганических веществ, понимая смысл показателя ПДК; </w:t>
      </w:r>
    </w:p>
    <w:p>
      <w:pPr>
        <w:spacing w:before="0" w:after="0" w:line="264"/>
        <w:ind w:firstLine="600"/>
        <w:jc w:val="both"/>
      </w:pPr>
      <w:r>
        <w:rPr>
          <w:rFonts w:ascii="Times New Roman" w:hAnsi="Times New Roman"/>
          <w:b w:val="false"/>
          <w:i w:val="false"/>
          <w:color w:val="000000"/>
          <w:sz w:val="28"/>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Pr>
          <w:rFonts w:ascii="Times New Roman" w:hAnsi="Times New Roman"/>
          <w:b w:val="false"/>
          <w:i/>
          <w:color w:val="000000"/>
          <w:sz w:val="28"/>
        </w:rPr>
        <w:t xml:space="preserve"> </w:t>
      </w:r>
      <w:r>
        <w:rPr>
          <w:rFonts w:ascii="Times New Roman" w:hAnsi="Times New Roman"/>
          <w:b w:val="false"/>
          <w:i w:val="false"/>
          <w:color w:val="000000"/>
          <w:sz w:val="28"/>
        </w:rPr>
        <w:t>химическую информацию, перерабатывать</w:t>
      </w:r>
      <w:r>
        <w:rPr>
          <w:rFonts w:ascii="Times New Roman" w:hAnsi="Times New Roman"/>
          <w:b w:val="false"/>
          <w:i/>
          <w:color w:val="000000"/>
          <w:sz w:val="28"/>
        </w:rPr>
        <w:t xml:space="preserve"> </w:t>
      </w:r>
      <w:r>
        <w:rPr>
          <w:rFonts w:ascii="Times New Roman" w:hAnsi="Times New Roman"/>
          <w:b w:val="false"/>
          <w:i w:val="false"/>
          <w:color w:val="000000"/>
          <w:sz w:val="28"/>
        </w:rPr>
        <w:t>её и использовать</w:t>
      </w:r>
      <w:r>
        <w:rPr>
          <w:rFonts w:ascii="Times New Roman" w:hAnsi="Times New Roman"/>
          <w:b w:val="false"/>
          <w:i/>
          <w:color w:val="000000"/>
          <w:sz w:val="28"/>
        </w:rPr>
        <w:t xml:space="preserve"> </w:t>
      </w:r>
      <w:r>
        <w:rPr>
          <w:rFonts w:ascii="Times New Roman" w:hAnsi="Times New Roman"/>
          <w:b w:val="false"/>
          <w:i w:val="false"/>
          <w:color w:val="000000"/>
          <w:sz w:val="28"/>
        </w:rPr>
        <w:t>в соответствии с поставленной учебной задачей.</w:t>
      </w:r>
    </w:p>
    <w:bookmarkStart w:name="block-40526764" w:id="13"/>
    <w:p>
      <w:pPr>
        <w:sectPr>
          <w:pgSz w:w="11906" w:h="16383" w:orient="portrait"/>
        </w:sectPr>
      </w:pPr>
    </w:p>
    <w:bookmarkEnd w:id="13"/>
    <w:bookmarkEnd w:id="10"/>
    <w:bookmarkStart w:name="block-40526766"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органической химии</w:t>
            </w: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органической химии. Теория строения органических соединений А. М. Бутлерова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https://m.edsoo.ru/d69df650</w:t>
              </w:r>
            </w:hyperlink>
          </w:p>
        </w:tc>
      </w:tr>
      <w:tr>
        <w:trPr>
          <w:trHeight w:val="33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Углеводороды</w:t>
            </w: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Предельные углеводороды — алканы, циклоалканы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https://m.edsoo.ru/d69df650</w:t>
              </w:r>
            </w:hyperlink>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Непредельные углеводороды: алкены, алкадиены, алкины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https://m.edsoo.ru/d69df650</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Ароматические углеводороды (арены)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https://m.edsoo.ru/d69df650</w:t>
              </w:r>
            </w:hyperlink>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и их переработка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https://m.edsoo.ru/d69df650</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Галогенпроизводные углеводородов</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https://m.edsoo.ru/d69df650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Кислородсодержащие органические соединения</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Спирты. Фенол</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https://m.edsoo.ru/d69df650</w:t>
              </w:r>
            </w:hyperlink>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Карбонильные соединения: альдегиды и кетоны. Карбоновые кислоты. Сложные эфиры. Жиры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https://m.edsoo.ru/d69df650</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https://m.edsoo.ru/d69df650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Азотсодержащие органические соединения</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Амины. Аминокислоты. Белки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https://m.edsoo.ru/d69df650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Высокомолекулярные соединения</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Высокомолекулярные соединения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https://m.edsoo.ru/d69df650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55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химии</w:t>
            </w:r>
          </w:p>
        </w:tc>
      </w:tr>
      <w:tr>
        <w:trPr>
          <w:trHeight w:val="26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атома. Периодический закон и Периодическая система химических элементов Д. И. Менделеева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https://m.edsoo.ru/2dd57f24</w:t>
              </w:r>
            </w:hyperlink>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Многообразие веществ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https://m.edsoo.ru/2dd57f24</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реакции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https://m.edsoo.ru/2dd57f24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Неорганическая химия</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Неметаллы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31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https://m.edsoo.ru/2dd57f24</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https://m.edsoo.ru/2dd57f24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Химия и жизнь</w:t>
            </w: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познания в химии. Химия и жизнь</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https://m.edsoo.ru/2dd57f24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789" w:type="dxa"/>
            <w:tcBorders/>
            <w:tcMar>
              <w:top w:w="50" w:type="dxa"/>
              <w:left w:w="100" w:type="dxa"/>
            </w:tcMar>
            <w:vAlign w:val="center"/>
          </w:tcPr>
          <w:p>
            <w:pPr>
              <w:jc w:val="left"/>
            </w:pPr>
          </w:p>
        </w:tc>
      </w:tr>
    </w:tbl>
    <w:p>
      <w:pPr>
        <w:sectPr>
          <w:pgSz w:w="16383" w:h="11906" w:orient="landscape"/>
        </w:sectPr>
      </w:pPr>
    </w:p>
    <w:bookmarkStart w:name="block-40526766" w:id="15"/>
    <w:p>
      <w:pPr>
        <w:sectPr>
          <w:pgSz w:w="16383" w:h="11906" w:orient="landscape"/>
        </w:sectPr>
      </w:pPr>
    </w:p>
    <w:bookmarkEnd w:id="15"/>
    <w:bookmarkEnd w:id="14"/>
    <w:bookmarkStart w:name="block-40526761"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34"/>
        <w:gridCol w:w="3200"/>
        <w:gridCol w:w="1108"/>
        <w:gridCol w:w="2092"/>
        <w:gridCol w:w="2241"/>
        <w:gridCol w:w="1577"/>
        <w:gridCol w:w="2742"/>
      </w:tblGrid>
      <w:tr>
        <w:trPr>
          <w:trHeight w:val="300" w:hRule="atLeast"/>
          <w:trHeight w:val="144" w:hRule="atLeast"/>
        </w:trPr>
        <w:tc>
          <w:tcPr>
            <w:tcW w:w="44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и значение органической химии, представление о многообразии органических соединений</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https://m.edsoo.ru/3686e6f5</w:t>
              </w:r>
            </w:hyperlink>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Электронное строение атома углерода (основное и возбуждённое состояния). Валентные возможности атома углерода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https://m.edsoo.ru/0ce6fd4c</w:t>
              </w:r>
            </w:hyperlink>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связь в органических соединениях. Механизмы образования ковалентной связи, способы разрыва связей</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https://m.edsoo.ru/8d39f5c8</w:t>
              </w:r>
            </w:hyperlink>
          </w:p>
        </w:tc>
      </w:tr>
      <w:tr>
        <w:trPr>
          <w:trHeight w:val="14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Теория строения органических соединений А. М. Бутлерова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https://m.edsoo.ru/9e595cb8</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изомерии: структурная, пространственная. Электронные эффекты в молекулах органических соединений</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https://m.edsoo.ru/b0e61661</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о классификации и систематическая номенклатура (IUPAC) органических веществ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https://m.edsoo.ru/c212dd21</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реакций в органической химии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https://m.edsoo.ru/ba5706aa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теме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https://m.edsoo.ru/87a37cab</w:t>
              </w:r>
            </w:hyperlink>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Алканы: гомологический ряд, общая формула, номенклатура и изомерия, электронное и пространственное строение молекул</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https://m.edsoo.ru/25a14636</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алканов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https://m.edsoo.ru/3137711c</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алканов в природе. Способы получения и применение алканов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https://m.edsoo.ru/259b0a5b</w:t>
              </w:r>
            </w:hyperlink>
          </w:p>
        </w:tc>
      </w:tr>
      <w:tr>
        <w:trPr>
          <w:trHeight w:val="24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Циклоалканы: общая формула, номенклатура и изомерия, особенности строения и химических свойств, способы получения и применение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https://m.edsoo.ru/156730d2</w:t>
              </w:r>
            </w:hyperlink>
          </w:p>
        </w:tc>
      </w:tr>
      <w:tr>
        <w:trPr>
          <w:trHeight w:val="333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расчётных задач на определение молекулярной формулы органического вещества по массовым долям атомов элементов, входящих в его состав. Систематизация и обобщение знаний по теме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https://m.edsoo.ru/bf84d8eb</w:t>
              </w:r>
            </w:hyperlink>
          </w:p>
        </w:tc>
      </w:tr>
      <w:tr>
        <w:trPr>
          <w:trHeight w:val="271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Алкены: гомологический ряд, общая формула, номенклатура, электронное и пространственное строение молекул. Структурная и цис-транс-изомерия алкенов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https://m.edsoo.ru/273b0a1e</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алкенов. Правило Марковникова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https://m.edsoo.ru/21069ccd</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и применение алкенов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https://m.edsoo.ru/665dc058</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по теме "Получение этилена и изучение его свойств"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https://m.edsoo.ru/0941eed8</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расчётных задач на определение молекулярной формулы органического вещества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https://m.edsoo.ru/e9ea9921</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Алкадиены: сопряжённые, изолированные, кумулированные. Особенности электронного строения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https://m.edsoo.ru/04298c0a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сопряжённых диенов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https://m.edsoo.ru/e561253d</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и применение алкадиенов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https://m.edsoo.ru/1aa81660</w:t>
              </w:r>
            </w:hyperlink>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Алкины: гомологический ряд, общая формула, номенклатура, электронное и пространственное строение молекул, физические свойства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https://m.edsoo.ru/68b6cc4c</w:t>
              </w:r>
            </w:hyperlink>
          </w:p>
        </w:tc>
      </w:tr>
      <w:tr>
        <w:trPr>
          <w:trHeight w:val="13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алкинов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https://m.edsoo.ru/23493a93</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Качественные реакции на тройную связь</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https://m.edsoo.ru/7b1c48da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и применение алкинов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https://m.edsoo.ru/a6f9a1ea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расчёты по уравнению химической реакции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https://m.edsoo.ru/5db8e526</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теме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p>
        </w:tc>
      </w:tr>
      <w:tr>
        <w:trPr>
          <w:trHeight w:val="24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Арены: гомологический ряд, общая формула, номенклатура. Электронное и пространственное строение молекул бензола и толуола, их физические свойства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https://m.edsoo.ru/a92a7094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аренов: реакции замещения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https://m.edsoo.ru/a44a1ae4</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аренов: реакции присоединения, окисление гомологов бензола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https://m.edsoo.ru/a44a1ae4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химических свойств стирола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https://m.edsoo.ru/d5018a54</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расчётных задач на определение молекулярной формулы органического вещества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https://m.edsoo.ru/53461a2c</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и применение аренов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https://m.edsoo.ru/6f717d09</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между различными классами углеводородов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Расчёты по уравнениям химических реакций. Систематизация и обобщение знаний по теме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p>
        </w:tc>
      </w:tr>
      <w:tr>
        <w:trPr>
          <w:trHeight w:val="9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Природный газ. Попутные нефтяные газы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Каменный уголь и продукты его переработки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https://m.edsoo.ru/69b3398b</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Нефть и способы её переработки. Применение продуктов переработки нефти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https://m.edsoo.ru/21f9de78</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между различными классами углеводородов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Галогенопроизводные углеводородов: электронное строение; реакции замещения галогена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https://m.edsoo.ru/82b4d759</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щелочей на галогенпроизводные. Взаимодействие дигалогеналканов с магнием и цинком</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разделу "Углеводороды"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https://m.edsoo.ru/20e89f22</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"Углеводороды"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https://m.edsoo.ru/95c9e298</w:t>
              </w:r>
            </w:hyperlink>
          </w:p>
        </w:tc>
      </w:tr>
      <w:tr>
        <w:trPr>
          <w:trHeight w:val="24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Предельные одноатомные спирты: гомологический ряд, общая формула, строение молекул, изомерия, номенклатура, классификация, физические свойства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https://m.edsoo.ru/df04c5cd</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предельных одноатомных спиртов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https://m.edsoo.ru/26ee34fe</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и применение одноатомных спиртов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https://m.edsoo.ru/484100000000000</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эфиры: номенклатура и изомерия, особенности физических и химических свойств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https://m.edsoo.ru/c2c788b2</w:t>
              </w:r>
            </w:hyperlink>
          </w:p>
        </w:tc>
      </w:tr>
      <w:tr>
        <w:trPr>
          <w:trHeight w:val="208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Многоатомные спирты: этиленгликоль и глицерин, их физические и химические свойства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https://m.edsoo.ru/ee4d84aa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и применение многоатомных спиртов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https://m.edsoo.ru/d12e567d</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Фенол: строение молекулы, физические свойства. Токсичность фенола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https://m.edsoo.ru/2ce726f8</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фенола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https://m.edsoo.ru/037ca5f9</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и применение фенола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https://m.edsoo.ru/c77ddf4c</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Решение экспериментальных задач по теме "Спирты и фенолы"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https://m.edsoo.ru/fd0ced09</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теме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https://m.edsoo.ru/1810cb9b</w:t>
              </w:r>
            </w:hyperlink>
          </w:p>
        </w:tc>
      </w:tr>
      <w:tr>
        <w:trPr>
          <w:trHeight w:val="24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Альдегиды и кетоны: электронное строение карбонильной группы; гомологические ряды, общая формула, изомерия и номенклатура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https://m.edsoo.ru/b139beaa</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Альдегиды и кетоны: физические свойства; реакции присоединения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https://m.edsoo.ru/c887425c</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Реакции окисления и качественные реакции альдегидов и кетонов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https://m.edsoo.ru/a393baa9</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альдегидов и кетонов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https://m.edsoo.ru/520d1c51</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Одноосновные предельные карбоновые кислоты, особенности строения их молекул</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https://m.edsoo.ru/fec0b113</w:t>
              </w:r>
            </w:hyperlink>
          </w:p>
        </w:tc>
      </w:tr>
      <w:tr>
        <w:trPr>
          <w:trHeight w:val="15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Изомерия и номенклатура карбоновых кислот, их физические свойства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https://m.edsoo.ru/700cc87b</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предельных одноосновных карбоновых кислот</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https://m.edsoo.ru/40e6e0e9</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свойств муравьиной кислоты. Многообразие карбоновых кислот</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https://m.edsoo.ru/bb31be71</w:t>
              </w:r>
            </w:hyperlink>
          </w:p>
        </w:tc>
      </w:tr>
      <w:tr>
        <w:trPr>
          <w:trHeight w:val="297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свойств: непредельных и ароматических карбоновых, дикарбоновых, гидроксикарбоновых кислот. Представители высших карбоновых кислот</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https://m.edsoo.ru/83a08773</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производных карбоновых кислот</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https://m.edsoo.ru/0d162d9d</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и применение карбоновых кислот</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https://m.edsoo.ru/7c065c9d</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Сложные эфиры: гомологический ряд, общая формула, изомерия и номенклатура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https://m.edsoo.ru/adfffe6d</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эфиров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https://m.edsoo.ru/ad6b94b2</w:t>
              </w:r>
            </w:hyperlink>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расчётных задач: по уравнению химической реакции, на определение молекулярной формулы органического вещества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Решение экспериментальных задач по теме "Карбоновые кислоты. Сложные эфиры"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https://m.edsoo.ru/486671fb</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Жиры: строение, физические и химические свойства (гидролиз)</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https://m.edsoo.ru/a19c5b98</w:t>
              </w:r>
            </w:hyperlink>
          </w:p>
        </w:tc>
      </w:tr>
      <w:tr>
        <w:trPr>
          <w:trHeight w:val="18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свойств жиров, содержащих остатки непредельных жирных кислот. Жиры в природе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https://m.edsoo.ru/b0331922</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Мыла как соли высших карбоновых кислот, их моющее действие. Понятие о синтетических моющих средствах (СМС)</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https://m.edsoo.ru/3c566565</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углеводородов и кислородсодержащих органических веществ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https://m.edsoo.ru/56790c96</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Расчёты по уравнениям химических реакций</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теме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https://m.edsoo.ru/f8eaf2eb</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углеводов и классификация углеводов (моно-, ди- и полисахариды)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https://m.edsoo.ru/7a9693a1</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Моносахариды: физические свойства и нахождение в природе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https://m.edsoo.ru/b4bdda2d</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глюкозы, её значение в жизнедеятельности организма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https://m.edsoo.ru/5e61122d</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Дисахариды: сахароза, мальтоза и лактоза. Нахождение в природе и применение дисахаридов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https://m.edsoo.ru/eb0384e7</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Полисахариды: строение макромолекул, физические и химические свойства, применение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https://m.edsoo.ru/72a04508</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искусственных волокнах</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https://m.edsoo.ru/6216e766</w:t>
              </w:r>
            </w:hyperlink>
          </w:p>
        </w:tc>
      </w:tr>
      <w:tr>
        <w:trPr>
          <w:trHeight w:val="18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на определение доли выхода продукта реакции от теоретически возможного</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https://m.edsoo.ru/7fde47ef</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разделу</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https://m.edsoo.ru/08d4364c</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"Кислородсодержащие органические соединения"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https://m.edsoo.ru/42c6678e</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Амины: классификация, строение молекул, общая формула, изомерия, номенклатура и физические свойства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https://m.edsoo.ru/efa7e6ca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алифатических аминов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https://m.edsoo.ru/1bc5cf80</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Анилин: строение анилина, особенности химических свойств анилина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https://m.edsoo.ru/39cd21f1</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и применение алифатических аминов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https://m.edsoo.ru/ea138763</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Аминокислоты: номенклатура и изомерия, физические свойства. Отдельные представители α-аминокислот</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https://m.edsoo.ru/d1773e80</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аминокислот, их биологическое значение аминокислот. Синтез и гидролиз пептидов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https://m.edsoo.ru/77df705a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Белки как природные полимеры; структуры белков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https://m.edsoo.ru/429e9899</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белков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https://m.edsoo.ru/6237306d</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Азотсодержащие гетероциклические соединения. Нуклеиновые кислоты: состав, строение и биологическая роль</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https://m.edsoo.ru/521d1431</w:t>
              </w:r>
            </w:hyperlink>
          </w:p>
        </w:tc>
      </w:tr>
      <w:tr>
        <w:trPr>
          <w:trHeight w:val="208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Решение экспериментальных задач по теме "Азотсодержащие органические соединения"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https://m.edsoo.ru/8e3c02d1</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Решение экспериментальных задач по теме "Распознавание органических соединений"</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https://m.edsoo.ru/bde3fdf6</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"Азотсодержащие органические соединения"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https://m.edsoo.ru/ce561bc7</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понятия химии высокомолекулярных соединений и методы их синтеза —полимеризация и поликонденсация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https://m.edsoo.ru/7aa63ebd</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Пластмассы. Утилизация и переработка пластика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https://m.edsoo.ru/82242e0f</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Эластомеры: натуральный синтетические каучуки. Резина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https://m.edsoo.ru/246103ec</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Волокна: натуральные, искусственные, синтетические. Полимеры специального назначения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https://m.edsoo.ru/5963a601</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Решение экспериментальных задач по теме "Распознавание пластмасс и волокон"</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https://m.edsoo.ru/3aebd77a</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изученного материала по теме "Высокомолекулярные соединения"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4"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103" w:type="dxa"/>
            <w:tcBorders/>
            <w:tcMar>
              <w:top w:w="50" w:type="dxa"/>
              <w:left w:w="100" w:type="dxa"/>
            </w:tcMar>
            <w:vAlign w:val="center"/>
          </w:tcPr>
          <w:p>
            <w:pPr>
              <w:spacing w:before="0" w:after="0"/>
              <w:ind w:left="135"/>
              <w:jc w:val="left"/>
            </w:pPr>
          </w:p>
        </w:tc>
        <w:tc>
          <w:tcPr>
            <w:tcW w:w="19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https://m.edsoo.ru/6a22b1e8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00"/>
        <w:gridCol w:w="3600"/>
        <w:gridCol w:w="1041"/>
        <w:gridCol w:w="2015"/>
        <w:gridCol w:w="2168"/>
        <w:gridCol w:w="1515"/>
        <w:gridCol w:w="2655"/>
      </w:tblGrid>
      <w:tr>
        <w:trPr>
          <w:trHeight w:val="300" w:hRule="atLeast"/>
          <w:trHeight w:val="144" w:hRule="atLeast"/>
        </w:trPr>
        <w:tc>
          <w:tcPr>
            <w:tcW w:w="4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 Состав атомных ядер. Химический элемент. Изотопы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https://m.edsoo.ru/59c112ee</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электронных оболочек атомов, квантовые числа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https://m.edsoo.ru/b4d9fffa</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элементов (s-, p-, d-, f-элементы)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https://m.edsoo.ru/61294af9</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Распределение электронов по атомным орбиталям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https://m.edsoo.ru/f5f750fe</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Электронные конфигурации атомов элементов в основном и возбуждённом состоянии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https://m.edsoo.ru/8149e846</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Электронные конфигурации ионов. Электроотрицательность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https://m.edsoo.ru/a0764b24</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 связь с современной теорией строения атомов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https://m.edsoo.ru/16957c01</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изменения свойств химических элементов и образуемых ими простых и сложных веществ по группам и периодам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https://m.edsoo.ru/f8468927</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теме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https://m.edsoo.ru/8fad2942</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химической связи. Механизмы образования ковалентной связи. Водородная связь. Межмолекулярные взаимодействия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https://m.edsoo.ru/5a8072af</w:t>
              </w:r>
            </w:hyperlink>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Валентность и валентные возможности атомов. Связь электронной структуры молекул с их геометрическим строением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https://m.edsoo.ru/3d2ca093</w:t>
              </w:r>
            </w:hyperlink>
          </w:p>
        </w:tc>
      </w:tr>
      <w:tr>
        <w:trPr>
          <w:trHeight w:val="204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Представления о комплексных соединениях: состав и номенклатура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https://m.edsoo.ru/8c66b12a</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молекулярного и немолекулярного строения. Типы кристаллических решеток и свойства веществ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https://m.edsoo.ru/e167635b</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дисперсных системах. Представление о коллоидных растворах</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https://m.edsoo.ru/da2c70e4</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Истинные растворы: насыщенные и ненасыщенные, растворимость. Кристаллогидраты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https://m.edsoo.ru/e9ccdd8d</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выражения концентрации растворов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https://m.edsoo.ru/328e653a</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использованием понятий "массовая доля растворённого вещества", "молярная концентрация"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https://m.edsoo.ru/785e0ab4</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номенклатура неорганических веществ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https://m.edsoo.ru/bf9e108d</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теме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https://m.edsoo.ru/8d2c6a3a</w:t>
              </w:r>
            </w:hyperlink>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"Строение атома. Периодический закон и Периодическая система химических элементов Д. И. Менделеева", "Строение вещества. Многообразие веществ"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https://m.edsoo.ru/70a60aa4</w:t>
              </w:r>
            </w:hyperlink>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https://m.edsoo.ru/6335cdd2</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Тепловые эффекты химических реакций. Термохимические уравнения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https://m.edsoo.ru/d1db86da</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и термохимическим уравнениям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https://m.edsoo.ru/87b13954</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химической реакции, её зависимость от различных факторов. Катализ и катализаторы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Гомогенные и гетерогенные реакции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по теме "Влияние различных факторов на скорость химической реакции"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https://m.edsoo.ru/1faca1d1</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Обратимые и необратимые реакции. Химическое равновесие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https://m.edsoo.ru/30952f9b</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по теме "Влияние различных факторов на положение химического равновесия"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https://m.edsoo.ru/3bf34e17</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Электролитическая диссоциация. Сильные и слабые электролиты. Степень диссоциации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https://m.edsoo.ru/5f766bdf</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Ионное произведение воды. Среда водных растворов. Водородный показатель (pH) раствора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https://m.edsoo.ru/3966ca89</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Гидролиз солей. Реакции, протекающие в растворах электролитов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https://m.edsoo.ru/09d5a9bd</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"Химические реакции в растворах электролитов"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https://m.edsoo.ru/2e3daeb0</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 Важнейшие окислители и восстановители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https://m.edsoo.ru/56226060</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электронного (электонно-ионного) баланса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https://m.edsoo.ru/fb691387</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Электролиз растворов и расплавов веществ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https://m.edsoo.ru/93fb97d2</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различных типов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https://m.edsoo.ru/5a859d16</w:t>
              </w:r>
            </w:hyperlink>
          </w:p>
        </w:tc>
      </w:tr>
      <w:tr>
        <w:trPr>
          <w:trHeight w:val="8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различных типов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https://m.edsoo.ru/5afa265d</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теме "Химические реакции"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https://m.edsoo.ru/c161eb85</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"Химические реакции"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https://m.edsoo.ru/a8a0a930</w:t>
              </w:r>
            </w:hyperlink>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Положение неметаллов в Периодической системе химических элементов Д. И. Менделеева и особенности строения их атомов. Физические свойства неметаллов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https://m.edsoo.ru/8ca2dcad</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Аллотропия неметаллов (на примере кислорода, серы, фосфора и углерода)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https://m.edsoo.ru/ef92c91c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 получение, физические и химические свойства. Гидриды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https://m.edsoo.ru/0aa8f613</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Галогены: нахождение в природе, способы получения, физические и химические свойства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https://m.edsoo.ru/4e223795</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Галогеноводороды. Важнейшие кислородсодержащие соединения галогенов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https://m.edsoo.ru/6b3255e6</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Лабораторные и промышленные способы получения галогенов. Применение галогенов и их соединений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https://m.edsoo.ru/6971aca4</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Решение экспериментальных задач по теме "Галогены"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https://m.edsoo.ru/8b26fecd</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Кислород: лабораторные и промышленные способы получения, физические и химические свойства. Озон. Применение кислорода и озона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https://m.edsoo.ru/c8abc36a</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и пероксиды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https://m.edsoo.ru/5c8816a0</w:t>
              </w:r>
            </w:hyperlink>
          </w:p>
        </w:tc>
      </w:tr>
      <w:tr>
        <w:trPr>
          <w:trHeight w:val="15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различных типов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https://m.edsoo.ru/2b6d8b4b</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Сера: нахождение в природе, способы получения, физические и химические свойства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https://m.edsoo.ru/46afae16</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Сероводород, сульфиды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https://m.edsoo.ru/7c875999</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Кислородсодержащие соединения серы. Особенности свойств серной кислоты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https://m.edsoo.ru/8cfa2548</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Решение экспериментальных задач по теме "Сера и её соединения"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https://m.edsoo.ru/0afb05e4</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Азот: нахождение в природе, способы получения, физические и химические свойства. Аммиак, нитриды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https://m.edsoo.ru/badd2255</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Кислородсодержащие соединения азота. Особенности свойств азотной кислоты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https://m.edsoo.ru/e2965afe</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азота и его соединений. Азотные удобрения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https://m.edsoo.ru/129f5059</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Фосфор: нахождение в природе, способы получения, физические и химические свойства. Фосфиды и фосфин</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https://m.edsoo.ru/9a6b43ec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фосфора, фосфорсодержащие кислоты. Соли фосфорной кислоты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https://m.edsoo.ru/c7a2d429</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фосфора и его соединений. Фосфорные удобрения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https://m.edsoo.ru/a218070a</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Решение экспериментальных задач по теме "Азот и фосфор и их соединения"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https://m.edsoo.ru/8175ac3f</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Углерод: нахождение в природе, аллотропные модификации; физические и химические свойства, применение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https://m.edsoo.ru/1eb19f9e</w:t>
              </w:r>
            </w:hyperlink>
          </w:p>
        </w:tc>
      </w:tr>
      <w:tr>
        <w:trPr>
          <w:trHeight w:val="121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 углерода(II), оксид углерода(IV), угольная кислота и её соли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https://m.edsoo.ru/dba58adf</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различных типов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https://m.edsoo.ru/6029b609</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Кремний: нахождение в природе, способы получения, физические и химические свойства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https://m.edsoo.ru/143558ab</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 кремния(IV), кремниевая кислота, силикаты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https://m.edsoo.ru/3170e7b1</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кремния и его соединений. Стекло, его получение, виды стекла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https://m.edsoo.ru/393cdac0</w:t>
              </w:r>
            </w:hyperlink>
            <w:r>
              <w:rPr>
                <w:rFonts w:ascii="Times New Roman" w:hAnsi="Times New Roman"/>
                <w:b w:val="false"/>
                <w:i w:val="false"/>
                <w:color w:val="000000"/>
                <w:sz w:val="24"/>
              </w:rPr>
              <w:t xml:space="preserve"> </w:t>
            </w:r>
            <w:hyperlink r:id="rId179">
              <w:r>
                <w:rPr>
                  <w:rFonts w:ascii="Times New Roman" w:hAnsi="Times New Roman"/>
                  <w:b w:val="false"/>
                  <w:i w:val="false"/>
                  <w:color w:val="0000ff"/>
                  <w:sz w:val="22"/>
                  <w:u w:val="single"/>
                </w:rPr>
                <w:t>https://m.edsoo.ru/5823cefb</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различных типов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https://m.edsoo.ru/b624f801</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теме "Неметаллы"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https://m.edsoo.ru/6e864db5</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"Неметаллы"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https://m.edsoo.ru/d0484c76</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результатов контрольной работы, коррекция ошибок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https://m.edsoo.ru/2b7e9510</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Положение металлов в Периодической системе химических элементов. Особенности строения электронных оболочек атомов металлов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https://m.edsoo.ru/9839c16c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физические свойства металлов. Применение металлов в быту и технике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https://m.edsoo.ru/51dac9d3</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Сплавы металлов. Коррозия металлов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https://m.edsoo.ru/42b872e3</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различных типов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https://m.edsoo.ru/e3de37b6</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Электрохимический ряд напряжений металлов. Общие способы получения металлов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https://m.edsoo.ru/94eb377a</w:t>
              </w:r>
            </w:hyperlink>
          </w:p>
        </w:tc>
      </w:tr>
      <w:tr>
        <w:trPr>
          <w:trHeight w:val="25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металлов IA-группы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https://m.edsoo.ru/e12c26b3</w:t>
              </w:r>
            </w:hyperlink>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металлов IIA-группы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https://m.edsoo.ru/7c3e49c0</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Жёсткость воды и способы её устранения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https://m.edsoo.ru/c74bfae9</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Алюминий: получение, физические и химические свойства, применение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https://m.edsoo.ru/0e79b266</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Амфотерные свойства оксида и гидроксида алюминия, гидроксокомплексы алюминия, их применение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https://m.edsoo.ru/5d12d318</w:t>
              </w:r>
            </w:hyperlink>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различных типов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7. Решение экспериментальных задач по теме "Металлы главных подгрупп"</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https://m.edsoo.ru/27a4af43</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металлов побочных подгрупп (Б-групп) Периодической системы химических элементов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https://m.edsoo.ru/610d7431</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хрома и его соединений, их применение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https://m.edsoo.ru/9911bef3</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соединения марганца. Перманганат калия, его окислительные свойства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https://m.edsoo.ru/039d69c8</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железа и его соединений. Получение и применение сплавов железа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https://m.edsoo.ru/1b7f8741</w:t>
              </w:r>
            </w:hyperlink>
          </w:p>
        </w:tc>
      </w:tr>
      <w:tr>
        <w:trPr>
          <w:trHeight w:val="16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меди и её соединений, их применение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https://m.edsoo.ru/2bc0f954</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цинка и его соединений, их применение. Гидроксокомплексы цинка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https://m.edsoo.ru/b1f2bea1</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8. Решение экспериментальных задач по теме "Металлы побочных подгрупп"</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https://m.edsoo.ru/a6e352ea</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различных типов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https://m.edsoo.ru/a8b83d83</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изученного материала по теме "Металлы"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https://m.edsoo.ru/e91fe975</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"Металлы"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https://m.edsoo.ru/83f63ea3</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результатов контрольной работы, коррекция ошибок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https://m.edsoo.ru/9ebff2fd</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химии в обеспечении устойчивого развития человечества. Понятие о научных методах исследования веществ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https://m.edsoo.ru/080fe1f0</w:t>
              </w:r>
            </w:hyperlink>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Научные принципы организации химического производства. Промышленные способы получения важнейших веществ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https://m.edsoo.ru/2e45a44f</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Химическое загрязнение окружающей среды и его последствия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https://m.edsoo.ru/9f11bf51</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и здоровье человека. Лекарственные средства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https://m.edsoo.ru/a6552721</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пищи. Роль химии в обеспечении пищевой безопасности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https://m.edsoo.ru/1f7b5bd2</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Косметические и парфюмерные средства. Бытовая химия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https://m.edsoo.ru/da42d5a9</w:t>
              </w:r>
            </w:hyperlink>
          </w:p>
        </w:tc>
      </w:tr>
      <w:tr>
        <w:trPr>
          <w:trHeight w:val="148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в строительстве. Важнейшие строительные и конструкционные материалы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https://m.edsoo.ru/61e69003</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в сельском хозяйстве. Органические и минеральные удобрения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https://m.edsoo.ru/fd39587d</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теме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https://m.edsoo.ru/db979c70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0526761" w:id="17"/>
    <w:p>
      <w:pPr>
        <w:sectPr>
          <w:pgSz w:w="16383" w:h="11906" w:orient="landscape"/>
        </w:sectPr>
      </w:pPr>
    </w:p>
    <w:bookmarkEnd w:id="17"/>
    <w:bookmarkEnd w:id="16"/>
    <w:bookmarkStart w:name="block-40526767"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bookmarkStart w:name="aa156d01-3bc8-422c-b51e-0bda19462bbc" w:id="19"/>
      <w:r>
        <w:rPr>
          <w:rFonts w:ascii="Times New Roman" w:hAnsi="Times New Roman"/>
          <w:b w:val="false"/>
          <w:i w:val="false"/>
          <w:color w:val="000000"/>
          <w:sz w:val="28"/>
        </w:rPr>
        <w:t xml:space="preserve"> Габриелян О. С, Остроумов И. Г, Сладков С. А. 2 издание 2022г.</w:t>
      </w:r>
      <w:bookmarkEnd w:id="19"/>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ca3a8a2f-2320-4cd9-ab66-fb7eb8fe8f07" w:id="20"/>
      <w:r>
        <w:rPr>
          <w:rFonts w:ascii="Times New Roman" w:hAnsi="Times New Roman"/>
          <w:b w:val="false"/>
          <w:i w:val="false"/>
          <w:color w:val="000000"/>
          <w:sz w:val="28"/>
        </w:rPr>
        <w:t>http://school-collection.edu.ru/ - Единая коллекция цифровых образовательных ресурсов</w:t>
      </w:r>
      <w:bookmarkEnd w:id="20"/>
      <w:r>
        <w:rPr>
          <w:sz w:val="28"/>
        </w:rPr>
        <w:br/>
      </w:r>
      <w:r>
        <w:rPr>
          <w:sz w:val="28"/>
        </w:rPr>
        <w:br/>
      </w:r>
      <w:r>
        <w:rPr>
          <w:sz w:val="28"/>
        </w:rPr>
        <w:br/>
      </w:r>
      <w:bookmarkStart w:name="ca3a8a2f-2320-4cd9-ab66-fb7eb8fe8f07" w:id="21"/>
      <w:r>
        <w:rPr>
          <w:rFonts w:ascii="Times New Roman" w:hAnsi="Times New Roman"/>
          <w:b w:val="false"/>
          <w:i w:val="false"/>
          <w:color w:val="000000"/>
          <w:sz w:val="28"/>
        </w:rPr>
        <w:t xml:space="preserve"> http://him.1september.ru/ - электронная версия газеты "Химия" приложение к "1 сентября"</w:t>
      </w:r>
      <w:bookmarkEnd w:id="21"/>
      <w:r>
        <w:rPr>
          <w:sz w:val="28"/>
        </w:rPr>
        <w:br/>
      </w:r>
      <w:r>
        <w:rPr>
          <w:sz w:val="28"/>
        </w:rPr>
        <w:br/>
      </w:r>
      <w:r>
        <w:rPr>
          <w:sz w:val="28"/>
        </w:rPr>
        <w:br/>
      </w:r>
      <w:bookmarkStart w:name="ca3a8a2f-2320-4cd9-ab66-fb7eb8fe8f07" w:id="22"/>
      <w:r>
        <w:rPr>
          <w:rFonts w:ascii="Times New Roman" w:hAnsi="Times New Roman"/>
          <w:b w:val="false"/>
          <w:i w:val="false"/>
          <w:color w:val="000000"/>
          <w:sz w:val="28"/>
        </w:rPr>
        <w:t xml:space="preserve"> http://pedsovet.org/ - Педсовет.org. Живое пространство образования. Интернет-ресурс содержит теоретические и практические материалы для проведения уроков, внеклассных мероприятий</w:t>
      </w:r>
      <w:bookmarkEnd w:id="22"/>
      <w:r>
        <w:rPr>
          <w:sz w:val="28"/>
        </w:rPr>
        <w:br/>
      </w:r>
      <w:r>
        <w:rPr>
          <w:sz w:val="28"/>
        </w:rPr>
        <w:br/>
      </w:r>
      <w:r>
        <w:rPr>
          <w:sz w:val="28"/>
        </w:rPr>
        <w:br/>
      </w:r>
      <w:bookmarkStart w:name="ca3a8a2f-2320-4cd9-ab66-fb7eb8fe8f07" w:id="23"/>
      <w:r>
        <w:rPr>
          <w:rFonts w:ascii="Times New Roman" w:hAnsi="Times New Roman"/>
          <w:b w:val="false"/>
          <w:i w:val="false"/>
          <w:color w:val="000000"/>
          <w:sz w:val="28"/>
        </w:rPr>
        <w:t xml:space="preserve"> http://www.uroki.net/ - UROKI.NET. На страницах этого сайта Вы найдете поурочное и тематическое планирование, открытые уроки, сценарии школьных праздников классные часы, методические разработки, конспекты уроков, лабораторные, контрольные работы и множество других материалов</w:t>
      </w:r>
      <w:bookmarkEnd w:id="23"/>
      <w:r>
        <w:rPr>
          <w:sz w:val="28"/>
        </w:rPr>
        <w:br/>
      </w:r>
      <w:r>
        <w:rPr>
          <w:sz w:val="28"/>
        </w:rPr>
        <w:br/>
      </w:r>
      <w:r>
        <w:rPr>
          <w:sz w:val="28"/>
        </w:rPr>
        <w:br/>
      </w:r>
      <w:bookmarkStart w:name="ca3a8a2f-2320-4cd9-ab66-fb7eb8fe8f07" w:id="24"/>
      <w:r>
        <w:rPr>
          <w:rFonts w:ascii="Times New Roman" w:hAnsi="Times New Roman"/>
          <w:b w:val="false"/>
          <w:i w:val="false"/>
          <w:color w:val="000000"/>
          <w:sz w:val="28"/>
        </w:rPr>
        <w:t xml:space="preserve"> http://festival.1september.ru/subjects/4/ - Фестиваль педагогических идей "Открытый урок". Разработки уроков по химии</w:t>
      </w:r>
      <w:bookmarkEnd w:id="24"/>
      <w:r>
        <w:rPr>
          <w:sz w:val="28"/>
        </w:rPr>
        <w:br/>
      </w:r>
      <w:r>
        <w:rPr>
          <w:sz w:val="28"/>
        </w:rPr>
        <w:br/>
      </w:r>
      <w:r>
        <w:rPr>
          <w:sz w:val="28"/>
        </w:rPr>
        <w:br/>
      </w:r>
      <w:bookmarkStart w:name="ca3a8a2f-2320-4cd9-ab66-fb7eb8fe8f07" w:id="25"/>
      <w:r>
        <w:rPr>
          <w:rFonts w:ascii="Times New Roman" w:hAnsi="Times New Roman"/>
          <w:b w:val="false"/>
          <w:i w:val="false"/>
          <w:color w:val="000000"/>
          <w:sz w:val="28"/>
        </w:rPr>
        <w:t xml:space="preserve"> http://som.fsio.ru/subject.asp?id=10000755 - Сетевое объединение методистов – это сайт, предназначенный для методической поддержки учителей-предметников. В нем размещаются различные материалы по химии: методические разработки уроков, лабораторные работы, тесты и контрольные работы, олимпиады, видеоопыты, химические задачи, интернет-учебники по химии и многое другое</w:t>
      </w:r>
      <w:bookmarkEnd w:id="25"/>
      <w:r>
        <w:rPr>
          <w:sz w:val="28"/>
        </w:rPr>
        <w:br/>
      </w:r>
      <w:r>
        <w:rPr>
          <w:sz w:val="28"/>
        </w:rPr>
        <w:br/>
      </w:r>
      <w:r>
        <w:rPr>
          <w:sz w:val="28"/>
        </w:rPr>
        <w:br/>
      </w:r>
      <w:bookmarkStart w:name="ca3a8a2f-2320-4cd9-ab66-fb7eb8fe8f07" w:id="26"/>
      <w:r>
        <w:rPr>
          <w:rFonts w:ascii="Times New Roman" w:hAnsi="Times New Roman"/>
          <w:b w:val="false"/>
          <w:i w:val="false"/>
          <w:color w:val="000000"/>
          <w:sz w:val="28"/>
        </w:rPr>
        <w:t xml:space="preserve"> http://schools.perm.ru/ - Пермский городской школьный портал. Педагоги на портале смогут найти разработки уроков и различных мероприятий, а так же последние новости в сфере образования Пермского края</w:t>
      </w:r>
      <w:bookmarkEnd w:id="26"/>
      <w:r>
        <w:rPr>
          <w:sz w:val="28"/>
        </w:rPr>
        <w:br/>
      </w:r>
      <w:r>
        <w:rPr>
          <w:sz w:val="28"/>
        </w:rPr>
        <w:br/>
      </w:r>
      <w:r>
        <w:rPr>
          <w:sz w:val="28"/>
        </w:rPr>
        <w:br/>
      </w:r>
      <w:bookmarkStart w:name="ca3a8a2f-2320-4cd9-ab66-fb7eb8fe8f07" w:id="27"/>
      <w:r>
        <w:rPr>
          <w:rFonts w:ascii="Times New Roman" w:hAnsi="Times New Roman"/>
          <w:b w:val="false"/>
          <w:i w:val="false"/>
          <w:color w:val="000000"/>
          <w:sz w:val="28"/>
        </w:rPr>
        <w:t xml:space="preserve"> http://www.alhimik.ru/ - АЛХИМИК. Электронный журнал для преподавателей, школьников и студентов, изучающих химию. Включает методические рекомендации для учителей химии, справочники, биографии великих химиков, разделы "Веселая химия", "Химия на каждый день" и много другой интересной и полезной информации</w:t>
      </w:r>
      <w:bookmarkEnd w:id="27"/>
      <w:r>
        <w:rPr>
          <w:sz w:val="28"/>
        </w:rPr>
        <w:br/>
      </w:r>
      <w:r>
        <w:rPr>
          <w:sz w:val="28"/>
        </w:rPr>
        <w:br/>
      </w:r>
      <w:r>
        <w:rPr>
          <w:sz w:val="28"/>
        </w:rPr>
        <w:br/>
      </w:r>
      <w:bookmarkStart w:name="ca3a8a2f-2320-4cd9-ab66-fb7eb8fe8f07" w:id="28"/>
      <w:r>
        <w:rPr>
          <w:rFonts w:ascii="Times New Roman" w:hAnsi="Times New Roman"/>
          <w:b w:val="false"/>
          <w:i w:val="false"/>
          <w:color w:val="000000"/>
          <w:sz w:val="28"/>
        </w:rPr>
        <w:t xml:space="preserve"> http://www.chemistry.narod.ru/ - Мир химии. Содержит химические справочники, историю создания и развития периодической системы элементов (ссылка "Музей"), описание химических опытов с различными элементами, сведения из основных областей химии (ограническая, агрохимия, геохимия, экохимия, аналитическая химия, фотохимия, термохимия, нефтехимия), раздел химических новостей, ссылки на полезные ресурсы Интернета и т.д.</w:t>
      </w:r>
      <w:bookmarkEnd w:id="28"/>
      <w:r>
        <w:rPr>
          <w:sz w:val="28"/>
        </w:rPr>
        <w:br/>
      </w:r>
      <w:r>
        <w:rPr>
          <w:sz w:val="28"/>
        </w:rPr>
        <w:br/>
      </w:r>
      <w:r>
        <w:rPr>
          <w:sz w:val="28"/>
        </w:rPr>
        <w:br/>
      </w:r>
      <w:bookmarkStart w:name="ca3a8a2f-2320-4cd9-ab66-fb7eb8fe8f07" w:id="29"/>
      <w:r>
        <w:rPr>
          <w:rFonts w:ascii="Times New Roman" w:hAnsi="Times New Roman"/>
          <w:b w:val="false"/>
          <w:i w:val="false"/>
          <w:color w:val="000000"/>
          <w:sz w:val="28"/>
        </w:rPr>
        <w:t xml:space="preserve"> http://hemi.wallst.ru/ - Химия. Образовательный сайт для школьников и студентов. Электронный учебник по химии для средней школы, пригодный для использования как в обычных, так и в специализированных классах, а также для повторения материала в выпускном классе и для подготовки к экзаменам. На сайте опубликован ряд приложений: таблица Менделеева, таблица электроотрицательностей элементов, электронные конфигурации элементов и др., а также задачи для самостоятельного решения</w:t>
      </w:r>
      <w:bookmarkEnd w:id="29"/>
      <w:r>
        <w:rPr>
          <w:sz w:val="28"/>
        </w:rPr>
        <w:br/>
      </w:r>
      <w:r>
        <w:rPr>
          <w:sz w:val="28"/>
        </w:rPr>
        <w:br/>
      </w:r>
      <w:r>
        <w:rPr>
          <w:sz w:val="28"/>
        </w:rPr>
        <w:br/>
      </w:r>
      <w:bookmarkStart w:name="ca3a8a2f-2320-4cd9-ab66-fb7eb8fe8f07" w:id="30"/>
      <w:r>
        <w:rPr>
          <w:rFonts w:ascii="Times New Roman" w:hAnsi="Times New Roman"/>
          <w:b w:val="false"/>
          <w:i w:val="false"/>
          <w:color w:val="000000"/>
          <w:sz w:val="28"/>
        </w:rPr>
        <w:t xml:space="preserve"> http://www.college.ru/chemistry/ - Открытый Колледж: Химия. Электронный учебник по химии (неорганическая, органическая, ядерная химия, химия окружающей среды, биохимия); содержит большое количество дополнительного материала. Учебник сопровождается справочными таблицами, приводится подробный разбор типовых задач, представлен большой набор задач для самостоятельного решения</w:t>
      </w:r>
      <w:bookmarkEnd w:id="30"/>
      <w:r>
        <w:rPr>
          <w:sz w:val="28"/>
        </w:rPr>
        <w:br/>
      </w:r>
      <w:r>
        <w:rPr>
          <w:sz w:val="28"/>
        </w:rPr>
        <w:br/>
      </w:r>
      <w:r>
        <w:rPr>
          <w:sz w:val="28"/>
        </w:rPr>
        <w:br/>
      </w:r>
      <w:bookmarkStart w:name="ca3a8a2f-2320-4cd9-ab66-fb7eb8fe8f07" w:id="31"/>
      <w:r>
        <w:rPr>
          <w:rFonts w:ascii="Times New Roman" w:hAnsi="Times New Roman"/>
          <w:b w:val="false"/>
          <w:i w:val="false"/>
          <w:color w:val="000000"/>
          <w:sz w:val="28"/>
        </w:rPr>
        <w:t xml:space="preserve"> http://www.chemistry.ssu.samara.ru/ - Органическая химия - учебник для средней школы. В учебнике излагаются теоретические основы органической химии и сведения об основных классах органических веществ. Приводятся рекомендации по решению задач. Учебные тексты сопровождаются большим количеством графических иллюстраций и анимаций, в том числе трехмерных</w:t>
      </w:r>
      <w:bookmarkEnd w:id="31"/>
      <w:r>
        <w:rPr>
          <w:sz w:val="28"/>
        </w:rPr>
        <w:br/>
      </w:r>
      <w:r>
        <w:rPr>
          <w:sz w:val="28"/>
        </w:rPr>
        <w:br/>
      </w:r>
      <w:r>
        <w:rPr>
          <w:sz w:val="28"/>
        </w:rPr>
        <w:br/>
      </w:r>
      <w:bookmarkStart w:name="ca3a8a2f-2320-4cd9-ab66-fb7eb8fe8f07" w:id="32"/>
      <w:r>
        <w:rPr>
          <w:rFonts w:ascii="Times New Roman" w:hAnsi="Times New Roman"/>
          <w:b w:val="false"/>
          <w:i w:val="false"/>
          <w:color w:val="000000"/>
          <w:sz w:val="28"/>
        </w:rPr>
        <w:t xml:space="preserve"> http://www.informika.ru/text/database/chemy/Rus/chemy.html - Электронные учебники по общей химии, неорганической химии, органической химииПредоставляются справочные материалы (словарь химических терминов, справочные таблицы, биографии великих химиков, история химии), а также тестовые вопросы</w:t>
      </w:r>
      <w:bookmarkEnd w:id="32"/>
      <w:r>
        <w:rPr>
          <w:sz w:val="28"/>
        </w:rPr>
        <w:br/>
      </w:r>
      <w:r>
        <w:rPr>
          <w:sz w:val="28"/>
        </w:rPr>
        <w:br/>
      </w:r>
      <w:r>
        <w:rPr>
          <w:sz w:val="28"/>
        </w:rPr>
        <w:br/>
      </w:r>
      <w:bookmarkStart w:name="ca3a8a2f-2320-4cd9-ab66-fb7eb8fe8f07" w:id="33"/>
      <w:r>
        <w:rPr>
          <w:rFonts w:ascii="Times New Roman" w:hAnsi="Times New Roman"/>
          <w:b w:val="false"/>
          <w:i w:val="false"/>
          <w:color w:val="000000"/>
          <w:sz w:val="28"/>
        </w:rPr>
        <w:t xml:space="preserve"> http://www.edu.yar.ru/russian/cources/chem/ - Химическая страничка Ярославского Центра телекоммуникаций и информационных систем в образовании. Задачи для олимпиад по химии, описание интересных химических опытов, словарь химических терминов, сведения из геохимии (происхождение и химический состав некоторых минералов)</w:t>
      </w:r>
      <w:bookmarkEnd w:id="33"/>
      <w:r>
        <w:rPr>
          <w:sz w:val="28"/>
        </w:rPr>
        <w:br/>
      </w:r>
      <w:r>
        <w:rPr>
          <w:sz w:val="28"/>
        </w:rPr>
        <w:br/>
      </w:r>
      <w:r>
        <w:rPr>
          <w:sz w:val="28"/>
        </w:rPr>
        <w:br/>
      </w:r>
      <w:bookmarkStart w:name="ca3a8a2f-2320-4cd9-ab66-fb7eb8fe8f07" w:id="34"/>
      <w:r>
        <w:rPr>
          <w:rFonts w:ascii="Times New Roman" w:hAnsi="Times New Roman"/>
          <w:b w:val="false"/>
          <w:i w:val="false"/>
          <w:color w:val="000000"/>
          <w:sz w:val="28"/>
        </w:rPr>
        <w:t xml:space="preserve"> http://rostest.runnet.ru/cgi-bin/topic.cgi?topic=Chemistry - Образовательный сервер тестирования. Бесплатное оn-line тестирование по химии, требует регистрации в системе. Тестовые задания включают в себя составление уравнений и выбор условий проведения химических реакций, классификацию элементов и сложных веществ, вопросы по структуре молекул, количественный расчет реагентов, способы идентификации веществ</w:t>
      </w:r>
      <w:bookmarkEnd w:id="34"/>
      <w:r>
        <w:rPr>
          <w:sz w:val="28"/>
        </w:rPr>
        <w:br/>
      </w:r>
      <w:r>
        <w:rPr>
          <w:sz w:val="28"/>
        </w:rPr>
        <w:br/>
      </w:r>
      <w:bookmarkStart w:name="ca3a8a2f-2320-4cd9-ab66-fb7eb8fe8f07" w:id="35"/>
      <w:bookmarkEnd w:id="35"/>
    </w:p>
    <w:bookmarkStart w:name="block-40526767" w:id="36"/>
    <w:p>
      <w:pPr>
        <w:sectPr>
          <w:pgSz w:w="11906" w:h="16383" w:orient="portrait"/>
        </w:sectPr>
      </w:pPr>
    </w:p>
    <w:bookmarkEnd w:id="36"/>
    <w:bookmarkEnd w:id="18"/>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abstractNum w:abstractNumId="4">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d69df650" Type="http://schemas.openxmlformats.org/officeDocument/2006/relationships/hyperlink" Id="rId4"/>
    <Relationship TargetMode="External" Target="https://m.edsoo.ru/d69df650" Type="http://schemas.openxmlformats.org/officeDocument/2006/relationships/hyperlink" Id="rId5"/>
    <Relationship TargetMode="External" Target="https://m.edsoo.ru/d69df650" Type="http://schemas.openxmlformats.org/officeDocument/2006/relationships/hyperlink" Id="rId6"/>
    <Relationship TargetMode="External" Target="https://m.edsoo.ru/d69df650" Type="http://schemas.openxmlformats.org/officeDocument/2006/relationships/hyperlink" Id="rId7"/>
    <Relationship TargetMode="External" Target="https://m.edsoo.ru/d69df650" Type="http://schemas.openxmlformats.org/officeDocument/2006/relationships/hyperlink" Id="rId8"/>
    <Relationship TargetMode="External" Target="https://m.edsoo.ru/d69df650" Type="http://schemas.openxmlformats.org/officeDocument/2006/relationships/hyperlink" Id="rId9"/>
    <Relationship TargetMode="External" Target="https://m.edsoo.ru/d69df650" Type="http://schemas.openxmlformats.org/officeDocument/2006/relationships/hyperlink" Id="rId10"/>
    <Relationship TargetMode="External" Target="https://m.edsoo.ru/d69df650" Type="http://schemas.openxmlformats.org/officeDocument/2006/relationships/hyperlink" Id="rId11"/>
    <Relationship TargetMode="External" Target="https://m.edsoo.ru/d69df650" Type="http://schemas.openxmlformats.org/officeDocument/2006/relationships/hyperlink" Id="rId12"/>
    <Relationship TargetMode="External" Target="https://m.edsoo.ru/d69df650" Type="http://schemas.openxmlformats.org/officeDocument/2006/relationships/hyperlink" Id="rId13"/>
    <Relationship TargetMode="External" Target="https://m.edsoo.ru/d69df650" Type="http://schemas.openxmlformats.org/officeDocument/2006/relationships/hyperlink" Id="rId14"/>
    <Relationship TargetMode="External" Target="https://m.edsoo.ru/2dd57f24" Type="http://schemas.openxmlformats.org/officeDocument/2006/relationships/hyperlink" Id="rId15"/>
    <Relationship TargetMode="External" Target="https://m.edsoo.ru/2dd57f24" Type="http://schemas.openxmlformats.org/officeDocument/2006/relationships/hyperlink" Id="rId16"/>
    <Relationship TargetMode="External" Target="https://m.edsoo.ru/2dd57f24" Type="http://schemas.openxmlformats.org/officeDocument/2006/relationships/hyperlink" Id="rId17"/>
    <Relationship TargetMode="External" Target="https://m.edsoo.ru/2dd57f24" Type="http://schemas.openxmlformats.org/officeDocument/2006/relationships/hyperlink" Id="rId18"/>
    <Relationship TargetMode="External" Target="https://m.edsoo.ru/2dd57f24" Type="http://schemas.openxmlformats.org/officeDocument/2006/relationships/hyperlink" Id="rId19"/>
    <Relationship TargetMode="External" Target="https://m.edsoo.ru/2dd57f24" Type="http://schemas.openxmlformats.org/officeDocument/2006/relationships/hyperlink" Id="rId20"/>
    <Relationship TargetMode="External" Target="https://m.edsoo.ru/3686e6f5" Type="http://schemas.openxmlformats.org/officeDocument/2006/relationships/hyperlink" Id="rId21"/>
    <Relationship TargetMode="External" Target="https://m.edsoo.ru/0ce6fd4c" Type="http://schemas.openxmlformats.org/officeDocument/2006/relationships/hyperlink" Id="rId22"/>
    <Relationship TargetMode="External" Target="https://m.edsoo.ru/8d39f5c8" Type="http://schemas.openxmlformats.org/officeDocument/2006/relationships/hyperlink" Id="rId23"/>
    <Relationship TargetMode="External" Target="https://m.edsoo.ru/9e595cb8" Type="http://schemas.openxmlformats.org/officeDocument/2006/relationships/hyperlink" Id="rId24"/>
    <Relationship TargetMode="External" Target="https://m.edsoo.ru/b0e61661" Type="http://schemas.openxmlformats.org/officeDocument/2006/relationships/hyperlink" Id="rId25"/>
    <Relationship TargetMode="External" Target="https://m.edsoo.ru/c212dd21" Type="http://schemas.openxmlformats.org/officeDocument/2006/relationships/hyperlink" Id="rId26"/>
    <Relationship TargetMode="External" Target="https://m.edsoo.ru/ba5706aa" Type="http://schemas.openxmlformats.org/officeDocument/2006/relationships/hyperlink" Id="rId27"/>
    <Relationship TargetMode="External" Target="https://m.edsoo.ru/87a37cab" Type="http://schemas.openxmlformats.org/officeDocument/2006/relationships/hyperlink" Id="rId28"/>
    <Relationship TargetMode="External" Target="https://m.edsoo.ru/25a14636" Type="http://schemas.openxmlformats.org/officeDocument/2006/relationships/hyperlink" Id="rId29"/>
    <Relationship TargetMode="External" Target="https://m.edsoo.ru/3137711c" Type="http://schemas.openxmlformats.org/officeDocument/2006/relationships/hyperlink" Id="rId30"/>
    <Relationship TargetMode="External" Target="https://m.edsoo.ru/259b0a5b" Type="http://schemas.openxmlformats.org/officeDocument/2006/relationships/hyperlink" Id="rId31"/>
    <Relationship TargetMode="External" Target="https://m.edsoo.ru/156730d2" Type="http://schemas.openxmlformats.org/officeDocument/2006/relationships/hyperlink" Id="rId32"/>
    <Relationship TargetMode="External" Target="https://m.edsoo.ru/bf84d8eb" Type="http://schemas.openxmlformats.org/officeDocument/2006/relationships/hyperlink" Id="rId33"/>
    <Relationship TargetMode="External" Target="https://m.edsoo.ru/273b0a1e" Type="http://schemas.openxmlformats.org/officeDocument/2006/relationships/hyperlink" Id="rId34"/>
    <Relationship TargetMode="External" Target="https://m.edsoo.ru/21069ccd" Type="http://schemas.openxmlformats.org/officeDocument/2006/relationships/hyperlink" Id="rId35"/>
    <Relationship TargetMode="External" Target="https://m.edsoo.ru/665dc058" Type="http://schemas.openxmlformats.org/officeDocument/2006/relationships/hyperlink" Id="rId36"/>
    <Relationship TargetMode="External" Target="https://m.edsoo.ru/0941eed8" Type="http://schemas.openxmlformats.org/officeDocument/2006/relationships/hyperlink" Id="rId37"/>
    <Relationship TargetMode="External" Target="https://m.edsoo.ru/e9ea9921" Type="http://schemas.openxmlformats.org/officeDocument/2006/relationships/hyperlink" Id="rId38"/>
    <Relationship TargetMode="External" Target="https://m.edsoo.ru/04298c0a" Type="http://schemas.openxmlformats.org/officeDocument/2006/relationships/hyperlink" Id="rId39"/>
    <Relationship TargetMode="External" Target="https://m.edsoo.ru/e561253d" Type="http://schemas.openxmlformats.org/officeDocument/2006/relationships/hyperlink" Id="rId40"/>
    <Relationship TargetMode="External" Target="https://m.edsoo.ru/1aa81660" Type="http://schemas.openxmlformats.org/officeDocument/2006/relationships/hyperlink" Id="rId41"/>
    <Relationship TargetMode="External" Target="https://m.edsoo.ru/68b6cc4c" Type="http://schemas.openxmlformats.org/officeDocument/2006/relationships/hyperlink" Id="rId42"/>
    <Relationship TargetMode="External" Target="https://m.edsoo.ru/23493a93" Type="http://schemas.openxmlformats.org/officeDocument/2006/relationships/hyperlink" Id="rId43"/>
    <Relationship TargetMode="External" Target="https://m.edsoo.ru/7b1c48da" Type="http://schemas.openxmlformats.org/officeDocument/2006/relationships/hyperlink" Id="rId44"/>
    <Relationship TargetMode="External" Target="https://m.edsoo.ru/a6f9a1ea" Type="http://schemas.openxmlformats.org/officeDocument/2006/relationships/hyperlink" Id="rId45"/>
    <Relationship TargetMode="External" Target="https://m.edsoo.ru/5db8e526" Type="http://schemas.openxmlformats.org/officeDocument/2006/relationships/hyperlink" Id="rId46"/>
    <Relationship TargetMode="External" Target="https://m.edsoo.ru/a92a7094" Type="http://schemas.openxmlformats.org/officeDocument/2006/relationships/hyperlink" Id="rId47"/>
    <Relationship TargetMode="External" Target="https://m.edsoo.ru/a44a1ae4" Type="http://schemas.openxmlformats.org/officeDocument/2006/relationships/hyperlink" Id="rId48"/>
    <Relationship TargetMode="External" Target="https://m.edsoo.ru/a44a1ae4" Type="http://schemas.openxmlformats.org/officeDocument/2006/relationships/hyperlink" Id="rId49"/>
    <Relationship TargetMode="External" Target="https://m.edsoo.ru/d5018a54" Type="http://schemas.openxmlformats.org/officeDocument/2006/relationships/hyperlink" Id="rId50"/>
    <Relationship TargetMode="External" Target="https://m.edsoo.ru/53461a2c" Type="http://schemas.openxmlformats.org/officeDocument/2006/relationships/hyperlink" Id="rId51"/>
    <Relationship TargetMode="External" Target="https://m.edsoo.ru/6f717d09" Type="http://schemas.openxmlformats.org/officeDocument/2006/relationships/hyperlink" Id="rId52"/>
    <Relationship TargetMode="External" Target="https://m.edsoo.ru/69b3398b" Type="http://schemas.openxmlformats.org/officeDocument/2006/relationships/hyperlink" Id="rId53"/>
    <Relationship TargetMode="External" Target="https://m.edsoo.ru/21f9de78" Type="http://schemas.openxmlformats.org/officeDocument/2006/relationships/hyperlink" Id="rId54"/>
    <Relationship TargetMode="External" Target="https://m.edsoo.ru/82b4d759" Type="http://schemas.openxmlformats.org/officeDocument/2006/relationships/hyperlink" Id="rId55"/>
    <Relationship TargetMode="External" Target="https://m.edsoo.ru/20e89f22" Type="http://schemas.openxmlformats.org/officeDocument/2006/relationships/hyperlink" Id="rId56"/>
    <Relationship TargetMode="External" Target="https://m.edsoo.ru/95c9e298" Type="http://schemas.openxmlformats.org/officeDocument/2006/relationships/hyperlink" Id="rId57"/>
    <Relationship TargetMode="External" Target="https://m.edsoo.ru/df04c5cd" Type="http://schemas.openxmlformats.org/officeDocument/2006/relationships/hyperlink" Id="rId58"/>
    <Relationship TargetMode="External" Target="https://m.edsoo.ru/26ee34fe" Type="http://schemas.openxmlformats.org/officeDocument/2006/relationships/hyperlink" Id="rId59"/>
    <Relationship TargetMode="External" Target="https://m.edsoo.ru/484100000000000" Type="http://schemas.openxmlformats.org/officeDocument/2006/relationships/hyperlink" Id="rId60"/>
    <Relationship TargetMode="External" Target="https://m.edsoo.ru/c2c788b2" Type="http://schemas.openxmlformats.org/officeDocument/2006/relationships/hyperlink" Id="rId61"/>
    <Relationship TargetMode="External" Target="https://m.edsoo.ru/ee4d84aa" Type="http://schemas.openxmlformats.org/officeDocument/2006/relationships/hyperlink" Id="rId62"/>
    <Relationship TargetMode="External" Target="https://m.edsoo.ru/d12e567d" Type="http://schemas.openxmlformats.org/officeDocument/2006/relationships/hyperlink" Id="rId63"/>
    <Relationship TargetMode="External" Target="https://m.edsoo.ru/2ce726f8" Type="http://schemas.openxmlformats.org/officeDocument/2006/relationships/hyperlink" Id="rId64"/>
    <Relationship TargetMode="External" Target="https://m.edsoo.ru/037ca5f9" Type="http://schemas.openxmlformats.org/officeDocument/2006/relationships/hyperlink" Id="rId65"/>
    <Relationship TargetMode="External" Target="https://m.edsoo.ru/c77ddf4c" Type="http://schemas.openxmlformats.org/officeDocument/2006/relationships/hyperlink" Id="rId66"/>
    <Relationship TargetMode="External" Target="https://m.edsoo.ru/fd0ced09" Type="http://schemas.openxmlformats.org/officeDocument/2006/relationships/hyperlink" Id="rId67"/>
    <Relationship TargetMode="External" Target="https://m.edsoo.ru/1810cb9b" Type="http://schemas.openxmlformats.org/officeDocument/2006/relationships/hyperlink" Id="rId68"/>
    <Relationship TargetMode="External" Target="https://m.edsoo.ru/b139beaa" Type="http://schemas.openxmlformats.org/officeDocument/2006/relationships/hyperlink" Id="rId69"/>
    <Relationship TargetMode="External" Target="https://m.edsoo.ru/c887425c" Type="http://schemas.openxmlformats.org/officeDocument/2006/relationships/hyperlink" Id="rId70"/>
    <Relationship TargetMode="External" Target="https://m.edsoo.ru/a393baa9" Type="http://schemas.openxmlformats.org/officeDocument/2006/relationships/hyperlink" Id="rId71"/>
    <Relationship TargetMode="External" Target="https://m.edsoo.ru/520d1c51" Type="http://schemas.openxmlformats.org/officeDocument/2006/relationships/hyperlink" Id="rId72"/>
    <Relationship TargetMode="External" Target="https://m.edsoo.ru/fec0b113" Type="http://schemas.openxmlformats.org/officeDocument/2006/relationships/hyperlink" Id="rId73"/>
    <Relationship TargetMode="External" Target="https://m.edsoo.ru/700cc87b" Type="http://schemas.openxmlformats.org/officeDocument/2006/relationships/hyperlink" Id="rId74"/>
    <Relationship TargetMode="External" Target="https://m.edsoo.ru/40e6e0e9" Type="http://schemas.openxmlformats.org/officeDocument/2006/relationships/hyperlink" Id="rId75"/>
    <Relationship TargetMode="External" Target="https://m.edsoo.ru/bb31be71" Type="http://schemas.openxmlformats.org/officeDocument/2006/relationships/hyperlink" Id="rId76"/>
    <Relationship TargetMode="External" Target="https://m.edsoo.ru/83a08773" Type="http://schemas.openxmlformats.org/officeDocument/2006/relationships/hyperlink" Id="rId77"/>
    <Relationship TargetMode="External" Target="https://m.edsoo.ru/0d162d9d" Type="http://schemas.openxmlformats.org/officeDocument/2006/relationships/hyperlink" Id="rId78"/>
    <Relationship TargetMode="External" Target="https://m.edsoo.ru/7c065c9d" Type="http://schemas.openxmlformats.org/officeDocument/2006/relationships/hyperlink" Id="rId79"/>
    <Relationship TargetMode="External" Target="https://m.edsoo.ru/adfffe6d" Type="http://schemas.openxmlformats.org/officeDocument/2006/relationships/hyperlink" Id="rId80"/>
    <Relationship TargetMode="External" Target="https://m.edsoo.ru/ad6b94b2" Type="http://schemas.openxmlformats.org/officeDocument/2006/relationships/hyperlink" Id="rId81"/>
    <Relationship TargetMode="External" Target="https://m.edsoo.ru/486671fb" Type="http://schemas.openxmlformats.org/officeDocument/2006/relationships/hyperlink" Id="rId82"/>
    <Relationship TargetMode="External" Target="https://m.edsoo.ru/a19c5b98" Type="http://schemas.openxmlformats.org/officeDocument/2006/relationships/hyperlink" Id="rId83"/>
    <Relationship TargetMode="External" Target="https://m.edsoo.ru/b0331922" Type="http://schemas.openxmlformats.org/officeDocument/2006/relationships/hyperlink" Id="rId84"/>
    <Relationship TargetMode="External" Target="https://m.edsoo.ru/3c566565" Type="http://schemas.openxmlformats.org/officeDocument/2006/relationships/hyperlink" Id="rId85"/>
    <Relationship TargetMode="External" Target="https://m.edsoo.ru/56790c96" Type="http://schemas.openxmlformats.org/officeDocument/2006/relationships/hyperlink" Id="rId86"/>
    <Relationship TargetMode="External" Target="https://m.edsoo.ru/f8eaf2eb" Type="http://schemas.openxmlformats.org/officeDocument/2006/relationships/hyperlink" Id="rId87"/>
    <Relationship TargetMode="External" Target="https://m.edsoo.ru/7a9693a1" Type="http://schemas.openxmlformats.org/officeDocument/2006/relationships/hyperlink" Id="rId88"/>
    <Relationship TargetMode="External" Target="https://m.edsoo.ru/b4bdda2d" Type="http://schemas.openxmlformats.org/officeDocument/2006/relationships/hyperlink" Id="rId89"/>
    <Relationship TargetMode="External" Target="https://m.edsoo.ru/5e61122d" Type="http://schemas.openxmlformats.org/officeDocument/2006/relationships/hyperlink" Id="rId90"/>
    <Relationship TargetMode="External" Target="https://m.edsoo.ru/eb0384e7" Type="http://schemas.openxmlformats.org/officeDocument/2006/relationships/hyperlink" Id="rId91"/>
    <Relationship TargetMode="External" Target="https://m.edsoo.ru/72a04508" Type="http://schemas.openxmlformats.org/officeDocument/2006/relationships/hyperlink" Id="rId92"/>
    <Relationship TargetMode="External" Target="https://m.edsoo.ru/6216e766" Type="http://schemas.openxmlformats.org/officeDocument/2006/relationships/hyperlink" Id="rId93"/>
    <Relationship TargetMode="External" Target="https://m.edsoo.ru/7fde47ef" Type="http://schemas.openxmlformats.org/officeDocument/2006/relationships/hyperlink" Id="rId94"/>
    <Relationship TargetMode="External" Target="https://m.edsoo.ru/08d4364c" Type="http://schemas.openxmlformats.org/officeDocument/2006/relationships/hyperlink" Id="rId95"/>
    <Relationship TargetMode="External" Target="https://m.edsoo.ru/42c6678e" Type="http://schemas.openxmlformats.org/officeDocument/2006/relationships/hyperlink" Id="rId96"/>
    <Relationship TargetMode="External" Target="https://m.edsoo.ru/efa7e6ca" Type="http://schemas.openxmlformats.org/officeDocument/2006/relationships/hyperlink" Id="rId97"/>
    <Relationship TargetMode="External" Target="https://m.edsoo.ru/1bc5cf80" Type="http://schemas.openxmlformats.org/officeDocument/2006/relationships/hyperlink" Id="rId98"/>
    <Relationship TargetMode="External" Target="https://m.edsoo.ru/39cd21f1" Type="http://schemas.openxmlformats.org/officeDocument/2006/relationships/hyperlink" Id="rId99"/>
    <Relationship TargetMode="External" Target="https://m.edsoo.ru/ea138763" Type="http://schemas.openxmlformats.org/officeDocument/2006/relationships/hyperlink" Id="rId100"/>
    <Relationship TargetMode="External" Target="https://m.edsoo.ru/d1773e80" Type="http://schemas.openxmlformats.org/officeDocument/2006/relationships/hyperlink" Id="rId101"/>
    <Relationship TargetMode="External" Target="https://m.edsoo.ru/77df705a" Type="http://schemas.openxmlformats.org/officeDocument/2006/relationships/hyperlink" Id="rId102"/>
    <Relationship TargetMode="External" Target="https://m.edsoo.ru/429e9899" Type="http://schemas.openxmlformats.org/officeDocument/2006/relationships/hyperlink" Id="rId103"/>
    <Relationship TargetMode="External" Target="https://m.edsoo.ru/6237306d" Type="http://schemas.openxmlformats.org/officeDocument/2006/relationships/hyperlink" Id="rId104"/>
    <Relationship TargetMode="External" Target="https://m.edsoo.ru/521d1431" Type="http://schemas.openxmlformats.org/officeDocument/2006/relationships/hyperlink" Id="rId105"/>
    <Relationship TargetMode="External" Target="https://m.edsoo.ru/8e3c02d1" Type="http://schemas.openxmlformats.org/officeDocument/2006/relationships/hyperlink" Id="rId106"/>
    <Relationship TargetMode="External" Target="https://m.edsoo.ru/bde3fdf6" Type="http://schemas.openxmlformats.org/officeDocument/2006/relationships/hyperlink" Id="rId107"/>
    <Relationship TargetMode="External" Target="https://m.edsoo.ru/ce561bc7" Type="http://schemas.openxmlformats.org/officeDocument/2006/relationships/hyperlink" Id="rId108"/>
    <Relationship TargetMode="External" Target="https://m.edsoo.ru/7aa63ebd" Type="http://schemas.openxmlformats.org/officeDocument/2006/relationships/hyperlink" Id="rId109"/>
    <Relationship TargetMode="External" Target="https://m.edsoo.ru/82242e0f" Type="http://schemas.openxmlformats.org/officeDocument/2006/relationships/hyperlink" Id="rId110"/>
    <Relationship TargetMode="External" Target="https://m.edsoo.ru/246103ec" Type="http://schemas.openxmlformats.org/officeDocument/2006/relationships/hyperlink" Id="rId111"/>
    <Relationship TargetMode="External" Target="https://m.edsoo.ru/5963a601" Type="http://schemas.openxmlformats.org/officeDocument/2006/relationships/hyperlink" Id="rId112"/>
    <Relationship TargetMode="External" Target="https://m.edsoo.ru/3aebd77a" Type="http://schemas.openxmlformats.org/officeDocument/2006/relationships/hyperlink" Id="rId113"/>
    <Relationship TargetMode="External" Target="https://m.edsoo.ru/6a22b1e8" Type="http://schemas.openxmlformats.org/officeDocument/2006/relationships/hyperlink" Id="rId114"/>
    <Relationship TargetMode="External" Target="https://m.edsoo.ru/59c112ee" Type="http://schemas.openxmlformats.org/officeDocument/2006/relationships/hyperlink" Id="rId115"/>
    <Relationship TargetMode="External" Target="https://m.edsoo.ru/b4d9fffa" Type="http://schemas.openxmlformats.org/officeDocument/2006/relationships/hyperlink" Id="rId116"/>
    <Relationship TargetMode="External" Target="https://m.edsoo.ru/61294af9" Type="http://schemas.openxmlformats.org/officeDocument/2006/relationships/hyperlink" Id="rId117"/>
    <Relationship TargetMode="External" Target="https://m.edsoo.ru/f5f750fe" Type="http://schemas.openxmlformats.org/officeDocument/2006/relationships/hyperlink" Id="rId118"/>
    <Relationship TargetMode="External" Target="https://m.edsoo.ru/8149e846" Type="http://schemas.openxmlformats.org/officeDocument/2006/relationships/hyperlink" Id="rId119"/>
    <Relationship TargetMode="External" Target="https://m.edsoo.ru/a0764b24" Type="http://schemas.openxmlformats.org/officeDocument/2006/relationships/hyperlink" Id="rId120"/>
    <Relationship TargetMode="External" Target="https://m.edsoo.ru/16957c01" Type="http://schemas.openxmlformats.org/officeDocument/2006/relationships/hyperlink" Id="rId121"/>
    <Relationship TargetMode="External" Target="https://m.edsoo.ru/f8468927" Type="http://schemas.openxmlformats.org/officeDocument/2006/relationships/hyperlink" Id="rId122"/>
    <Relationship TargetMode="External" Target="https://m.edsoo.ru/8fad2942" Type="http://schemas.openxmlformats.org/officeDocument/2006/relationships/hyperlink" Id="rId123"/>
    <Relationship TargetMode="External" Target="https://m.edsoo.ru/5a8072af" Type="http://schemas.openxmlformats.org/officeDocument/2006/relationships/hyperlink" Id="rId124"/>
    <Relationship TargetMode="External" Target="https://m.edsoo.ru/3d2ca093" Type="http://schemas.openxmlformats.org/officeDocument/2006/relationships/hyperlink" Id="rId125"/>
    <Relationship TargetMode="External" Target="https://m.edsoo.ru/8c66b12a" Type="http://schemas.openxmlformats.org/officeDocument/2006/relationships/hyperlink" Id="rId126"/>
    <Relationship TargetMode="External" Target="https://m.edsoo.ru/e167635b" Type="http://schemas.openxmlformats.org/officeDocument/2006/relationships/hyperlink" Id="rId127"/>
    <Relationship TargetMode="External" Target="https://m.edsoo.ru/da2c70e4" Type="http://schemas.openxmlformats.org/officeDocument/2006/relationships/hyperlink" Id="rId128"/>
    <Relationship TargetMode="External" Target="https://m.edsoo.ru/e9ccdd8d" Type="http://schemas.openxmlformats.org/officeDocument/2006/relationships/hyperlink" Id="rId129"/>
    <Relationship TargetMode="External" Target="https://m.edsoo.ru/328e653a" Type="http://schemas.openxmlformats.org/officeDocument/2006/relationships/hyperlink" Id="rId130"/>
    <Relationship TargetMode="External" Target="https://m.edsoo.ru/785e0ab4" Type="http://schemas.openxmlformats.org/officeDocument/2006/relationships/hyperlink" Id="rId131"/>
    <Relationship TargetMode="External" Target="https://m.edsoo.ru/bf9e108d" Type="http://schemas.openxmlformats.org/officeDocument/2006/relationships/hyperlink" Id="rId132"/>
    <Relationship TargetMode="External" Target="https://m.edsoo.ru/8d2c6a3a" Type="http://schemas.openxmlformats.org/officeDocument/2006/relationships/hyperlink" Id="rId133"/>
    <Relationship TargetMode="External" Target="https://m.edsoo.ru/70a60aa4" Type="http://schemas.openxmlformats.org/officeDocument/2006/relationships/hyperlink" Id="rId134"/>
    <Relationship TargetMode="External" Target="https://m.edsoo.ru/6335cdd2" Type="http://schemas.openxmlformats.org/officeDocument/2006/relationships/hyperlink" Id="rId135"/>
    <Relationship TargetMode="External" Target="https://m.edsoo.ru/d1db86da" Type="http://schemas.openxmlformats.org/officeDocument/2006/relationships/hyperlink" Id="rId136"/>
    <Relationship TargetMode="External" Target="https://m.edsoo.ru/87b13954" Type="http://schemas.openxmlformats.org/officeDocument/2006/relationships/hyperlink" Id="rId137"/>
    <Relationship TargetMode="External" Target="https://m.edsoo.ru/1faca1d1" Type="http://schemas.openxmlformats.org/officeDocument/2006/relationships/hyperlink" Id="rId138"/>
    <Relationship TargetMode="External" Target="https://m.edsoo.ru/30952f9b" Type="http://schemas.openxmlformats.org/officeDocument/2006/relationships/hyperlink" Id="rId139"/>
    <Relationship TargetMode="External" Target="https://m.edsoo.ru/3bf34e17" Type="http://schemas.openxmlformats.org/officeDocument/2006/relationships/hyperlink" Id="rId140"/>
    <Relationship TargetMode="External" Target="https://m.edsoo.ru/5f766bdf" Type="http://schemas.openxmlformats.org/officeDocument/2006/relationships/hyperlink" Id="rId141"/>
    <Relationship TargetMode="External" Target="https://m.edsoo.ru/3966ca89" Type="http://schemas.openxmlformats.org/officeDocument/2006/relationships/hyperlink" Id="rId142"/>
    <Relationship TargetMode="External" Target="https://m.edsoo.ru/09d5a9bd" Type="http://schemas.openxmlformats.org/officeDocument/2006/relationships/hyperlink" Id="rId143"/>
    <Relationship TargetMode="External" Target="https://m.edsoo.ru/2e3daeb0" Type="http://schemas.openxmlformats.org/officeDocument/2006/relationships/hyperlink" Id="rId144"/>
    <Relationship TargetMode="External" Target="https://m.edsoo.ru/56226060" Type="http://schemas.openxmlformats.org/officeDocument/2006/relationships/hyperlink" Id="rId145"/>
    <Relationship TargetMode="External" Target="https://m.edsoo.ru/fb691387" Type="http://schemas.openxmlformats.org/officeDocument/2006/relationships/hyperlink" Id="rId146"/>
    <Relationship TargetMode="External" Target="https://m.edsoo.ru/93fb97d2" Type="http://schemas.openxmlformats.org/officeDocument/2006/relationships/hyperlink" Id="rId147"/>
    <Relationship TargetMode="External" Target="https://m.edsoo.ru/5a859d16" Type="http://schemas.openxmlformats.org/officeDocument/2006/relationships/hyperlink" Id="rId148"/>
    <Relationship TargetMode="External" Target="https://m.edsoo.ru/5afa265d" Type="http://schemas.openxmlformats.org/officeDocument/2006/relationships/hyperlink" Id="rId149"/>
    <Relationship TargetMode="External" Target="https://m.edsoo.ru/c161eb85" Type="http://schemas.openxmlformats.org/officeDocument/2006/relationships/hyperlink" Id="rId150"/>
    <Relationship TargetMode="External" Target="https://m.edsoo.ru/a8a0a930" Type="http://schemas.openxmlformats.org/officeDocument/2006/relationships/hyperlink" Id="rId151"/>
    <Relationship TargetMode="External" Target="https://m.edsoo.ru/8ca2dcad" Type="http://schemas.openxmlformats.org/officeDocument/2006/relationships/hyperlink" Id="rId152"/>
    <Relationship TargetMode="External" Target="https://m.edsoo.ru/ef92c91c" Type="http://schemas.openxmlformats.org/officeDocument/2006/relationships/hyperlink" Id="rId153"/>
    <Relationship TargetMode="External" Target="https://m.edsoo.ru/0aa8f613" Type="http://schemas.openxmlformats.org/officeDocument/2006/relationships/hyperlink" Id="rId154"/>
    <Relationship TargetMode="External" Target="https://m.edsoo.ru/4e223795" Type="http://schemas.openxmlformats.org/officeDocument/2006/relationships/hyperlink" Id="rId155"/>
    <Relationship TargetMode="External" Target="https://m.edsoo.ru/6b3255e6" Type="http://schemas.openxmlformats.org/officeDocument/2006/relationships/hyperlink" Id="rId156"/>
    <Relationship TargetMode="External" Target="https://m.edsoo.ru/6971aca4" Type="http://schemas.openxmlformats.org/officeDocument/2006/relationships/hyperlink" Id="rId157"/>
    <Relationship TargetMode="External" Target="https://m.edsoo.ru/8b26fecd" Type="http://schemas.openxmlformats.org/officeDocument/2006/relationships/hyperlink" Id="rId158"/>
    <Relationship TargetMode="External" Target="https://m.edsoo.ru/c8abc36a" Type="http://schemas.openxmlformats.org/officeDocument/2006/relationships/hyperlink" Id="rId159"/>
    <Relationship TargetMode="External" Target="https://m.edsoo.ru/5c8816a0" Type="http://schemas.openxmlformats.org/officeDocument/2006/relationships/hyperlink" Id="rId160"/>
    <Relationship TargetMode="External" Target="https://m.edsoo.ru/2b6d8b4b" Type="http://schemas.openxmlformats.org/officeDocument/2006/relationships/hyperlink" Id="rId161"/>
    <Relationship TargetMode="External" Target="https://m.edsoo.ru/46afae16" Type="http://schemas.openxmlformats.org/officeDocument/2006/relationships/hyperlink" Id="rId162"/>
    <Relationship TargetMode="External" Target="https://m.edsoo.ru/7c875999" Type="http://schemas.openxmlformats.org/officeDocument/2006/relationships/hyperlink" Id="rId163"/>
    <Relationship TargetMode="External" Target="https://m.edsoo.ru/8cfa2548" Type="http://schemas.openxmlformats.org/officeDocument/2006/relationships/hyperlink" Id="rId164"/>
    <Relationship TargetMode="External" Target="https://m.edsoo.ru/0afb05e4" Type="http://schemas.openxmlformats.org/officeDocument/2006/relationships/hyperlink" Id="rId165"/>
    <Relationship TargetMode="External" Target="https://m.edsoo.ru/badd2255" Type="http://schemas.openxmlformats.org/officeDocument/2006/relationships/hyperlink" Id="rId166"/>
    <Relationship TargetMode="External" Target="https://m.edsoo.ru/e2965afe" Type="http://schemas.openxmlformats.org/officeDocument/2006/relationships/hyperlink" Id="rId167"/>
    <Relationship TargetMode="External" Target="https://m.edsoo.ru/129f5059" Type="http://schemas.openxmlformats.org/officeDocument/2006/relationships/hyperlink" Id="rId168"/>
    <Relationship TargetMode="External" Target="https://m.edsoo.ru/9a6b43ec" Type="http://schemas.openxmlformats.org/officeDocument/2006/relationships/hyperlink" Id="rId169"/>
    <Relationship TargetMode="External" Target="https://m.edsoo.ru/c7a2d429" Type="http://schemas.openxmlformats.org/officeDocument/2006/relationships/hyperlink" Id="rId170"/>
    <Relationship TargetMode="External" Target="https://m.edsoo.ru/a218070a" Type="http://schemas.openxmlformats.org/officeDocument/2006/relationships/hyperlink" Id="rId171"/>
    <Relationship TargetMode="External" Target="https://m.edsoo.ru/8175ac3f" Type="http://schemas.openxmlformats.org/officeDocument/2006/relationships/hyperlink" Id="rId172"/>
    <Relationship TargetMode="External" Target="https://m.edsoo.ru/1eb19f9e" Type="http://schemas.openxmlformats.org/officeDocument/2006/relationships/hyperlink" Id="rId173"/>
    <Relationship TargetMode="External" Target="https://m.edsoo.ru/dba58adf" Type="http://schemas.openxmlformats.org/officeDocument/2006/relationships/hyperlink" Id="rId174"/>
    <Relationship TargetMode="External" Target="https://m.edsoo.ru/6029b609" Type="http://schemas.openxmlformats.org/officeDocument/2006/relationships/hyperlink" Id="rId175"/>
    <Relationship TargetMode="External" Target="https://m.edsoo.ru/143558ab" Type="http://schemas.openxmlformats.org/officeDocument/2006/relationships/hyperlink" Id="rId176"/>
    <Relationship TargetMode="External" Target="https://m.edsoo.ru/3170e7b1" Type="http://schemas.openxmlformats.org/officeDocument/2006/relationships/hyperlink" Id="rId177"/>
    <Relationship TargetMode="External" Target="https://m.edsoo.ru/393cdac0" Type="http://schemas.openxmlformats.org/officeDocument/2006/relationships/hyperlink" Id="rId178"/>
    <Relationship TargetMode="External" Target="https://m.edsoo.ru/5823cefb" Type="http://schemas.openxmlformats.org/officeDocument/2006/relationships/hyperlink" Id="rId179"/>
    <Relationship TargetMode="External" Target="https://m.edsoo.ru/b624f801" Type="http://schemas.openxmlformats.org/officeDocument/2006/relationships/hyperlink" Id="rId180"/>
    <Relationship TargetMode="External" Target="https://m.edsoo.ru/6e864db5" Type="http://schemas.openxmlformats.org/officeDocument/2006/relationships/hyperlink" Id="rId181"/>
    <Relationship TargetMode="External" Target="https://m.edsoo.ru/d0484c76" Type="http://schemas.openxmlformats.org/officeDocument/2006/relationships/hyperlink" Id="rId182"/>
    <Relationship TargetMode="External" Target="https://m.edsoo.ru/2b7e9510" Type="http://schemas.openxmlformats.org/officeDocument/2006/relationships/hyperlink" Id="rId183"/>
    <Relationship TargetMode="External" Target="https://m.edsoo.ru/9839c16c" Type="http://schemas.openxmlformats.org/officeDocument/2006/relationships/hyperlink" Id="rId184"/>
    <Relationship TargetMode="External" Target="https://m.edsoo.ru/51dac9d3" Type="http://schemas.openxmlformats.org/officeDocument/2006/relationships/hyperlink" Id="rId185"/>
    <Relationship TargetMode="External" Target="https://m.edsoo.ru/42b872e3" Type="http://schemas.openxmlformats.org/officeDocument/2006/relationships/hyperlink" Id="rId186"/>
    <Relationship TargetMode="External" Target="https://m.edsoo.ru/e3de37b6" Type="http://schemas.openxmlformats.org/officeDocument/2006/relationships/hyperlink" Id="rId187"/>
    <Relationship TargetMode="External" Target="https://m.edsoo.ru/94eb377a" Type="http://schemas.openxmlformats.org/officeDocument/2006/relationships/hyperlink" Id="rId188"/>
    <Relationship TargetMode="External" Target="https://m.edsoo.ru/e12c26b3" Type="http://schemas.openxmlformats.org/officeDocument/2006/relationships/hyperlink" Id="rId189"/>
    <Relationship TargetMode="External" Target="https://m.edsoo.ru/7c3e49c0" Type="http://schemas.openxmlformats.org/officeDocument/2006/relationships/hyperlink" Id="rId190"/>
    <Relationship TargetMode="External" Target="https://m.edsoo.ru/c74bfae9" Type="http://schemas.openxmlformats.org/officeDocument/2006/relationships/hyperlink" Id="rId191"/>
    <Relationship TargetMode="External" Target="https://m.edsoo.ru/0e79b266" Type="http://schemas.openxmlformats.org/officeDocument/2006/relationships/hyperlink" Id="rId192"/>
    <Relationship TargetMode="External" Target="https://m.edsoo.ru/5d12d318" Type="http://schemas.openxmlformats.org/officeDocument/2006/relationships/hyperlink" Id="rId193"/>
    <Relationship TargetMode="External" Target="https://m.edsoo.ru/27a4af43" Type="http://schemas.openxmlformats.org/officeDocument/2006/relationships/hyperlink" Id="rId194"/>
    <Relationship TargetMode="External" Target="https://m.edsoo.ru/610d7431" Type="http://schemas.openxmlformats.org/officeDocument/2006/relationships/hyperlink" Id="rId195"/>
    <Relationship TargetMode="External" Target="https://m.edsoo.ru/9911bef3" Type="http://schemas.openxmlformats.org/officeDocument/2006/relationships/hyperlink" Id="rId196"/>
    <Relationship TargetMode="External" Target="https://m.edsoo.ru/039d69c8" Type="http://schemas.openxmlformats.org/officeDocument/2006/relationships/hyperlink" Id="rId197"/>
    <Relationship TargetMode="External" Target="https://m.edsoo.ru/1b7f8741" Type="http://schemas.openxmlformats.org/officeDocument/2006/relationships/hyperlink" Id="rId198"/>
    <Relationship TargetMode="External" Target="https://m.edsoo.ru/2bc0f954" Type="http://schemas.openxmlformats.org/officeDocument/2006/relationships/hyperlink" Id="rId199"/>
    <Relationship TargetMode="External" Target="https://m.edsoo.ru/b1f2bea1" Type="http://schemas.openxmlformats.org/officeDocument/2006/relationships/hyperlink" Id="rId200"/>
    <Relationship TargetMode="External" Target="https://m.edsoo.ru/a6e352ea" Type="http://schemas.openxmlformats.org/officeDocument/2006/relationships/hyperlink" Id="rId201"/>
    <Relationship TargetMode="External" Target="https://m.edsoo.ru/a8b83d83" Type="http://schemas.openxmlformats.org/officeDocument/2006/relationships/hyperlink" Id="rId202"/>
    <Relationship TargetMode="External" Target="https://m.edsoo.ru/e91fe975" Type="http://schemas.openxmlformats.org/officeDocument/2006/relationships/hyperlink" Id="rId203"/>
    <Relationship TargetMode="External" Target="https://m.edsoo.ru/83f63ea3" Type="http://schemas.openxmlformats.org/officeDocument/2006/relationships/hyperlink" Id="rId204"/>
    <Relationship TargetMode="External" Target="https://m.edsoo.ru/9ebff2fd" Type="http://schemas.openxmlformats.org/officeDocument/2006/relationships/hyperlink" Id="rId205"/>
    <Relationship TargetMode="External" Target="https://m.edsoo.ru/080fe1f0" Type="http://schemas.openxmlformats.org/officeDocument/2006/relationships/hyperlink" Id="rId206"/>
    <Relationship TargetMode="External" Target="https://m.edsoo.ru/2e45a44f" Type="http://schemas.openxmlformats.org/officeDocument/2006/relationships/hyperlink" Id="rId207"/>
    <Relationship TargetMode="External" Target="https://m.edsoo.ru/9f11bf51" Type="http://schemas.openxmlformats.org/officeDocument/2006/relationships/hyperlink" Id="rId208"/>
    <Relationship TargetMode="External" Target="https://m.edsoo.ru/a6552721" Type="http://schemas.openxmlformats.org/officeDocument/2006/relationships/hyperlink" Id="rId209"/>
    <Relationship TargetMode="External" Target="https://m.edsoo.ru/1f7b5bd2" Type="http://schemas.openxmlformats.org/officeDocument/2006/relationships/hyperlink" Id="rId210"/>
    <Relationship TargetMode="External" Target="https://m.edsoo.ru/da42d5a9" Type="http://schemas.openxmlformats.org/officeDocument/2006/relationships/hyperlink" Id="rId211"/>
    <Relationship TargetMode="External" Target="https://m.edsoo.ru/61e69003" Type="http://schemas.openxmlformats.org/officeDocument/2006/relationships/hyperlink" Id="rId212"/>
    <Relationship TargetMode="External" Target="https://m.edsoo.ru/fd39587d" Type="http://schemas.openxmlformats.org/officeDocument/2006/relationships/hyperlink" Id="rId213"/>
    <Relationship TargetMode="External" Target="https://m.edsoo.ru/db979c70" Type="http://schemas.openxmlformats.org/officeDocument/2006/relationships/hyperlink" Id="rId21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